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5F2E4A" w14:textId="1BE32BBC" w:rsidR="007166CE" w:rsidRDefault="00E74930"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75118D3B" wp14:editId="20A07B75">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347FA261" w14:textId="77777777" w:rsidR="007166CE" w:rsidRDefault="007166CE" w:rsidP="007166CE">
      <w:pPr>
        <w:pStyle w:val="berschrift1"/>
      </w:pPr>
      <w:r>
        <w:br w:type="page"/>
      </w:r>
      <w:r>
        <w:lastRenderedPageBreak/>
        <w:t>Vorwort</w:t>
      </w:r>
    </w:p>
    <w:p w14:paraId="1F852062" w14:textId="06420D14" w:rsidR="007166CE" w:rsidRDefault="007E1779" w:rsidP="007166CE">
      <w:r>
        <w:t>Wieder</w:t>
      </w:r>
      <w:r w:rsidR="005E6B7B">
        <w:t xml:space="preserve"> </w:t>
      </w:r>
      <w:r>
        <w:t>einmal</w:t>
      </w:r>
      <w:r w:rsidR="005E6B7B">
        <w:t xml:space="preserve"> </w:t>
      </w:r>
      <w:r w:rsidR="001F54C4">
        <w:t>ging</w:t>
      </w:r>
      <w:r w:rsidR="005E6B7B">
        <w:t xml:space="preserve"> </w:t>
      </w:r>
      <w:r>
        <w:t>ein</w:t>
      </w:r>
      <w:r w:rsidR="005E6B7B">
        <w:t xml:space="preserve"> </w:t>
      </w:r>
      <w:r>
        <w:t>Jahr</w:t>
      </w:r>
      <w:r w:rsidR="005E6B7B">
        <w:t xml:space="preserve"> </w:t>
      </w:r>
      <w:r>
        <w:t>vorüber,</w:t>
      </w:r>
      <w:r w:rsidR="005E6B7B">
        <w:t xml:space="preserve"> </w:t>
      </w:r>
      <w:r>
        <w:t>und</w:t>
      </w:r>
      <w:r w:rsidR="005E6B7B">
        <w:t xml:space="preserve"> </w:t>
      </w:r>
      <w:r>
        <w:t>wir</w:t>
      </w:r>
      <w:r w:rsidR="005E6B7B">
        <w:t xml:space="preserve"> </w:t>
      </w:r>
      <w:r w:rsidR="001F54C4">
        <w:t>befinden</w:t>
      </w:r>
      <w:r w:rsidR="005E6B7B">
        <w:t xml:space="preserve"> </w:t>
      </w:r>
      <w:r>
        <w:t>uns</w:t>
      </w:r>
      <w:r w:rsidR="005E6B7B">
        <w:t xml:space="preserve"> </w:t>
      </w:r>
      <w:r w:rsidR="008D7463">
        <w:t>am</w:t>
      </w:r>
      <w:r w:rsidR="005E6B7B">
        <w:t xml:space="preserve"> </w:t>
      </w:r>
      <w:r w:rsidR="008D7463">
        <w:t>Ende</w:t>
      </w:r>
      <w:r w:rsidR="005E6B7B">
        <w:t xml:space="preserve"> </w:t>
      </w:r>
      <w:r w:rsidR="008D7463">
        <w:t>des</w:t>
      </w:r>
      <w:r w:rsidR="005E6B7B">
        <w:t xml:space="preserve"> </w:t>
      </w:r>
      <w:r>
        <w:t>Jahr</w:t>
      </w:r>
      <w:r w:rsidR="008D7463">
        <w:t>es</w:t>
      </w:r>
      <w:r w:rsidR="005E6B7B">
        <w:t xml:space="preserve"> </w:t>
      </w:r>
      <w:r>
        <w:t>2020</w:t>
      </w:r>
      <w:r w:rsidR="005E6B7B">
        <w:t xml:space="preserve"> </w:t>
      </w:r>
      <w:r>
        <w:t>–</w:t>
      </w:r>
      <w:r w:rsidR="005E6B7B">
        <w:t xml:space="preserve"> </w:t>
      </w:r>
      <w:r>
        <w:t>Zeit,</w:t>
      </w:r>
      <w:r w:rsidR="005E6B7B">
        <w:t xml:space="preserve"> </w:t>
      </w:r>
      <w:r>
        <w:t>einige</w:t>
      </w:r>
      <w:r w:rsidR="005E6B7B">
        <w:t xml:space="preserve"> </w:t>
      </w:r>
      <w:r>
        <w:t>Bücher</w:t>
      </w:r>
      <w:r w:rsidR="005E6B7B">
        <w:t xml:space="preserve"> </w:t>
      </w:r>
      <w:r>
        <w:t>noch</w:t>
      </w:r>
      <w:r w:rsidR="005E6B7B">
        <w:t xml:space="preserve"> </w:t>
      </w:r>
      <w:r>
        <w:t>aufzuarbeiten,</w:t>
      </w:r>
      <w:r w:rsidR="005E6B7B">
        <w:t xml:space="preserve"> </w:t>
      </w:r>
      <w:r>
        <w:t>die</w:t>
      </w:r>
      <w:r w:rsidR="005E6B7B">
        <w:t xml:space="preserve"> </w:t>
      </w:r>
      <w:r>
        <w:t>ich</w:t>
      </w:r>
      <w:r w:rsidR="005E6B7B">
        <w:t xml:space="preserve"> </w:t>
      </w:r>
      <w:r>
        <w:t>Euch</w:t>
      </w:r>
      <w:r w:rsidR="005E6B7B">
        <w:t xml:space="preserve"> </w:t>
      </w:r>
      <w:r>
        <w:t>anbieten</w:t>
      </w:r>
      <w:r w:rsidR="005E6B7B">
        <w:t xml:space="preserve"> </w:t>
      </w:r>
      <w:r>
        <w:t>möchte.</w:t>
      </w:r>
    </w:p>
    <w:p w14:paraId="51380B78" w14:textId="03DF8517" w:rsidR="007E1779" w:rsidRDefault="008D7463" w:rsidP="007166CE">
      <w:r>
        <w:t>Dieses</w:t>
      </w:r>
      <w:r w:rsidR="005E6B7B">
        <w:t xml:space="preserve"> </w:t>
      </w:r>
      <w:r>
        <w:t>Jahr</w:t>
      </w:r>
      <w:r w:rsidR="005E6B7B">
        <w:t xml:space="preserve"> </w:t>
      </w:r>
      <w:r>
        <w:t>hat</w:t>
      </w:r>
      <w:r w:rsidR="005E6B7B">
        <w:t xml:space="preserve"> </w:t>
      </w:r>
      <w:r>
        <w:t>uns</w:t>
      </w:r>
      <w:r w:rsidR="005E6B7B">
        <w:t xml:space="preserve"> </w:t>
      </w:r>
      <w:r>
        <w:t>allen</w:t>
      </w:r>
      <w:r w:rsidR="005E6B7B">
        <w:t xml:space="preserve"> </w:t>
      </w:r>
      <w:r>
        <w:t>eine</w:t>
      </w:r>
      <w:r w:rsidR="005E6B7B">
        <w:t xml:space="preserve"> </w:t>
      </w:r>
      <w:r>
        <w:t>Menge</w:t>
      </w:r>
      <w:r w:rsidR="005E6B7B">
        <w:t xml:space="preserve"> </w:t>
      </w:r>
      <w:r>
        <w:t>abverlangt</w:t>
      </w:r>
      <w:r w:rsidR="005E6B7B">
        <w:t xml:space="preserve"> </w:t>
      </w:r>
      <w:r>
        <w:t>–</w:t>
      </w:r>
      <w:r w:rsidR="005E6B7B">
        <w:t xml:space="preserve"> </w:t>
      </w:r>
      <w:r>
        <w:t>doch</w:t>
      </w:r>
      <w:r w:rsidR="005E6B7B">
        <w:t xml:space="preserve"> </w:t>
      </w:r>
      <w:r>
        <w:t>Gott</w:t>
      </w:r>
      <w:r w:rsidR="005E6B7B">
        <w:t xml:space="preserve"> </w:t>
      </w:r>
      <w:r>
        <w:t>hat</w:t>
      </w:r>
      <w:r w:rsidR="005E6B7B">
        <w:t xml:space="preserve"> </w:t>
      </w:r>
      <w:r>
        <w:t>uns</w:t>
      </w:r>
      <w:r w:rsidR="005E6B7B">
        <w:t xml:space="preserve"> </w:t>
      </w:r>
      <w:r>
        <w:t>hindurchgetragen.</w:t>
      </w:r>
      <w:r w:rsidR="005E6B7B">
        <w:t xml:space="preserve"> </w:t>
      </w:r>
    </w:p>
    <w:p w14:paraId="6E1CD973" w14:textId="2B4D37E8" w:rsidR="008D7463" w:rsidRDefault="008D7463" w:rsidP="007166CE">
      <w:r>
        <w:t>Für</w:t>
      </w:r>
      <w:r w:rsidR="005E6B7B">
        <w:t xml:space="preserve"> </w:t>
      </w:r>
      <w:r>
        <w:t>mich</w:t>
      </w:r>
      <w:r w:rsidR="005E6B7B">
        <w:t xml:space="preserve"> </w:t>
      </w:r>
      <w:r>
        <w:t>persönlich</w:t>
      </w:r>
      <w:r w:rsidR="005E6B7B">
        <w:t xml:space="preserve"> </w:t>
      </w:r>
      <w:r>
        <w:t>bot</w:t>
      </w:r>
      <w:r w:rsidR="005E6B7B">
        <w:t xml:space="preserve"> </w:t>
      </w:r>
      <w:r>
        <w:t>die</w:t>
      </w:r>
      <w:r w:rsidR="005E6B7B">
        <w:t xml:space="preserve"> </w:t>
      </w:r>
      <w:r>
        <w:t>Zeit,</w:t>
      </w:r>
      <w:r w:rsidR="005E6B7B">
        <w:t xml:space="preserve"> </w:t>
      </w:r>
      <w:r>
        <w:t>die</w:t>
      </w:r>
      <w:r w:rsidR="005E6B7B">
        <w:t xml:space="preserve"> </w:t>
      </w:r>
      <w:r>
        <w:t>ich</w:t>
      </w:r>
      <w:r w:rsidR="005E6B7B">
        <w:t xml:space="preserve"> </w:t>
      </w:r>
      <w:r>
        <w:t>gewonnen</w:t>
      </w:r>
      <w:r w:rsidR="005E6B7B">
        <w:t xml:space="preserve"> </w:t>
      </w:r>
      <w:r>
        <w:t>habe,</w:t>
      </w:r>
      <w:r w:rsidR="005E6B7B">
        <w:t xml:space="preserve"> </w:t>
      </w:r>
      <w:r>
        <w:t>die</w:t>
      </w:r>
      <w:r w:rsidR="005E6B7B">
        <w:t xml:space="preserve"> </w:t>
      </w:r>
      <w:r>
        <w:t>Gelegenheit,</w:t>
      </w:r>
      <w:r w:rsidR="005E6B7B">
        <w:t xml:space="preserve"> </w:t>
      </w:r>
      <w:r>
        <w:t>einige</w:t>
      </w:r>
      <w:r w:rsidR="005E6B7B">
        <w:t xml:space="preserve"> </w:t>
      </w:r>
      <w:r>
        <w:t>neue</w:t>
      </w:r>
      <w:r w:rsidR="005E6B7B">
        <w:t xml:space="preserve"> </w:t>
      </w:r>
      <w:r>
        <w:t>Bücher</w:t>
      </w:r>
      <w:r w:rsidR="005E6B7B">
        <w:t xml:space="preserve"> </w:t>
      </w:r>
      <w:r>
        <w:t>zu</w:t>
      </w:r>
      <w:r w:rsidR="005E6B7B">
        <w:t xml:space="preserve"> </w:t>
      </w:r>
      <w:r>
        <w:t>erstellen.</w:t>
      </w:r>
      <w:r w:rsidR="005E6B7B">
        <w:t xml:space="preserve"> </w:t>
      </w:r>
      <w:r>
        <w:t>Gleichzeitig</w:t>
      </w:r>
      <w:r w:rsidR="005E6B7B">
        <w:t xml:space="preserve"> </w:t>
      </w:r>
      <w:r>
        <w:t>überarbeite</w:t>
      </w:r>
      <w:r w:rsidR="005E6B7B">
        <w:t xml:space="preserve"> </w:t>
      </w:r>
      <w:r>
        <w:t>ich</w:t>
      </w:r>
      <w:r w:rsidR="005E6B7B">
        <w:t xml:space="preserve"> </w:t>
      </w:r>
      <w:r>
        <w:t>viele</w:t>
      </w:r>
      <w:r w:rsidR="005E6B7B">
        <w:t xml:space="preserve"> </w:t>
      </w:r>
      <w:r>
        <w:t>der</w:t>
      </w:r>
      <w:r w:rsidR="005E6B7B">
        <w:t xml:space="preserve"> </w:t>
      </w:r>
      <w:r>
        <w:t>alten</w:t>
      </w:r>
      <w:r w:rsidR="005E6B7B">
        <w:t xml:space="preserve"> </w:t>
      </w:r>
      <w:r>
        <w:t>Bücher,</w:t>
      </w:r>
      <w:r w:rsidR="005E6B7B">
        <w:t xml:space="preserve"> </w:t>
      </w:r>
      <w:r>
        <w:t>sei</w:t>
      </w:r>
      <w:r w:rsidR="005E6B7B">
        <w:t xml:space="preserve"> </w:t>
      </w:r>
      <w:r>
        <w:t>es,</w:t>
      </w:r>
      <w:r w:rsidR="005E6B7B">
        <w:t xml:space="preserve"> </w:t>
      </w:r>
      <w:r>
        <w:t>um</w:t>
      </w:r>
      <w:r w:rsidR="005E6B7B">
        <w:t xml:space="preserve"> </w:t>
      </w:r>
      <w:r>
        <w:t>Fehler</w:t>
      </w:r>
      <w:r w:rsidR="005E6B7B">
        <w:t xml:space="preserve"> </w:t>
      </w:r>
      <w:r>
        <w:t>zu</w:t>
      </w:r>
      <w:r w:rsidR="005E6B7B">
        <w:t xml:space="preserve"> </w:t>
      </w:r>
      <w:r>
        <w:t>beheben</w:t>
      </w:r>
      <w:r w:rsidR="005E6B7B">
        <w:t xml:space="preserve"> </w:t>
      </w:r>
      <w:r>
        <w:t>oder</w:t>
      </w:r>
      <w:r w:rsidR="005E6B7B">
        <w:t xml:space="preserve"> </w:t>
      </w:r>
      <w:r>
        <w:t>neue</w:t>
      </w:r>
      <w:r w:rsidR="005E6B7B">
        <w:t xml:space="preserve"> </w:t>
      </w:r>
      <w:r>
        <w:t>Inhalte</w:t>
      </w:r>
      <w:r w:rsidR="005E6B7B">
        <w:t xml:space="preserve"> </w:t>
      </w:r>
      <w:r>
        <w:t>hinzuzufügen.</w:t>
      </w:r>
      <w:r w:rsidR="005E6B7B">
        <w:t xml:space="preserve"> </w:t>
      </w:r>
      <w:r>
        <w:t>Zunächst</w:t>
      </w:r>
      <w:r w:rsidR="005E6B7B">
        <w:t xml:space="preserve"> </w:t>
      </w:r>
      <w:r>
        <w:t>möchte</w:t>
      </w:r>
      <w:r w:rsidR="005E6B7B">
        <w:t xml:space="preserve"> </w:t>
      </w:r>
      <w:r>
        <w:t>ich</w:t>
      </w:r>
      <w:r w:rsidR="005E6B7B">
        <w:t xml:space="preserve"> </w:t>
      </w:r>
      <w:r>
        <w:t>die</w:t>
      </w:r>
      <w:r w:rsidR="005E6B7B">
        <w:t xml:space="preserve"> </w:t>
      </w:r>
      <w:r>
        <w:t>bestehenden</w:t>
      </w:r>
      <w:r w:rsidR="005E6B7B">
        <w:t xml:space="preserve"> </w:t>
      </w:r>
      <w:r>
        <w:t>Autorenbücher</w:t>
      </w:r>
      <w:r w:rsidR="005E6B7B">
        <w:t xml:space="preserve"> </w:t>
      </w:r>
      <w:r>
        <w:t>bearbeiten,</w:t>
      </w:r>
      <w:r w:rsidR="005E6B7B">
        <w:t xml:space="preserve"> </w:t>
      </w:r>
      <w:r>
        <w:t>danach</w:t>
      </w:r>
      <w:r w:rsidR="005E6B7B">
        <w:t xml:space="preserve"> </w:t>
      </w:r>
      <w:r>
        <w:t>sollen</w:t>
      </w:r>
      <w:r w:rsidR="005E6B7B">
        <w:t xml:space="preserve"> </w:t>
      </w:r>
      <w:r>
        <w:t>dann</w:t>
      </w:r>
      <w:r w:rsidR="005E6B7B">
        <w:t xml:space="preserve"> </w:t>
      </w:r>
      <w:r>
        <w:t>die</w:t>
      </w:r>
      <w:r w:rsidR="005E6B7B">
        <w:t xml:space="preserve"> </w:t>
      </w:r>
      <w:r>
        <w:t>Bücher</w:t>
      </w:r>
      <w:r w:rsidR="005E6B7B">
        <w:t xml:space="preserve"> </w:t>
      </w:r>
      <w:r>
        <w:t>zum</w:t>
      </w:r>
      <w:r w:rsidR="005E6B7B">
        <w:t xml:space="preserve"> </w:t>
      </w:r>
      <w:r>
        <w:t>Kirchenjahr,</w:t>
      </w:r>
      <w:r w:rsidR="005E6B7B">
        <w:t xml:space="preserve"> </w:t>
      </w:r>
      <w:r>
        <w:t>die</w:t>
      </w:r>
      <w:r w:rsidR="005E6B7B">
        <w:t xml:space="preserve"> </w:t>
      </w:r>
      <w:r>
        <w:t>Andachtsbücher</w:t>
      </w:r>
      <w:r w:rsidR="005E6B7B">
        <w:t xml:space="preserve"> </w:t>
      </w:r>
      <w:r>
        <w:t>und</w:t>
      </w:r>
      <w:r w:rsidR="005E6B7B">
        <w:t xml:space="preserve"> </w:t>
      </w:r>
      <w:r>
        <w:t>1-2</w:t>
      </w:r>
      <w:r w:rsidR="005E6B7B">
        <w:t xml:space="preserve"> </w:t>
      </w:r>
      <w:r>
        <w:t>neue</w:t>
      </w:r>
      <w:r w:rsidR="005E6B7B">
        <w:t xml:space="preserve"> </w:t>
      </w:r>
      <w:r>
        <w:t>Reihen</w:t>
      </w:r>
      <w:r w:rsidR="005E6B7B">
        <w:t xml:space="preserve"> </w:t>
      </w:r>
      <w:r>
        <w:t>aktualisiert</w:t>
      </w:r>
      <w:r w:rsidR="005E6B7B">
        <w:t xml:space="preserve"> </w:t>
      </w:r>
      <w:r>
        <w:t>werden.</w:t>
      </w:r>
    </w:p>
    <w:p w14:paraId="63CF0F54" w14:textId="4B62E106" w:rsidR="007E1779" w:rsidRDefault="007E1779" w:rsidP="007166CE">
      <w:r>
        <w:t>Vielleicht</w:t>
      </w:r>
      <w:r w:rsidR="005E6B7B">
        <w:t xml:space="preserve"> </w:t>
      </w:r>
      <w:r>
        <w:t>hat</w:t>
      </w:r>
      <w:r w:rsidR="005E6B7B">
        <w:t xml:space="preserve"> </w:t>
      </w:r>
      <w:r>
        <w:t>aber</w:t>
      </w:r>
      <w:r w:rsidR="005E6B7B">
        <w:t xml:space="preserve"> </w:t>
      </w:r>
      <w:r>
        <w:t>auch</w:t>
      </w:r>
      <w:r w:rsidR="005E6B7B">
        <w:t xml:space="preserve"> </w:t>
      </w:r>
      <w:r>
        <w:t>der</w:t>
      </w:r>
      <w:r w:rsidR="005E6B7B">
        <w:t xml:space="preserve"> </w:t>
      </w:r>
      <w:r>
        <w:t>eine</w:t>
      </w:r>
      <w:r w:rsidR="005E6B7B">
        <w:t xml:space="preserve"> </w:t>
      </w:r>
      <w:r>
        <w:t>oder</w:t>
      </w:r>
      <w:r w:rsidR="005E6B7B">
        <w:t xml:space="preserve"> </w:t>
      </w:r>
      <w:r>
        <w:t>die</w:t>
      </w:r>
      <w:r w:rsidR="005E6B7B">
        <w:t xml:space="preserve"> </w:t>
      </w:r>
      <w:r>
        <w:t>andere</w:t>
      </w:r>
      <w:r w:rsidR="005E6B7B">
        <w:t xml:space="preserve"> </w:t>
      </w:r>
      <w:r>
        <w:t>Lust,</w:t>
      </w:r>
      <w:r w:rsidR="005E6B7B">
        <w:t xml:space="preserve"> </w:t>
      </w:r>
      <w:r>
        <w:t>mitzumachen</w:t>
      </w:r>
      <w:r w:rsidR="005E6B7B">
        <w:t xml:space="preserve"> </w:t>
      </w:r>
      <w:r>
        <w:t>und</w:t>
      </w:r>
      <w:r w:rsidR="005E6B7B">
        <w:t xml:space="preserve"> </w:t>
      </w:r>
      <w:r>
        <w:t>neue</w:t>
      </w:r>
      <w:r w:rsidR="005E6B7B">
        <w:t xml:space="preserve"> </w:t>
      </w:r>
      <w:r>
        <w:t>Bücher</w:t>
      </w:r>
      <w:r w:rsidR="005E6B7B">
        <w:t xml:space="preserve"> </w:t>
      </w:r>
      <w:r>
        <w:t>zu</w:t>
      </w:r>
      <w:r w:rsidR="005E6B7B">
        <w:t xml:space="preserve"> </w:t>
      </w:r>
      <w:r>
        <w:t>erstellen</w:t>
      </w:r>
      <w:r w:rsidR="005E6B7B">
        <w:t xml:space="preserve"> </w:t>
      </w:r>
      <w:r>
        <w:t>–</w:t>
      </w:r>
      <w:r w:rsidR="005E6B7B">
        <w:t xml:space="preserve"> </w:t>
      </w:r>
      <w:r>
        <w:t>sprecht</w:t>
      </w:r>
      <w:r w:rsidR="005E6B7B">
        <w:t xml:space="preserve"> </w:t>
      </w:r>
      <w:r>
        <w:t>mich</w:t>
      </w:r>
      <w:r w:rsidR="005E6B7B">
        <w:t xml:space="preserve"> </w:t>
      </w:r>
      <w:r>
        <w:t>einfach</w:t>
      </w:r>
      <w:r w:rsidR="005E6B7B">
        <w:t xml:space="preserve"> </w:t>
      </w:r>
      <w:r>
        <w:t>an.</w:t>
      </w:r>
    </w:p>
    <w:p w14:paraId="198C01C7" w14:textId="6CC35951" w:rsidR="007166CE" w:rsidRDefault="007166CE" w:rsidP="007166CE">
      <w:r>
        <w:t>Euch</w:t>
      </w:r>
      <w:r w:rsidR="005E6B7B">
        <w:t xml:space="preserve"> </w:t>
      </w:r>
      <w:r>
        <w:t>allen</w:t>
      </w:r>
      <w:r w:rsidR="005E6B7B">
        <w:t xml:space="preserve"> </w:t>
      </w:r>
      <w:r>
        <w:t>wünsche</w:t>
      </w:r>
      <w:r w:rsidR="005E6B7B">
        <w:t xml:space="preserve"> </w:t>
      </w:r>
      <w:r>
        <w:t>ich</w:t>
      </w:r>
      <w:r w:rsidR="005E6B7B">
        <w:t xml:space="preserve"> </w:t>
      </w:r>
      <w:r>
        <w:t>Gottes</w:t>
      </w:r>
      <w:r w:rsidR="005E6B7B">
        <w:t xml:space="preserve"> </w:t>
      </w:r>
      <w:r>
        <w:t>reichen</w:t>
      </w:r>
      <w:r w:rsidR="005E6B7B">
        <w:t xml:space="preserve"> </w:t>
      </w:r>
      <w:r>
        <w:t>Segen</w:t>
      </w:r>
      <w:r w:rsidR="005E6B7B">
        <w:t xml:space="preserve"> </w:t>
      </w:r>
      <w:r>
        <w:t>und</w:t>
      </w:r>
      <w:r w:rsidR="005E6B7B">
        <w:t xml:space="preserve"> </w:t>
      </w:r>
      <w:r>
        <w:t>dass</w:t>
      </w:r>
      <w:r w:rsidR="005E6B7B">
        <w:t xml:space="preserve"> </w:t>
      </w:r>
      <w:r>
        <w:t>Ihr</w:t>
      </w:r>
      <w:r w:rsidR="005E6B7B">
        <w:t xml:space="preserve"> </w:t>
      </w:r>
      <w:r>
        <w:t>für</w:t>
      </w:r>
      <w:r w:rsidR="005E6B7B">
        <w:t xml:space="preserve"> </w:t>
      </w:r>
      <w:r>
        <w:t>Euch</w:t>
      </w:r>
      <w:r w:rsidR="005E6B7B">
        <w:t xml:space="preserve"> </w:t>
      </w:r>
      <w:r>
        <w:t>interessante</w:t>
      </w:r>
      <w:r w:rsidR="005E6B7B">
        <w:t xml:space="preserve"> </w:t>
      </w:r>
      <w:r>
        <w:t>Texte</w:t>
      </w:r>
      <w:r w:rsidR="005E6B7B">
        <w:t xml:space="preserve"> </w:t>
      </w:r>
      <w:r>
        <w:t>hier</w:t>
      </w:r>
      <w:r w:rsidR="005E6B7B">
        <w:t xml:space="preserve"> </w:t>
      </w:r>
      <w:r>
        <w:t>findet.</w:t>
      </w:r>
      <w:r w:rsidR="005E6B7B">
        <w:t xml:space="preserve"> </w:t>
      </w:r>
      <w:r>
        <w:t>Für</w:t>
      </w:r>
      <w:r w:rsidR="005E6B7B">
        <w:t xml:space="preserve"> </w:t>
      </w:r>
      <w:r>
        <w:t>Anregungen</w:t>
      </w:r>
      <w:r w:rsidR="005E6B7B">
        <w:t xml:space="preserve"> </w:t>
      </w:r>
      <w:r>
        <w:t>bin</w:t>
      </w:r>
      <w:r w:rsidR="005E6B7B">
        <w:t xml:space="preserve"> </w:t>
      </w:r>
      <w:r>
        <w:t>ich</w:t>
      </w:r>
      <w:r w:rsidR="005E6B7B">
        <w:t xml:space="preserve"> </w:t>
      </w:r>
      <w:r>
        <w:t>immer</w:t>
      </w:r>
      <w:r w:rsidR="005E6B7B">
        <w:t xml:space="preserve"> </w:t>
      </w:r>
      <w:r>
        <w:t>dankbar.</w:t>
      </w:r>
    </w:p>
    <w:p w14:paraId="2B2CF73A" w14:textId="155CB21F" w:rsidR="007166CE" w:rsidRDefault="007166CE" w:rsidP="007166CE">
      <w:r>
        <w:t>Gruß</w:t>
      </w:r>
      <w:r w:rsidR="005E6B7B">
        <w:t xml:space="preserve"> </w:t>
      </w:r>
      <w:r>
        <w:t>&amp;</w:t>
      </w:r>
      <w:r w:rsidR="005E6B7B">
        <w:t xml:space="preserve"> </w:t>
      </w:r>
      <w:r>
        <w:t>Segen,</w:t>
      </w:r>
    </w:p>
    <w:p w14:paraId="77152DEE" w14:textId="77777777" w:rsidR="007166CE" w:rsidRDefault="007166CE" w:rsidP="007166CE">
      <w:r>
        <w:t>Andreas</w:t>
      </w:r>
    </w:p>
    <w:p w14:paraId="028FF6B4"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6AD4ABBE" w14:textId="072DB909" w:rsidR="00066F22" w:rsidRDefault="00066F22" w:rsidP="005E6D2A">
      <w:pPr>
        <w:pStyle w:val="berschrift1"/>
      </w:pPr>
      <w:r>
        <w:t>Briefe</w:t>
      </w:r>
      <w:r w:rsidR="005E6B7B">
        <w:t xml:space="preserve"> </w:t>
      </w:r>
      <w:r>
        <w:t>Zwinglis</w:t>
      </w:r>
    </w:p>
    <w:p w14:paraId="00052256" w14:textId="520CD6EA" w:rsidR="00066F22" w:rsidRDefault="005E6D2A" w:rsidP="00066F22">
      <w:pPr>
        <w:pStyle w:val="berschrift2"/>
      </w:pPr>
      <w:r>
        <w:t>An</w:t>
      </w:r>
      <w:r w:rsidR="005E6B7B">
        <w:t xml:space="preserve"> </w:t>
      </w:r>
      <w:r>
        <w:t>Vadian</w:t>
      </w:r>
      <w:r w:rsidR="005E6B7B">
        <w:t xml:space="preserve"> </w:t>
      </w:r>
      <w:r>
        <w:t>–</w:t>
      </w:r>
      <w:r w:rsidR="005E6B7B">
        <w:t xml:space="preserve"> </w:t>
      </w:r>
      <w:r>
        <w:t>1513</w:t>
      </w:r>
    </w:p>
    <w:p w14:paraId="543D1C9C" w14:textId="3DA6E842" w:rsidR="005E6D2A" w:rsidRDefault="005E6D2A" w:rsidP="00066F22">
      <w:r>
        <w:t>Ich</w:t>
      </w:r>
      <w:r w:rsidR="005E6B7B">
        <w:t xml:space="preserve"> </w:t>
      </w:r>
      <w:r>
        <w:t>habe</w:t>
      </w:r>
      <w:r w:rsidR="005E6B7B">
        <w:t xml:space="preserve"> </w:t>
      </w:r>
      <w:r>
        <w:t>mich</w:t>
      </w:r>
      <w:r w:rsidR="005E6B7B">
        <w:t xml:space="preserve"> </w:t>
      </w:r>
      <w:r>
        <w:t>entschlossen,</w:t>
      </w:r>
      <w:r w:rsidR="005E6B7B">
        <w:t xml:space="preserve"> </w:t>
      </w:r>
      <w:r>
        <w:t>das</w:t>
      </w:r>
      <w:r w:rsidR="005E6B7B">
        <w:t xml:space="preserve"> </w:t>
      </w:r>
      <w:r>
        <w:t>Griechische</w:t>
      </w:r>
      <w:r w:rsidR="005E6B7B">
        <w:t xml:space="preserve"> </w:t>
      </w:r>
      <w:r>
        <w:t>zu</w:t>
      </w:r>
      <w:r w:rsidR="005E6B7B">
        <w:t xml:space="preserve"> </w:t>
      </w:r>
      <w:r>
        <w:t>erlernen,</w:t>
      </w:r>
      <w:r w:rsidR="005E6B7B">
        <w:t xml:space="preserve"> </w:t>
      </w:r>
      <w:r>
        <w:t>trotzdem</w:t>
      </w:r>
      <w:r w:rsidR="005E6B7B">
        <w:t xml:space="preserve"> </w:t>
      </w:r>
      <w:r>
        <w:t>ich</w:t>
      </w:r>
      <w:r w:rsidR="005E6B7B">
        <w:t xml:space="preserve"> </w:t>
      </w:r>
      <w:r>
        <w:t>des</w:t>
      </w:r>
      <w:r w:rsidR="005E6B7B">
        <w:t xml:space="preserve"> </w:t>
      </w:r>
      <w:r>
        <w:t>Lateinischen</w:t>
      </w:r>
      <w:r w:rsidR="005E6B7B">
        <w:t xml:space="preserve"> </w:t>
      </w:r>
      <w:r>
        <w:t>noch</w:t>
      </w:r>
      <w:r w:rsidR="005E6B7B">
        <w:t xml:space="preserve"> </w:t>
      </w:r>
      <w:r>
        <w:t>nicht</w:t>
      </w:r>
      <w:r w:rsidR="005E6B7B">
        <w:t xml:space="preserve"> </w:t>
      </w:r>
      <w:r>
        <w:t>recht</w:t>
      </w:r>
      <w:r w:rsidR="005E6B7B">
        <w:t xml:space="preserve"> </w:t>
      </w:r>
      <w:r>
        <w:t>Meister</w:t>
      </w:r>
      <w:r w:rsidR="005E6B7B">
        <w:t xml:space="preserve"> </w:t>
      </w:r>
      <w:r>
        <w:t>bin.</w:t>
      </w:r>
      <w:r w:rsidR="005E6B7B">
        <w:t xml:space="preserve"> </w:t>
      </w:r>
      <w:r>
        <w:t>Es</w:t>
      </w:r>
      <w:r w:rsidR="005E6B7B">
        <w:t xml:space="preserve"> </w:t>
      </w:r>
      <w:r>
        <w:t>ist</w:t>
      </w:r>
      <w:r w:rsidR="005E6B7B">
        <w:t xml:space="preserve"> </w:t>
      </w:r>
      <w:r>
        <w:t>mir</w:t>
      </w:r>
      <w:r w:rsidR="005E6B7B">
        <w:t xml:space="preserve"> </w:t>
      </w:r>
      <w:r>
        <w:t>dabei</w:t>
      </w:r>
      <w:r w:rsidR="005E6B7B">
        <w:t xml:space="preserve"> </w:t>
      </w:r>
      <w:r>
        <w:t>nicht</w:t>
      </w:r>
      <w:r w:rsidR="005E6B7B">
        <w:t xml:space="preserve"> </w:t>
      </w:r>
      <w:r>
        <w:t>um</w:t>
      </w:r>
      <w:r w:rsidR="005E6B7B">
        <w:t xml:space="preserve"> </w:t>
      </w:r>
      <w:r>
        <w:t>den</w:t>
      </w:r>
      <w:r w:rsidR="005E6B7B">
        <w:t xml:space="preserve"> </w:t>
      </w:r>
      <w:r>
        <w:t>Ruhm</w:t>
      </w:r>
      <w:r w:rsidR="005E6B7B">
        <w:t xml:space="preserve"> </w:t>
      </w:r>
      <w:r>
        <w:t>zu</w:t>
      </w:r>
      <w:r w:rsidR="005E6B7B">
        <w:t xml:space="preserve"> </w:t>
      </w:r>
      <w:r>
        <w:t>tun,</w:t>
      </w:r>
      <w:r w:rsidR="005E6B7B">
        <w:t xml:space="preserve"> </w:t>
      </w:r>
      <w:r>
        <w:t>sondern</w:t>
      </w:r>
      <w:r w:rsidR="005E6B7B">
        <w:t xml:space="preserve"> </w:t>
      </w:r>
      <w:r>
        <w:t>um</w:t>
      </w:r>
      <w:r w:rsidR="005E6B7B">
        <w:t xml:space="preserve"> </w:t>
      </w:r>
      <w:r>
        <w:t>das</w:t>
      </w:r>
      <w:r w:rsidR="005E6B7B">
        <w:t xml:space="preserve"> </w:t>
      </w:r>
      <w:r>
        <w:t>Studium</w:t>
      </w:r>
      <w:r w:rsidR="005E6B7B">
        <w:t xml:space="preserve"> </w:t>
      </w:r>
      <w:r>
        <w:t>und</w:t>
      </w:r>
      <w:r w:rsidR="005E6B7B">
        <w:t xml:space="preserve"> </w:t>
      </w:r>
      <w:r>
        <w:t>das</w:t>
      </w:r>
      <w:r w:rsidR="005E6B7B">
        <w:t xml:space="preserve"> </w:t>
      </w:r>
      <w:r>
        <w:t>Verständnis</w:t>
      </w:r>
      <w:r w:rsidR="005E6B7B">
        <w:t xml:space="preserve"> </w:t>
      </w:r>
      <w:r>
        <w:t>der</w:t>
      </w:r>
      <w:r w:rsidR="005E6B7B">
        <w:t xml:space="preserve"> </w:t>
      </w:r>
      <w:r>
        <w:t>h.</w:t>
      </w:r>
      <w:r w:rsidR="005E6B7B">
        <w:t xml:space="preserve"> </w:t>
      </w:r>
      <w:r>
        <w:t>Schrift.</w:t>
      </w:r>
    </w:p>
    <w:p w14:paraId="7327FA7C" w14:textId="6119AB2F" w:rsidR="005E6D2A" w:rsidRDefault="005E6D2A" w:rsidP="00066F22">
      <w:pPr>
        <w:pStyle w:val="berschrift2"/>
      </w:pPr>
      <w:r>
        <w:t>An</w:t>
      </w:r>
      <w:r w:rsidR="005E6B7B">
        <w:t xml:space="preserve"> </w:t>
      </w:r>
      <w:r>
        <w:t>Erasmus</w:t>
      </w:r>
      <w:r w:rsidR="005E6B7B">
        <w:t xml:space="preserve"> </w:t>
      </w:r>
      <w:r>
        <w:t>von</w:t>
      </w:r>
      <w:r w:rsidR="005E6B7B">
        <w:t xml:space="preserve"> </w:t>
      </w:r>
      <w:r>
        <w:t>Rotterdam</w:t>
      </w:r>
      <w:r w:rsidR="005E6B7B">
        <w:t xml:space="preserve"> </w:t>
      </w:r>
      <w:r w:rsidR="00066F22">
        <w:t>-</w:t>
      </w:r>
      <w:r w:rsidR="005E6B7B">
        <w:t xml:space="preserve"> </w:t>
      </w:r>
      <w:r>
        <w:t>1515</w:t>
      </w:r>
    </w:p>
    <w:p w14:paraId="5FC14C80" w14:textId="3CD0CD97" w:rsidR="005E6D2A" w:rsidRDefault="005E6D2A" w:rsidP="005E6D2A">
      <w:pPr>
        <w:pStyle w:val="StandardWeb"/>
      </w:pPr>
      <w:r>
        <w:t>Mein</w:t>
      </w:r>
      <w:r w:rsidR="005E6B7B">
        <w:t xml:space="preserve"> </w:t>
      </w:r>
      <w:r>
        <w:t>neulicher</w:t>
      </w:r>
      <w:r w:rsidR="005E6B7B">
        <w:t xml:space="preserve"> </w:t>
      </w:r>
      <w:r>
        <w:t>Besuch</w:t>
      </w:r>
      <w:r w:rsidR="005E6B7B">
        <w:t xml:space="preserve"> </w:t>
      </w:r>
      <w:r>
        <w:t>bei</w:t>
      </w:r>
      <w:r w:rsidR="005E6B7B">
        <w:t xml:space="preserve"> </w:t>
      </w:r>
      <w:r>
        <w:t>Dir</w:t>
      </w:r>
      <w:r w:rsidR="005E6B7B">
        <w:t xml:space="preserve"> </w:t>
      </w:r>
      <w:r>
        <w:t>entsprang</w:t>
      </w:r>
      <w:r w:rsidR="005E6B7B">
        <w:t xml:space="preserve"> </w:t>
      </w:r>
      <w:r>
        <w:t>dem</w:t>
      </w:r>
      <w:r w:rsidR="005E6B7B">
        <w:t xml:space="preserve"> </w:t>
      </w:r>
      <w:r>
        <w:t>Bedürfnis,</w:t>
      </w:r>
      <w:r w:rsidR="005E6B7B">
        <w:t xml:space="preserve"> </w:t>
      </w:r>
      <w:r>
        <w:t>mit</w:t>
      </w:r>
      <w:r w:rsidR="005E6B7B">
        <w:t xml:space="preserve"> </w:t>
      </w:r>
      <w:r>
        <w:t>Deinem</w:t>
      </w:r>
      <w:r w:rsidR="005E6B7B">
        <w:t xml:space="preserve"> </w:t>
      </w:r>
      <w:r>
        <w:t>königlichen</w:t>
      </w:r>
      <w:r w:rsidR="005E6B7B">
        <w:t xml:space="preserve"> </w:t>
      </w:r>
      <w:r>
        <w:t>Geiste</w:t>
      </w:r>
      <w:r w:rsidR="005E6B7B">
        <w:t xml:space="preserve"> </w:t>
      </w:r>
      <w:r>
        <w:t>bekannter</w:t>
      </w:r>
      <w:r w:rsidR="005E6B7B">
        <w:t xml:space="preserve"> </w:t>
      </w:r>
      <w:r>
        <w:t>zu</w:t>
      </w:r>
      <w:r w:rsidR="005E6B7B">
        <w:t xml:space="preserve"> </w:t>
      </w:r>
      <w:r>
        <w:t>werden.</w:t>
      </w:r>
      <w:r w:rsidR="005E6B7B">
        <w:t xml:space="preserve"> </w:t>
      </w:r>
      <w:r>
        <w:t>Da</w:t>
      </w:r>
      <w:r w:rsidR="005E6B7B">
        <w:t xml:space="preserve"> </w:t>
      </w:r>
      <w:r>
        <w:t>war</w:t>
      </w:r>
      <w:r w:rsidR="005E6B7B">
        <w:t xml:space="preserve"> </w:t>
      </w:r>
      <w:r>
        <w:t>ich</w:t>
      </w:r>
      <w:r w:rsidR="005E6B7B">
        <w:t xml:space="preserve"> </w:t>
      </w:r>
      <w:r>
        <w:t>entzückt</w:t>
      </w:r>
      <w:r w:rsidR="005E6B7B">
        <w:t xml:space="preserve"> </w:t>
      </w:r>
      <w:r>
        <w:t>auch</w:t>
      </w:r>
      <w:r w:rsidR="005E6B7B">
        <w:t xml:space="preserve"> </w:t>
      </w:r>
      <w:r>
        <w:t>von</w:t>
      </w:r>
      <w:r w:rsidR="005E6B7B">
        <w:t xml:space="preserve"> </w:t>
      </w:r>
      <w:r>
        <w:t>Deiner</w:t>
      </w:r>
      <w:r w:rsidR="005E6B7B">
        <w:t xml:space="preserve"> </w:t>
      </w:r>
      <w:r>
        <w:t>Anmut</w:t>
      </w:r>
      <w:r w:rsidR="005E6B7B">
        <w:t xml:space="preserve"> </w:t>
      </w:r>
      <w:r>
        <w:t>im</w:t>
      </w:r>
      <w:r w:rsidR="005E6B7B">
        <w:t xml:space="preserve"> </w:t>
      </w:r>
      <w:r>
        <w:t>Verkehr</w:t>
      </w:r>
      <w:r w:rsidR="005E6B7B">
        <w:t xml:space="preserve"> </w:t>
      </w:r>
      <w:r>
        <w:t>und</w:t>
      </w:r>
      <w:r w:rsidR="005E6B7B">
        <w:t xml:space="preserve"> </w:t>
      </w:r>
      <w:r>
        <w:t>Deinem</w:t>
      </w:r>
      <w:r w:rsidR="005E6B7B">
        <w:t xml:space="preserve"> </w:t>
      </w:r>
      <w:r>
        <w:t>wahrhaft</w:t>
      </w:r>
      <w:r w:rsidR="005E6B7B">
        <w:t xml:space="preserve"> </w:t>
      </w:r>
      <w:r>
        <w:t>evangelischen</w:t>
      </w:r>
      <w:r w:rsidR="005E6B7B">
        <w:t xml:space="preserve"> </w:t>
      </w:r>
      <w:r>
        <w:t>Leben.</w:t>
      </w:r>
      <w:r w:rsidR="005E6B7B">
        <w:t xml:space="preserve"> </w:t>
      </w:r>
      <w:r>
        <w:t>Nun</w:t>
      </w:r>
      <w:r w:rsidR="005E6B7B">
        <w:t xml:space="preserve"> </w:t>
      </w:r>
      <w:r>
        <w:t>meine</w:t>
      </w:r>
      <w:r w:rsidR="005E6B7B">
        <w:t xml:space="preserve"> </w:t>
      </w:r>
      <w:r>
        <w:t>ich</w:t>
      </w:r>
      <w:r w:rsidR="005E6B7B">
        <w:t xml:space="preserve"> </w:t>
      </w:r>
      <w:r>
        <w:t>immer,</w:t>
      </w:r>
      <w:r w:rsidR="005E6B7B">
        <w:t xml:space="preserve"> </w:t>
      </w:r>
      <w:r>
        <w:t>wenn</w:t>
      </w:r>
      <w:r w:rsidR="005E6B7B">
        <w:t xml:space="preserve"> </w:t>
      </w:r>
      <w:r>
        <w:t>ich</w:t>
      </w:r>
      <w:r w:rsidR="005E6B7B">
        <w:t xml:space="preserve"> </w:t>
      </w:r>
      <w:r>
        <w:t>etwas</w:t>
      </w:r>
      <w:r w:rsidR="005E6B7B">
        <w:t xml:space="preserve"> </w:t>
      </w:r>
      <w:r>
        <w:t>von</w:t>
      </w:r>
      <w:r w:rsidR="005E6B7B">
        <w:t xml:space="preserve"> </w:t>
      </w:r>
      <w:r>
        <w:t>Dir</w:t>
      </w:r>
      <w:r w:rsidR="005E6B7B">
        <w:t xml:space="preserve"> </w:t>
      </w:r>
      <w:r>
        <w:t>lese,</w:t>
      </w:r>
      <w:r w:rsidR="005E6B7B">
        <w:t xml:space="preserve"> </w:t>
      </w:r>
      <w:r>
        <w:t>Dich</w:t>
      </w:r>
      <w:r w:rsidR="005E6B7B">
        <w:t xml:space="preserve"> </w:t>
      </w:r>
      <w:r>
        <w:t>zu</w:t>
      </w:r>
      <w:r w:rsidR="005E6B7B">
        <w:t xml:space="preserve"> </w:t>
      </w:r>
      <w:r>
        <w:t>hören,</w:t>
      </w:r>
      <w:r w:rsidR="005E6B7B">
        <w:t xml:space="preserve"> </w:t>
      </w:r>
      <w:r>
        <w:t>ja</w:t>
      </w:r>
      <w:r w:rsidR="005E6B7B">
        <w:t xml:space="preserve"> </w:t>
      </w:r>
      <w:r>
        <w:t>Dich</w:t>
      </w:r>
      <w:r w:rsidR="005E6B7B">
        <w:t xml:space="preserve"> </w:t>
      </w:r>
      <w:r>
        <w:t>in</w:t>
      </w:r>
      <w:r w:rsidR="005E6B7B">
        <w:t xml:space="preserve"> </w:t>
      </w:r>
      <w:r>
        <w:t>Deiner</w:t>
      </w:r>
      <w:r w:rsidR="005E6B7B">
        <w:t xml:space="preserve"> </w:t>
      </w:r>
      <w:r>
        <w:t>zierlichen</w:t>
      </w:r>
      <w:r w:rsidR="005E6B7B">
        <w:t xml:space="preserve"> </w:t>
      </w:r>
      <w:r>
        <w:t>kleinen</w:t>
      </w:r>
      <w:r w:rsidR="005E6B7B">
        <w:t xml:space="preserve"> </w:t>
      </w:r>
      <w:r>
        <w:t>Gestalt</w:t>
      </w:r>
      <w:r w:rsidR="005E6B7B">
        <w:t xml:space="preserve"> </w:t>
      </w:r>
      <w:r>
        <w:t>vor</w:t>
      </w:r>
      <w:r w:rsidR="005E6B7B">
        <w:t xml:space="preserve"> </w:t>
      </w:r>
      <w:r>
        <w:t>mir</w:t>
      </w:r>
      <w:r w:rsidR="005E6B7B">
        <w:t xml:space="preserve"> </w:t>
      </w:r>
      <w:r>
        <w:t>zu</w:t>
      </w:r>
      <w:r w:rsidR="005E6B7B">
        <w:t xml:space="preserve"> </w:t>
      </w:r>
      <w:r>
        <w:t>sehen.</w:t>
      </w:r>
      <w:r w:rsidR="005E6B7B">
        <w:t xml:space="preserve"> </w:t>
      </w:r>
      <w:r>
        <w:t>Möchte</w:t>
      </w:r>
      <w:r w:rsidR="005E6B7B">
        <w:t xml:space="preserve"> </w:t>
      </w:r>
      <w:r>
        <w:t>Gott</w:t>
      </w:r>
      <w:r w:rsidR="005E6B7B">
        <w:t xml:space="preserve"> </w:t>
      </w:r>
      <w:r>
        <w:t>Dich,</w:t>
      </w:r>
      <w:r w:rsidR="005E6B7B">
        <w:t xml:space="preserve"> </w:t>
      </w:r>
      <w:r>
        <w:t>der</w:t>
      </w:r>
      <w:r w:rsidR="005E6B7B">
        <w:t xml:space="preserve"> </w:t>
      </w:r>
      <w:r>
        <w:t>sich</w:t>
      </w:r>
      <w:r w:rsidR="005E6B7B">
        <w:t xml:space="preserve"> </w:t>
      </w:r>
      <w:r>
        <w:t>wie</w:t>
      </w:r>
      <w:r w:rsidR="005E6B7B">
        <w:t xml:space="preserve"> </w:t>
      </w:r>
      <w:r>
        <w:t>kein</w:t>
      </w:r>
      <w:r w:rsidR="005E6B7B">
        <w:t xml:space="preserve"> </w:t>
      </w:r>
      <w:r>
        <w:t>anderer</w:t>
      </w:r>
      <w:r w:rsidR="005E6B7B">
        <w:t xml:space="preserve"> </w:t>
      </w:r>
      <w:r>
        <w:t>um</w:t>
      </w:r>
      <w:r w:rsidR="005E6B7B">
        <w:t xml:space="preserve"> </w:t>
      </w:r>
      <w:r>
        <w:t>die</w:t>
      </w:r>
      <w:r w:rsidR="005E6B7B">
        <w:t xml:space="preserve"> </w:t>
      </w:r>
      <w:r>
        <w:t>Erforschung</w:t>
      </w:r>
      <w:r w:rsidR="005E6B7B">
        <w:t xml:space="preserve"> </w:t>
      </w:r>
      <w:r>
        <w:t>der</w:t>
      </w:r>
      <w:r w:rsidR="005E6B7B">
        <w:t xml:space="preserve"> </w:t>
      </w:r>
      <w:r>
        <w:t>Schrift</w:t>
      </w:r>
      <w:r w:rsidR="005E6B7B">
        <w:t xml:space="preserve"> </w:t>
      </w:r>
      <w:r>
        <w:t>verdient</w:t>
      </w:r>
      <w:r w:rsidR="005E6B7B">
        <w:t xml:space="preserve"> </w:t>
      </w:r>
      <w:r>
        <w:t>gemacht</w:t>
      </w:r>
      <w:r w:rsidR="005E6B7B">
        <w:t xml:space="preserve"> </w:t>
      </w:r>
      <w:r>
        <w:t>hat,</w:t>
      </w:r>
      <w:r w:rsidR="005E6B7B">
        <w:t xml:space="preserve"> </w:t>
      </w:r>
      <w:r>
        <w:t>lange</w:t>
      </w:r>
      <w:r w:rsidR="005E6B7B">
        <w:t xml:space="preserve"> </w:t>
      </w:r>
      <w:r>
        <w:t>erhalten,</w:t>
      </w:r>
      <w:r w:rsidR="005E6B7B">
        <w:t xml:space="preserve"> </w:t>
      </w:r>
      <w:r>
        <w:t>damit</w:t>
      </w:r>
      <w:r w:rsidR="005E6B7B">
        <w:t xml:space="preserve"> </w:t>
      </w:r>
      <w:r>
        <w:t>die</w:t>
      </w:r>
      <w:r w:rsidR="005E6B7B">
        <w:t xml:space="preserve"> </w:t>
      </w:r>
      <w:r>
        <w:t>christliche</w:t>
      </w:r>
      <w:r w:rsidR="005E6B7B">
        <w:t xml:space="preserve"> </w:t>
      </w:r>
      <w:r>
        <w:t>Wissenschaft,</w:t>
      </w:r>
      <w:r w:rsidR="005E6B7B">
        <w:t xml:space="preserve"> </w:t>
      </w:r>
      <w:r>
        <w:t>die</w:t>
      </w:r>
      <w:r w:rsidR="005E6B7B">
        <w:t xml:space="preserve"> </w:t>
      </w:r>
      <w:r>
        <w:t>durch</w:t>
      </w:r>
      <w:r w:rsidR="005E6B7B">
        <w:t xml:space="preserve"> </w:t>
      </w:r>
      <w:r>
        <w:t>Dich</w:t>
      </w:r>
      <w:r w:rsidR="005E6B7B">
        <w:t xml:space="preserve"> </w:t>
      </w:r>
      <w:r>
        <w:t>der</w:t>
      </w:r>
      <w:r w:rsidR="005E6B7B">
        <w:t xml:space="preserve"> </w:t>
      </w:r>
      <w:r>
        <w:t>Barbarei</w:t>
      </w:r>
      <w:r w:rsidR="005E6B7B">
        <w:t xml:space="preserve"> </w:t>
      </w:r>
      <w:r>
        <w:t>und</w:t>
      </w:r>
      <w:r w:rsidR="005E6B7B">
        <w:t xml:space="preserve"> </w:t>
      </w:r>
      <w:r>
        <w:t>Sophistik</w:t>
      </w:r>
      <w:r w:rsidR="005E6B7B">
        <w:t xml:space="preserve"> </w:t>
      </w:r>
      <w:r>
        <w:t>entrissen</w:t>
      </w:r>
      <w:r w:rsidR="005E6B7B">
        <w:t xml:space="preserve"> </w:t>
      </w:r>
      <w:r>
        <w:t>wurde,</w:t>
      </w:r>
      <w:r w:rsidR="005E6B7B">
        <w:t xml:space="preserve"> </w:t>
      </w:r>
      <w:r>
        <w:t>aus</w:t>
      </w:r>
      <w:r w:rsidR="005E6B7B">
        <w:t xml:space="preserve"> </w:t>
      </w:r>
      <w:r>
        <w:t>dem</w:t>
      </w:r>
      <w:r w:rsidR="005E6B7B">
        <w:t xml:space="preserve"> </w:t>
      </w:r>
      <w:r>
        <w:t>jetzigen</w:t>
      </w:r>
      <w:r w:rsidR="005E6B7B">
        <w:t xml:space="preserve"> </w:t>
      </w:r>
      <w:r>
        <w:t>zarten</w:t>
      </w:r>
      <w:r w:rsidR="005E6B7B">
        <w:t xml:space="preserve"> </w:t>
      </w:r>
      <w:r>
        <w:t>Anfang</w:t>
      </w:r>
      <w:r w:rsidR="005E6B7B">
        <w:t xml:space="preserve"> </w:t>
      </w:r>
      <w:r>
        <w:t>zur</w:t>
      </w:r>
      <w:r w:rsidR="005E6B7B">
        <w:t xml:space="preserve"> </w:t>
      </w:r>
      <w:r>
        <w:t>Kraft</w:t>
      </w:r>
      <w:r w:rsidR="005E6B7B">
        <w:t xml:space="preserve"> </w:t>
      </w:r>
      <w:r>
        <w:t>und</w:t>
      </w:r>
      <w:r w:rsidR="005E6B7B">
        <w:t xml:space="preserve"> </w:t>
      </w:r>
      <w:r>
        <w:t>Vollendung</w:t>
      </w:r>
      <w:r w:rsidR="005E6B7B">
        <w:t xml:space="preserve"> </w:t>
      </w:r>
      <w:r>
        <w:t>gelange!</w:t>
      </w:r>
    </w:p>
    <w:p w14:paraId="14E69562" w14:textId="025DC962" w:rsidR="005E6D2A" w:rsidRDefault="005E6D2A" w:rsidP="00066F22">
      <w:pPr>
        <w:pStyle w:val="berschrift2"/>
        <w:rPr>
          <w:sz w:val="48"/>
          <w:szCs w:val="48"/>
          <w:lang w:eastAsia="de-DE"/>
        </w:rPr>
      </w:pPr>
      <w:r>
        <w:t>An</w:t>
      </w:r>
      <w:r w:rsidR="005E6B7B">
        <w:t xml:space="preserve"> </w:t>
      </w:r>
      <w:r>
        <w:t>Luther</w:t>
      </w:r>
      <w:r w:rsidR="005E6B7B">
        <w:t xml:space="preserve"> </w:t>
      </w:r>
      <w:r w:rsidR="00066F22">
        <w:t>-</w:t>
      </w:r>
      <w:r w:rsidR="005E6B7B">
        <w:t xml:space="preserve"> </w:t>
      </w:r>
      <w:r>
        <w:t>1519</w:t>
      </w:r>
    </w:p>
    <w:p w14:paraId="587B1A00" w14:textId="45DB36F3" w:rsidR="005E6D2A" w:rsidRDefault="005E6D2A" w:rsidP="005E6D2A">
      <w:pPr>
        <w:pStyle w:val="StandardWeb"/>
      </w:pPr>
      <w:r>
        <w:t>So</w:t>
      </w:r>
      <w:r w:rsidR="005E6B7B">
        <w:t xml:space="preserve"> </w:t>
      </w:r>
      <w:r>
        <w:t>viele</w:t>
      </w:r>
      <w:r w:rsidR="005E6B7B">
        <w:t xml:space="preserve"> </w:t>
      </w:r>
      <w:r>
        <w:t>auch</w:t>
      </w:r>
      <w:r w:rsidR="005E6B7B">
        <w:t xml:space="preserve"> </w:t>
      </w:r>
      <w:r>
        <w:t>schon</w:t>
      </w:r>
      <w:r w:rsidR="005E6B7B">
        <w:t xml:space="preserve"> </w:t>
      </w:r>
      <w:r>
        <w:t>den</w:t>
      </w:r>
      <w:r w:rsidR="005E6B7B">
        <w:t xml:space="preserve"> </w:t>
      </w:r>
      <w:r>
        <w:t>Kern</w:t>
      </w:r>
      <w:r w:rsidR="005E6B7B">
        <w:t xml:space="preserve"> </w:t>
      </w:r>
      <w:r>
        <w:t>in</w:t>
      </w:r>
      <w:r w:rsidR="005E6B7B">
        <w:t xml:space="preserve"> </w:t>
      </w:r>
      <w:r>
        <w:t>der</w:t>
      </w:r>
      <w:r w:rsidR="005E6B7B">
        <w:t xml:space="preserve"> </w:t>
      </w:r>
      <w:r>
        <w:t>Religion</w:t>
      </w:r>
      <w:r w:rsidR="005E6B7B">
        <w:t xml:space="preserve"> </w:t>
      </w:r>
      <w:r>
        <w:t>erkannten,</w:t>
      </w:r>
      <w:r w:rsidR="005E6B7B">
        <w:t xml:space="preserve"> </w:t>
      </w:r>
      <w:r>
        <w:t>so</w:t>
      </w:r>
      <w:r w:rsidR="005E6B7B">
        <w:t xml:space="preserve"> </w:t>
      </w:r>
      <w:r>
        <w:t>war</w:t>
      </w:r>
      <w:r w:rsidR="005E6B7B">
        <w:t xml:space="preserve"> </w:t>
      </w:r>
      <w:r>
        <w:t>doch</w:t>
      </w:r>
      <w:r w:rsidR="005E6B7B">
        <w:t xml:space="preserve"> </w:t>
      </w:r>
      <w:r>
        <w:t>keiner</w:t>
      </w:r>
      <w:r w:rsidR="005E6B7B">
        <w:t xml:space="preserve"> </w:t>
      </w:r>
      <w:r>
        <w:t>im</w:t>
      </w:r>
      <w:r w:rsidR="005E6B7B">
        <w:t xml:space="preserve"> </w:t>
      </w:r>
      <w:r>
        <w:t>ganzen</w:t>
      </w:r>
      <w:r w:rsidR="005E6B7B">
        <w:t xml:space="preserve"> </w:t>
      </w:r>
      <w:r>
        <w:t>Lager</w:t>
      </w:r>
      <w:r w:rsidR="005E6B7B">
        <w:t xml:space="preserve"> </w:t>
      </w:r>
      <w:r>
        <w:t>Israels,</w:t>
      </w:r>
      <w:r w:rsidR="005E6B7B">
        <w:t xml:space="preserve"> </w:t>
      </w:r>
      <w:r>
        <w:t>der</w:t>
      </w:r>
      <w:r w:rsidR="005E6B7B">
        <w:t xml:space="preserve"> </w:t>
      </w:r>
      <w:r>
        <w:t>offen</w:t>
      </w:r>
      <w:r w:rsidR="005E6B7B">
        <w:t xml:space="preserve"> </w:t>
      </w:r>
      <w:r>
        <w:t>dem</w:t>
      </w:r>
      <w:r w:rsidR="005E6B7B">
        <w:t xml:space="preserve"> </w:t>
      </w:r>
      <w:r>
        <w:t>Feind</w:t>
      </w:r>
      <w:r w:rsidR="005E6B7B">
        <w:t xml:space="preserve"> </w:t>
      </w:r>
      <w:r>
        <w:t>entgegenzutreten</w:t>
      </w:r>
      <w:r w:rsidR="005E6B7B">
        <w:t xml:space="preserve"> </w:t>
      </w:r>
      <w:r>
        <w:t>wagte;</w:t>
      </w:r>
      <w:r w:rsidR="005E6B7B">
        <w:t xml:space="preserve"> </w:t>
      </w:r>
      <w:r>
        <w:t>so</w:t>
      </w:r>
      <w:r w:rsidR="005E6B7B">
        <w:t xml:space="preserve"> </w:t>
      </w:r>
      <w:r>
        <w:t>sehr</w:t>
      </w:r>
      <w:r w:rsidR="005E6B7B">
        <w:t xml:space="preserve"> </w:t>
      </w:r>
      <w:r>
        <w:t>fürchteten</w:t>
      </w:r>
      <w:r w:rsidR="005E6B7B">
        <w:t xml:space="preserve"> </w:t>
      </w:r>
      <w:r>
        <w:t>alle</w:t>
      </w:r>
      <w:r w:rsidR="005E6B7B">
        <w:t xml:space="preserve"> </w:t>
      </w:r>
      <w:r>
        <w:t>den</w:t>
      </w:r>
      <w:r w:rsidR="005E6B7B">
        <w:t xml:space="preserve"> </w:t>
      </w:r>
      <w:r>
        <w:t>drohenden</w:t>
      </w:r>
      <w:r w:rsidR="005E6B7B">
        <w:t xml:space="preserve"> </w:t>
      </w:r>
      <w:r>
        <w:t>Goliath.</w:t>
      </w:r>
      <w:r w:rsidR="005E6B7B">
        <w:t xml:space="preserve"> </w:t>
      </w:r>
      <w:r>
        <w:t>Du</w:t>
      </w:r>
      <w:r w:rsidR="005E6B7B">
        <w:t xml:space="preserve"> </w:t>
      </w:r>
      <w:r>
        <w:t>allein</w:t>
      </w:r>
      <w:r w:rsidR="005E6B7B">
        <w:t xml:space="preserve"> </w:t>
      </w:r>
      <w:r>
        <w:t>warst</w:t>
      </w:r>
      <w:r w:rsidR="005E6B7B">
        <w:t xml:space="preserve"> </w:t>
      </w:r>
      <w:r>
        <w:t>der</w:t>
      </w:r>
      <w:r w:rsidR="005E6B7B">
        <w:t xml:space="preserve"> </w:t>
      </w:r>
      <w:r>
        <w:t>David,</w:t>
      </w:r>
      <w:r w:rsidR="005E6B7B">
        <w:t xml:space="preserve"> </w:t>
      </w:r>
      <w:r>
        <w:t>der</w:t>
      </w:r>
      <w:r w:rsidR="005E6B7B">
        <w:t xml:space="preserve"> </w:t>
      </w:r>
      <w:r>
        <w:t>die</w:t>
      </w:r>
      <w:r w:rsidR="005E6B7B">
        <w:t xml:space="preserve"> </w:t>
      </w:r>
      <w:r>
        <w:t>Waffen</w:t>
      </w:r>
      <w:r w:rsidR="005E6B7B">
        <w:t xml:space="preserve"> </w:t>
      </w:r>
      <w:r>
        <w:t>in</w:t>
      </w:r>
      <w:r w:rsidR="005E6B7B">
        <w:t xml:space="preserve"> </w:t>
      </w:r>
      <w:r>
        <w:t>die</w:t>
      </w:r>
      <w:r w:rsidR="005E6B7B">
        <w:t xml:space="preserve"> </w:t>
      </w:r>
      <w:r>
        <w:t>Hand</w:t>
      </w:r>
      <w:r w:rsidR="005E6B7B">
        <w:t xml:space="preserve"> </w:t>
      </w:r>
      <w:r>
        <w:t>nahm.</w:t>
      </w:r>
      <w:r w:rsidR="005E6B7B">
        <w:t xml:space="preserve"> </w:t>
      </w:r>
      <w:r>
        <w:t>Zuerst</w:t>
      </w:r>
      <w:r w:rsidR="005E6B7B">
        <w:t xml:space="preserve"> </w:t>
      </w:r>
      <w:r>
        <w:t>führtest</w:t>
      </w:r>
      <w:r w:rsidR="005E6B7B">
        <w:t xml:space="preserve"> </w:t>
      </w:r>
      <w:r>
        <w:t>Du</w:t>
      </w:r>
      <w:r w:rsidR="005E6B7B">
        <w:t xml:space="preserve"> </w:t>
      </w:r>
      <w:r>
        <w:t>den</w:t>
      </w:r>
      <w:r w:rsidR="005E6B7B">
        <w:t xml:space="preserve"> </w:t>
      </w:r>
      <w:r>
        <w:t>Kampf</w:t>
      </w:r>
      <w:r w:rsidR="005E6B7B">
        <w:t xml:space="preserve"> </w:t>
      </w:r>
      <w:r>
        <w:t>in</w:t>
      </w:r>
      <w:r w:rsidR="005E6B7B">
        <w:t xml:space="preserve"> </w:t>
      </w:r>
      <w:r>
        <w:t>ihrer</w:t>
      </w:r>
      <w:r w:rsidR="005E6B7B">
        <w:t xml:space="preserve"> </w:t>
      </w:r>
      <w:r>
        <w:t>Weise</w:t>
      </w:r>
      <w:r w:rsidR="005E6B7B">
        <w:t xml:space="preserve"> </w:t>
      </w:r>
      <w:r>
        <w:t>mit</w:t>
      </w:r>
      <w:r w:rsidR="005E6B7B">
        <w:t xml:space="preserve"> </w:t>
      </w:r>
      <w:r>
        <w:t>Disputationen</w:t>
      </w:r>
      <w:r w:rsidR="005E6B7B">
        <w:t xml:space="preserve"> </w:t>
      </w:r>
      <w:r>
        <w:t>und</w:t>
      </w:r>
      <w:r w:rsidR="005E6B7B">
        <w:t xml:space="preserve"> </w:t>
      </w:r>
      <w:r>
        <w:t>paradoxen</w:t>
      </w:r>
      <w:r w:rsidR="005E6B7B">
        <w:t xml:space="preserve"> </w:t>
      </w:r>
      <w:r>
        <w:t>Antithesen.</w:t>
      </w:r>
      <w:r w:rsidR="005E6B7B">
        <w:t xml:space="preserve"> </w:t>
      </w:r>
      <w:r>
        <w:t>Aber</w:t>
      </w:r>
      <w:r w:rsidR="005E6B7B">
        <w:t xml:space="preserve"> </w:t>
      </w:r>
      <w:r>
        <w:t>bald</w:t>
      </w:r>
      <w:r w:rsidR="005E6B7B">
        <w:t xml:space="preserve"> </w:t>
      </w:r>
      <w:r>
        <w:t>legtest</w:t>
      </w:r>
      <w:r w:rsidR="005E6B7B">
        <w:t xml:space="preserve"> </w:t>
      </w:r>
      <w:r>
        <w:t>du</w:t>
      </w:r>
      <w:r w:rsidR="005E6B7B">
        <w:t xml:space="preserve"> </w:t>
      </w:r>
      <w:r>
        <w:t>diese</w:t>
      </w:r>
      <w:r w:rsidR="005E6B7B">
        <w:t xml:space="preserve"> </w:t>
      </w:r>
      <w:r>
        <w:t>lästige</w:t>
      </w:r>
      <w:r w:rsidR="005E6B7B">
        <w:t xml:space="preserve"> </w:t>
      </w:r>
      <w:r>
        <w:t>Rüstung</w:t>
      </w:r>
      <w:r w:rsidR="005E6B7B">
        <w:t xml:space="preserve"> </w:t>
      </w:r>
      <w:r>
        <w:t>nieder,</w:t>
      </w:r>
      <w:r w:rsidR="005E6B7B">
        <w:t xml:space="preserve"> </w:t>
      </w:r>
      <w:r>
        <w:t>holtest</w:t>
      </w:r>
      <w:r w:rsidR="005E6B7B">
        <w:t xml:space="preserve"> </w:t>
      </w:r>
      <w:r>
        <w:t>Dir</w:t>
      </w:r>
      <w:r w:rsidR="005E6B7B">
        <w:t xml:space="preserve"> </w:t>
      </w:r>
      <w:r>
        <w:t>glatte</w:t>
      </w:r>
      <w:r w:rsidR="005E6B7B">
        <w:t xml:space="preserve"> </w:t>
      </w:r>
      <w:r>
        <w:t>Steine</w:t>
      </w:r>
      <w:r w:rsidR="005E6B7B">
        <w:t xml:space="preserve"> </w:t>
      </w:r>
      <w:r>
        <w:t>aus</w:t>
      </w:r>
      <w:r w:rsidR="005E6B7B">
        <w:t xml:space="preserve"> </w:t>
      </w:r>
      <w:r>
        <w:t>dem</w:t>
      </w:r>
      <w:r w:rsidR="005E6B7B">
        <w:t xml:space="preserve"> </w:t>
      </w:r>
      <w:r>
        <w:t>himmlischen</w:t>
      </w:r>
      <w:r w:rsidR="005E6B7B">
        <w:t xml:space="preserve"> </w:t>
      </w:r>
      <w:r>
        <w:t>Gewässer</w:t>
      </w:r>
      <w:r w:rsidR="005E6B7B">
        <w:t xml:space="preserve"> </w:t>
      </w:r>
      <w:r>
        <w:t>und</w:t>
      </w:r>
      <w:r w:rsidR="005E6B7B">
        <w:t xml:space="preserve"> </w:t>
      </w:r>
      <w:r>
        <w:t>warfst</w:t>
      </w:r>
      <w:r w:rsidR="005E6B7B">
        <w:t xml:space="preserve"> </w:t>
      </w:r>
      <w:r>
        <w:t>die</w:t>
      </w:r>
      <w:r w:rsidR="005E6B7B">
        <w:t xml:space="preserve"> </w:t>
      </w:r>
      <w:r>
        <w:t>Geschosse</w:t>
      </w:r>
      <w:r w:rsidR="005E6B7B">
        <w:t xml:space="preserve"> </w:t>
      </w:r>
      <w:r>
        <w:t>so</w:t>
      </w:r>
      <w:r w:rsidR="005E6B7B">
        <w:t xml:space="preserve"> </w:t>
      </w:r>
      <w:r>
        <w:t>leicht</w:t>
      </w:r>
      <w:r w:rsidR="005E6B7B">
        <w:t xml:space="preserve"> </w:t>
      </w:r>
      <w:r>
        <w:t>und</w:t>
      </w:r>
      <w:r w:rsidR="005E6B7B">
        <w:t xml:space="preserve"> </w:t>
      </w:r>
      <w:r>
        <w:t>kräftig,</w:t>
      </w:r>
      <w:r w:rsidR="005E6B7B">
        <w:t xml:space="preserve"> </w:t>
      </w:r>
      <w:r>
        <w:t>daß</w:t>
      </w:r>
      <w:r w:rsidR="005E6B7B">
        <w:t xml:space="preserve"> </w:t>
      </w:r>
      <w:r>
        <w:t>Du</w:t>
      </w:r>
      <w:r w:rsidR="005E6B7B">
        <w:t xml:space="preserve"> </w:t>
      </w:r>
      <w:r>
        <w:t>den</w:t>
      </w:r>
      <w:r w:rsidR="005E6B7B">
        <w:t xml:space="preserve"> </w:t>
      </w:r>
      <w:r>
        <w:t>Koloß</w:t>
      </w:r>
      <w:r w:rsidR="005E6B7B">
        <w:t xml:space="preserve"> </w:t>
      </w:r>
      <w:r>
        <w:t>niederstrecktest.</w:t>
      </w:r>
      <w:r w:rsidR="005E6B7B">
        <w:t xml:space="preserve"> </w:t>
      </w:r>
      <w:r>
        <w:t>Du</w:t>
      </w:r>
      <w:r w:rsidR="005E6B7B">
        <w:t xml:space="preserve"> </w:t>
      </w:r>
      <w:r>
        <w:t>allein</w:t>
      </w:r>
      <w:r w:rsidR="005E6B7B">
        <w:t xml:space="preserve"> </w:t>
      </w:r>
      <w:r>
        <w:t>warst</w:t>
      </w:r>
      <w:r w:rsidR="005E6B7B">
        <w:t xml:space="preserve"> </w:t>
      </w:r>
      <w:r>
        <w:t>der</w:t>
      </w:r>
      <w:r w:rsidR="005E6B7B">
        <w:t xml:space="preserve"> </w:t>
      </w:r>
      <w:r>
        <w:t>Herkules,</w:t>
      </w:r>
      <w:r w:rsidR="005E6B7B">
        <w:t xml:space="preserve"> </w:t>
      </w:r>
      <w:r>
        <w:t>der</w:t>
      </w:r>
      <w:r w:rsidR="005E6B7B">
        <w:t xml:space="preserve"> </w:t>
      </w:r>
      <w:r>
        <w:t>immer</w:t>
      </w:r>
      <w:r w:rsidR="005E6B7B">
        <w:t xml:space="preserve"> </w:t>
      </w:r>
      <w:r>
        <w:t>zur</w:t>
      </w:r>
      <w:r w:rsidR="005E6B7B">
        <w:t xml:space="preserve"> </w:t>
      </w:r>
      <w:r>
        <w:t>Stelle</w:t>
      </w:r>
      <w:r w:rsidR="005E6B7B">
        <w:t xml:space="preserve"> </w:t>
      </w:r>
      <w:r>
        <w:t>war,</w:t>
      </w:r>
      <w:r w:rsidR="005E6B7B">
        <w:t xml:space="preserve"> </w:t>
      </w:r>
      <w:r>
        <w:t>wo</w:t>
      </w:r>
      <w:r w:rsidR="005E6B7B">
        <w:t xml:space="preserve"> </w:t>
      </w:r>
      <w:r>
        <w:t>Gefahren</w:t>
      </w:r>
      <w:r w:rsidR="005E6B7B">
        <w:t xml:space="preserve"> </w:t>
      </w:r>
      <w:r>
        <w:t>drohten.</w:t>
      </w:r>
    </w:p>
    <w:p w14:paraId="1ADD9FCE" w14:textId="2D2603CD" w:rsidR="005E6D2A" w:rsidRDefault="005E6D2A" w:rsidP="00066F22">
      <w:pPr>
        <w:pStyle w:val="berschrift2"/>
      </w:pPr>
      <w:r>
        <w:t>An</w:t>
      </w:r>
      <w:r w:rsidR="005E6B7B">
        <w:t xml:space="preserve"> </w:t>
      </w:r>
      <w:r>
        <w:t>Joachim</w:t>
      </w:r>
      <w:r w:rsidR="005E6B7B">
        <w:t xml:space="preserve"> </w:t>
      </w:r>
      <w:r>
        <w:t>Vadianus</w:t>
      </w:r>
      <w:r w:rsidR="005E6B7B">
        <w:t xml:space="preserve"> </w:t>
      </w:r>
      <w:r w:rsidR="00066F22">
        <w:t>-</w:t>
      </w:r>
      <w:r w:rsidR="005E6B7B">
        <w:t xml:space="preserve"> </w:t>
      </w:r>
      <w:r>
        <w:t>19.</w:t>
      </w:r>
      <w:r w:rsidR="005E6B7B">
        <w:t xml:space="preserve"> </w:t>
      </w:r>
      <w:r>
        <w:t>Januar</w:t>
      </w:r>
      <w:r w:rsidR="005E6B7B">
        <w:t xml:space="preserve"> </w:t>
      </w:r>
      <w:r>
        <w:t>1520.</w:t>
      </w:r>
    </w:p>
    <w:p w14:paraId="434873CF" w14:textId="3736EF79" w:rsidR="005E6D2A" w:rsidRDefault="005E6D2A" w:rsidP="005E6D2A">
      <w:pPr>
        <w:pStyle w:val="StandardWeb"/>
      </w:pPr>
      <w:r>
        <w:t>(„Den</w:t>
      </w:r>
      <w:r w:rsidR="005E6B7B">
        <w:t xml:space="preserve"> </w:t>
      </w:r>
      <w:r>
        <w:t>sehr</w:t>
      </w:r>
      <w:r w:rsidR="005E6B7B">
        <w:t xml:space="preserve"> </w:t>
      </w:r>
      <w:r>
        <w:t>gelehrten</w:t>
      </w:r>
      <w:r w:rsidR="005E6B7B">
        <w:t xml:space="preserve"> </w:t>
      </w:r>
      <w:r>
        <w:t>Mann</w:t>
      </w:r>
      <w:r w:rsidR="005E6B7B">
        <w:t xml:space="preserve"> </w:t>
      </w:r>
      <w:r>
        <w:t>und</w:t>
      </w:r>
      <w:r w:rsidR="005E6B7B">
        <w:t xml:space="preserve"> </w:t>
      </w:r>
      <w:r>
        <w:t>wackern</w:t>
      </w:r>
      <w:r w:rsidR="005E6B7B">
        <w:t xml:space="preserve"> </w:t>
      </w:r>
      <w:r>
        <w:t>Freund.“)</w:t>
      </w:r>
    </w:p>
    <w:p w14:paraId="4D8F9B19" w14:textId="564D89CA" w:rsidR="005E6D2A" w:rsidRDefault="005E6D2A" w:rsidP="005E6D2A">
      <w:pPr>
        <w:pStyle w:val="StandardWeb"/>
      </w:pPr>
      <w:r>
        <w:t>Ich</w:t>
      </w:r>
      <w:r w:rsidR="005E6B7B">
        <w:t xml:space="preserve"> </w:t>
      </w:r>
      <w:r>
        <w:t>sandte</w:t>
      </w:r>
      <w:r w:rsidR="005E6B7B">
        <w:t xml:space="preserve"> </w:t>
      </w:r>
      <w:r>
        <w:t>deinen</w:t>
      </w:r>
      <w:r w:rsidR="005E6B7B">
        <w:t xml:space="preserve"> </w:t>
      </w:r>
      <w:r>
        <w:t>Brief</w:t>
      </w:r>
      <w:r w:rsidR="005E6B7B">
        <w:t xml:space="preserve"> </w:t>
      </w:r>
      <w:r>
        <w:t>nach</w:t>
      </w:r>
      <w:r w:rsidR="005E6B7B">
        <w:t xml:space="preserve"> </w:t>
      </w:r>
      <w:r>
        <w:t>Basel</w:t>
      </w:r>
      <w:r w:rsidR="005E6B7B">
        <w:t xml:space="preserve"> </w:t>
      </w:r>
      <w:r>
        <w:t>an</w:t>
      </w:r>
      <w:r w:rsidR="005E6B7B">
        <w:t xml:space="preserve"> </w:t>
      </w:r>
      <w:r>
        <w:t>Dorpius,</w:t>
      </w:r>
      <w:r w:rsidR="005E6B7B">
        <w:t xml:space="preserve"> </w:t>
      </w:r>
      <w:r>
        <w:t>gelehrtester</w:t>
      </w:r>
      <w:r w:rsidR="005E6B7B">
        <w:t xml:space="preserve"> </w:t>
      </w:r>
      <w:r>
        <w:t>und</w:t>
      </w:r>
      <w:r w:rsidR="005E6B7B">
        <w:t xml:space="preserve"> </w:t>
      </w:r>
      <w:r>
        <w:t>theuerster</w:t>
      </w:r>
      <w:r w:rsidR="005E6B7B">
        <w:t xml:space="preserve"> </w:t>
      </w:r>
      <w:r>
        <w:t>Joachim,</w:t>
      </w:r>
      <w:r w:rsidR="005E6B7B">
        <w:t xml:space="preserve"> </w:t>
      </w:r>
      <w:r>
        <w:t>gleich</w:t>
      </w:r>
      <w:r w:rsidR="005E6B7B">
        <w:t xml:space="preserve"> </w:t>
      </w:r>
      <w:r>
        <w:t>am</w:t>
      </w:r>
      <w:r w:rsidR="005E6B7B">
        <w:t xml:space="preserve"> </w:t>
      </w:r>
      <w:r>
        <w:t>Tage</w:t>
      </w:r>
      <w:r w:rsidR="005E6B7B">
        <w:t xml:space="preserve"> </w:t>
      </w:r>
      <w:r>
        <w:t>nach</w:t>
      </w:r>
      <w:r w:rsidR="005E6B7B">
        <w:t xml:space="preserve"> </w:t>
      </w:r>
      <w:r>
        <w:t>seinem</w:t>
      </w:r>
      <w:r w:rsidR="005E6B7B">
        <w:t xml:space="preserve"> </w:t>
      </w:r>
      <w:r>
        <w:t>Empfang.</w:t>
      </w:r>
      <w:r w:rsidR="005E6B7B">
        <w:t xml:space="preserve"> </w:t>
      </w:r>
      <w:r>
        <w:t>Möge</w:t>
      </w:r>
      <w:r w:rsidR="005E6B7B">
        <w:t xml:space="preserve"> </w:t>
      </w:r>
      <w:r>
        <w:t>es</w:t>
      </w:r>
      <w:r w:rsidR="005E6B7B">
        <w:t xml:space="preserve"> </w:t>
      </w:r>
      <w:r>
        <w:t>glücklich</w:t>
      </w:r>
      <w:r w:rsidR="005E6B7B">
        <w:t xml:space="preserve"> </w:t>
      </w:r>
      <w:r>
        <w:t>ausfallen!</w:t>
      </w:r>
      <w:r w:rsidR="005E6B7B">
        <w:t xml:space="preserve"> </w:t>
      </w:r>
      <w:r>
        <w:t>Denn</w:t>
      </w:r>
      <w:r w:rsidR="005E6B7B">
        <w:t xml:space="preserve"> </w:t>
      </w:r>
      <w:r>
        <w:t>man</w:t>
      </w:r>
      <w:r w:rsidR="005E6B7B">
        <w:t xml:space="preserve"> </w:t>
      </w:r>
      <w:r>
        <w:t>sagt,</w:t>
      </w:r>
      <w:r w:rsidR="005E6B7B">
        <w:t xml:space="preserve"> </w:t>
      </w:r>
      <w:r>
        <w:t>der</w:t>
      </w:r>
      <w:r w:rsidR="005E6B7B">
        <w:t xml:space="preserve"> </w:t>
      </w:r>
      <w:r>
        <w:t>Mensch</w:t>
      </w:r>
      <w:r w:rsidR="005E6B7B">
        <w:t xml:space="preserve"> </w:t>
      </w:r>
      <w:r>
        <w:t>sei</w:t>
      </w:r>
      <w:r w:rsidR="005E6B7B">
        <w:t xml:space="preserve"> </w:t>
      </w:r>
      <w:r>
        <w:t>noch</w:t>
      </w:r>
      <w:r w:rsidR="005E6B7B">
        <w:t xml:space="preserve"> </w:t>
      </w:r>
      <w:r>
        <w:t>beweglicher,</w:t>
      </w:r>
      <w:r w:rsidR="005E6B7B">
        <w:t xml:space="preserve"> </w:t>
      </w:r>
      <w:r>
        <w:t>als</w:t>
      </w:r>
      <w:r w:rsidR="005E6B7B">
        <w:t xml:space="preserve"> </w:t>
      </w:r>
      <w:r>
        <w:t>der</w:t>
      </w:r>
      <w:r w:rsidR="005E6B7B">
        <w:t xml:space="preserve"> </w:t>
      </w:r>
      <w:r>
        <w:t>Cothurn:</w:t>
      </w:r>
      <w:r w:rsidR="005E6B7B">
        <w:t xml:space="preserve"> </w:t>
      </w:r>
      <w:r>
        <w:t>so</w:t>
      </w:r>
      <w:r w:rsidR="005E6B7B">
        <w:t xml:space="preserve"> </w:t>
      </w:r>
      <w:r>
        <w:t>ist</w:t>
      </w:r>
      <w:r w:rsidR="005E6B7B">
        <w:t xml:space="preserve"> </w:t>
      </w:r>
      <w:r>
        <w:t>Manchem</w:t>
      </w:r>
      <w:r w:rsidR="005E6B7B">
        <w:t xml:space="preserve"> </w:t>
      </w:r>
      <w:r>
        <w:t>jeder</w:t>
      </w:r>
      <w:r w:rsidR="005E6B7B">
        <w:t xml:space="preserve"> </w:t>
      </w:r>
      <w:r>
        <w:t>Ruhm</w:t>
      </w:r>
      <w:r w:rsidR="005E6B7B">
        <w:t xml:space="preserve"> </w:t>
      </w:r>
      <w:r>
        <w:t>zu</w:t>
      </w:r>
      <w:r w:rsidR="005E6B7B">
        <w:t xml:space="preserve"> </w:t>
      </w:r>
      <w:r>
        <w:t>gering,</w:t>
      </w:r>
      <w:r w:rsidR="005E6B7B">
        <w:t xml:space="preserve"> </w:t>
      </w:r>
      <w:r>
        <w:t>wenn</w:t>
      </w:r>
      <w:r w:rsidR="005E6B7B">
        <w:t xml:space="preserve"> </w:t>
      </w:r>
      <w:r>
        <w:t>er</w:t>
      </w:r>
      <w:r w:rsidR="005E6B7B">
        <w:t xml:space="preserve"> </w:t>
      </w:r>
      <w:r>
        <w:t>am</w:t>
      </w:r>
      <w:r w:rsidR="005E6B7B">
        <w:t xml:space="preserve"> </w:t>
      </w:r>
      <w:r>
        <w:t>Allerhöchsten</w:t>
      </w:r>
      <w:r w:rsidR="005E6B7B">
        <w:t xml:space="preserve"> </w:t>
      </w:r>
      <w:r>
        <w:t>geachtet</w:t>
      </w:r>
      <w:r w:rsidR="005E6B7B">
        <w:t xml:space="preserve"> </w:t>
      </w:r>
      <w:r>
        <w:t>wird.</w:t>
      </w:r>
      <w:r w:rsidR="005E6B7B">
        <w:t xml:space="preserve"> </w:t>
      </w:r>
      <w:r>
        <w:t>Es</w:t>
      </w:r>
      <w:r w:rsidR="005E6B7B">
        <w:t xml:space="preserve"> </w:t>
      </w:r>
      <w:r>
        <w:t>beunruhigt</w:t>
      </w:r>
      <w:r w:rsidR="005E6B7B">
        <w:t xml:space="preserve"> </w:t>
      </w:r>
      <w:r>
        <w:t>ihn</w:t>
      </w:r>
      <w:r w:rsidR="005E6B7B">
        <w:t xml:space="preserve"> </w:t>
      </w:r>
      <w:r>
        <w:t>freilich</w:t>
      </w:r>
      <w:r w:rsidR="005E6B7B">
        <w:t xml:space="preserve"> </w:t>
      </w:r>
      <w:r>
        <w:t>der</w:t>
      </w:r>
      <w:r w:rsidR="005E6B7B">
        <w:t xml:space="preserve"> </w:t>
      </w:r>
      <w:r>
        <w:t>Glanz</w:t>
      </w:r>
      <w:r w:rsidR="005E6B7B">
        <w:t xml:space="preserve"> </w:t>
      </w:r>
      <w:r>
        <w:t>des</w:t>
      </w:r>
      <w:r w:rsidR="005E6B7B">
        <w:t xml:space="preserve"> </w:t>
      </w:r>
      <w:r>
        <w:t>Erasmus,</w:t>
      </w:r>
      <w:r w:rsidR="005E6B7B">
        <w:t xml:space="preserve"> </w:t>
      </w:r>
      <w:r>
        <w:t>von</w:t>
      </w:r>
      <w:r w:rsidR="005E6B7B">
        <w:t xml:space="preserve"> </w:t>
      </w:r>
      <w:r>
        <w:t>dem</w:t>
      </w:r>
      <w:r w:rsidR="005E6B7B">
        <w:t xml:space="preserve"> </w:t>
      </w:r>
      <w:r>
        <w:t>er</w:t>
      </w:r>
      <w:r w:rsidR="005E6B7B">
        <w:t xml:space="preserve"> </w:t>
      </w:r>
      <w:r>
        <w:t>jedoch</w:t>
      </w:r>
      <w:r w:rsidR="005E6B7B">
        <w:t xml:space="preserve"> </w:t>
      </w:r>
      <w:r>
        <w:t>sehr</w:t>
      </w:r>
      <w:r w:rsidR="005E6B7B">
        <w:t xml:space="preserve"> </w:t>
      </w:r>
      <w:r>
        <w:t>viel</w:t>
      </w:r>
      <w:r w:rsidR="005E6B7B">
        <w:t xml:space="preserve"> </w:t>
      </w:r>
      <w:r>
        <w:t>Licht</w:t>
      </w:r>
      <w:r w:rsidR="005E6B7B">
        <w:t xml:space="preserve"> </w:t>
      </w:r>
      <w:r>
        <w:t>erlangen</w:t>
      </w:r>
      <w:r w:rsidR="005E6B7B">
        <w:t xml:space="preserve"> </w:t>
      </w:r>
      <w:r>
        <w:t>könnte,</w:t>
      </w:r>
      <w:r w:rsidR="005E6B7B">
        <w:t xml:space="preserve"> </w:t>
      </w:r>
      <w:r>
        <w:t>wenn</w:t>
      </w:r>
      <w:r w:rsidR="005E6B7B">
        <w:t xml:space="preserve"> </w:t>
      </w:r>
      <w:r>
        <w:t>er</w:t>
      </w:r>
      <w:r w:rsidR="005E6B7B">
        <w:t xml:space="preserve"> </w:t>
      </w:r>
      <w:r>
        <w:t>den</w:t>
      </w:r>
      <w:r w:rsidR="005E6B7B">
        <w:t xml:space="preserve"> </w:t>
      </w:r>
      <w:r>
        <w:t>Ruhm,</w:t>
      </w:r>
      <w:r w:rsidR="005E6B7B">
        <w:t xml:space="preserve"> </w:t>
      </w:r>
      <w:r>
        <w:t>der</w:t>
      </w:r>
      <w:r w:rsidR="005E6B7B">
        <w:t xml:space="preserve"> </w:t>
      </w:r>
      <w:r>
        <w:t>von</w:t>
      </w:r>
      <w:r w:rsidR="005E6B7B">
        <w:t xml:space="preserve"> </w:t>
      </w:r>
      <w:r>
        <w:t>Gott</w:t>
      </w:r>
      <w:r w:rsidR="005E6B7B">
        <w:t xml:space="preserve"> </w:t>
      </w:r>
      <w:r>
        <w:t>ist,</w:t>
      </w:r>
      <w:r w:rsidR="005E6B7B">
        <w:t xml:space="preserve"> </w:t>
      </w:r>
      <w:r>
        <w:t>suchen</w:t>
      </w:r>
      <w:r w:rsidR="005E6B7B">
        <w:t xml:space="preserve"> </w:t>
      </w:r>
      <w:r>
        <w:t>würde.</w:t>
      </w:r>
      <w:r w:rsidR="005E6B7B">
        <w:t xml:space="preserve"> </w:t>
      </w:r>
      <w:r>
        <w:t>Da</w:t>
      </w:r>
      <w:r w:rsidR="005E6B7B">
        <w:t xml:space="preserve"> </w:t>
      </w:r>
      <w:r>
        <w:t>er</w:t>
      </w:r>
      <w:r w:rsidR="005E6B7B">
        <w:t xml:space="preserve"> </w:t>
      </w:r>
      <w:r>
        <w:t>aber</w:t>
      </w:r>
      <w:r w:rsidR="005E6B7B">
        <w:t xml:space="preserve"> </w:t>
      </w:r>
      <w:r>
        <w:t>Dieß</w:t>
      </w:r>
      <w:r w:rsidR="005E6B7B">
        <w:t xml:space="preserve"> </w:t>
      </w:r>
      <w:r>
        <w:t>nicht</w:t>
      </w:r>
      <w:r w:rsidR="005E6B7B">
        <w:t xml:space="preserve"> </w:t>
      </w:r>
      <w:r>
        <w:t>thut,</w:t>
      </w:r>
      <w:r w:rsidR="005E6B7B">
        <w:t xml:space="preserve"> </w:t>
      </w:r>
      <w:r>
        <w:t>wird</w:t>
      </w:r>
      <w:r w:rsidR="005E6B7B">
        <w:t xml:space="preserve"> </w:t>
      </w:r>
      <w:r>
        <w:t>er</w:t>
      </w:r>
      <w:r w:rsidR="005E6B7B">
        <w:t xml:space="preserve"> </w:t>
      </w:r>
      <w:r>
        <w:t>durch</w:t>
      </w:r>
      <w:r w:rsidR="005E6B7B">
        <w:t xml:space="preserve"> </w:t>
      </w:r>
      <w:r>
        <w:t>den</w:t>
      </w:r>
      <w:r w:rsidR="005E6B7B">
        <w:t xml:space="preserve"> </w:t>
      </w:r>
      <w:r>
        <w:t>Neid</w:t>
      </w:r>
      <w:r w:rsidR="005E6B7B">
        <w:t xml:space="preserve"> </w:t>
      </w:r>
      <w:r>
        <w:t>und</w:t>
      </w:r>
      <w:r w:rsidR="005E6B7B">
        <w:t xml:space="preserve"> </w:t>
      </w:r>
      <w:r>
        <w:t>Hunger</w:t>
      </w:r>
      <w:r w:rsidR="005E6B7B">
        <w:t xml:space="preserve"> </w:t>
      </w:r>
      <w:r>
        <w:t>nach</w:t>
      </w:r>
      <w:r w:rsidR="005E6B7B">
        <w:t xml:space="preserve"> </w:t>
      </w:r>
      <w:r>
        <w:t>Ruhm</w:t>
      </w:r>
      <w:r w:rsidR="005E6B7B">
        <w:t xml:space="preserve"> </w:t>
      </w:r>
      <w:r>
        <w:t>gefoltert</w:t>
      </w:r>
      <w:r w:rsidR="005E6B7B">
        <w:t xml:space="preserve"> </w:t>
      </w:r>
      <w:r>
        <w:t>gleich</w:t>
      </w:r>
      <w:r w:rsidR="005E6B7B">
        <w:t xml:space="preserve"> </w:t>
      </w:r>
      <w:r>
        <w:t>den</w:t>
      </w:r>
      <w:r w:rsidR="005E6B7B">
        <w:t xml:space="preserve"> </w:t>
      </w:r>
      <w:r>
        <w:t>Juden,</w:t>
      </w:r>
      <w:r w:rsidR="005E6B7B">
        <w:t xml:space="preserve"> </w:t>
      </w:r>
      <w:r>
        <w:t>die,</w:t>
      </w:r>
      <w:r w:rsidR="005E6B7B">
        <w:t xml:space="preserve"> </w:t>
      </w:r>
      <w:r>
        <w:t>weil</w:t>
      </w:r>
      <w:r w:rsidR="005E6B7B">
        <w:t xml:space="preserve"> </w:t>
      </w:r>
      <w:r>
        <w:t>sie</w:t>
      </w:r>
      <w:r w:rsidR="005E6B7B">
        <w:t xml:space="preserve"> </w:t>
      </w:r>
      <w:r>
        <w:t>gierig</w:t>
      </w:r>
      <w:r w:rsidR="005E6B7B">
        <w:t xml:space="preserve"> </w:t>
      </w:r>
      <w:r>
        <w:t>nach</w:t>
      </w:r>
      <w:r w:rsidR="005E6B7B">
        <w:t xml:space="preserve"> </w:t>
      </w:r>
      <w:r>
        <w:t>dem</w:t>
      </w:r>
      <w:r w:rsidR="005E6B7B">
        <w:t xml:space="preserve"> </w:t>
      </w:r>
      <w:r>
        <w:t>Ruhm</w:t>
      </w:r>
      <w:r w:rsidR="005E6B7B">
        <w:t xml:space="preserve"> </w:t>
      </w:r>
      <w:r>
        <w:t>bei</w:t>
      </w:r>
      <w:r w:rsidR="005E6B7B">
        <w:t xml:space="preserve"> </w:t>
      </w:r>
      <w:r>
        <w:t>den</w:t>
      </w:r>
      <w:r w:rsidR="005E6B7B">
        <w:t xml:space="preserve"> </w:t>
      </w:r>
      <w:r>
        <w:t>Menschen</w:t>
      </w:r>
      <w:r w:rsidR="005E6B7B">
        <w:t xml:space="preserve"> </w:t>
      </w:r>
      <w:r>
        <w:t>trachteten,</w:t>
      </w:r>
      <w:r w:rsidR="005E6B7B">
        <w:t xml:space="preserve"> </w:t>
      </w:r>
      <w:r>
        <w:t>und</w:t>
      </w:r>
      <w:r w:rsidR="005E6B7B">
        <w:t xml:space="preserve"> </w:t>
      </w:r>
      <w:r>
        <w:t>deßhalb</w:t>
      </w:r>
      <w:r w:rsidR="005E6B7B">
        <w:t xml:space="preserve"> </w:t>
      </w:r>
      <w:r>
        <w:t>in</w:t>
      </w:r>
      <w:r w:rsidR="005E6B7B">
        <w:t xml:space="preserve"> </w:t>
      </w:r>
      <w:r>
        <w:t>der</w:t>
      </w:r>
      <w:r w:rsidR="005E6B7B">
        <w:t xml:space="preserve"> </w:t>
      </w:r>
      <w:r>
        <w:t>Treulosigkeit</w:t>
      </w:r>
      <w:r w:rsidR="005E6B7B">
        <w:t xml:space="preserve"> </w:t>
      </w:r>
      <w:r>
        <w:t>beharrten,</w:t>
      </w:r>
      <w:r w:rsidR="005E6B7B">
        <w:t xml:space="preserve"> </w:t>
      </w:r>
      <w:r>
        <w:t>billig</w:t>
      </w:r>
      <w:r w:rsidR="005E6B7B">
        <w:t xml:space="preserve"> </w:t>
      </w:r>
      <w:r>
        <w:t>von</w:t>
      </w:r>
      <w:r w:rsidR="005E6B7B">
        <w:t xml:space="preserve"> </w:t>
      </w:r>
      <w:r>
        <w:t>Christo</w:t>
      </w:r>
      <w:r w:rsidR="005E6B7B">
        <w:t xml:space="preserve"> </w:t>
      </w:r>
      <w:r>
        <w:t>hören</w:t>
      </w:r>
      <w:r w:rsidR="005E6B7B">
        <w:t xml:space="preserve"> </w:t>
      </w:r>
      <w:r>
        <w:t>mußten:</w:t>
      </w:r>
      <w:r w:rsidR="005E6B7B">
        <w:t xml:space="preserve"> </w:t>
      </w:r>
      <w:r>
        <w:t>„wie</w:t>
      </w:r>
      <w:r w:rsidR="005E6B7B">
        <w:t xml:space="preserve"> </w:t>
      </w:r>
      <w:r>
        <w:t>könntet</w:t>
      </w:r>
      <w:r w:rsidR="005E6B7B">
        <w:t xml:space="preserve"> </w:t>
      </w:r>
      <w:r>
        <w:t>ihr</w:t>
      </w:r>
      <w:r w:rsidR="005E6B7B">
        <w:t xml:space="preserve"> </w:t>
      </w:r>
      <w:r>
        <w:t>glauben,</w:t>
      </w:r>
      <w:r w:rsidR="005E6B7B">
        <w:t xml:space="preserve"> </w:t>
      </w:r>
      <w:r>
        <w:t>die</w:t>
      </w:r>
      <w:r w:rsidR="005E6B7B">
        <w:t xml:space="preserve"> </w:t>
      </w:r>
      <w:r>
        <w:t>ihr</w:t>
      </w:r>
      <w:r w:rsidR="005E6B7B">
        <w:t xml:space="preserve"> </w:t>
      </w:r>
      <w:r>
        <w:t>Ruhm</w:t>
      </w:r>
      <w:r w:rsidR="005E6B7B">
        <w:t xml:space="preserve"> </w:t>
      </w:r>
      <w:r>
        <w:t>von</w:t>
      </w:r>
      <w:r w:rsidR="005E6B7B">
        <w:t xml:space="preserve"> </w:t>
      </w:r>
      <w:r>
        <w:t>einander</w:t>
      </w:r>
      <w:r w:rsidR="005E6B7B">
        <w:t xml:space="preserve"> </w:t>
      </w:r>
      <w:r>
        <w:t>nehmet,</w:t>
      </w:r>
      <w:r w:rsidR="005E6B7B">
        <w:t xml:space="preserve"> </w:t>
      </w:r>
      <w:r>
        <w:t>und</w:t>
      </w:r>
      <w:r w:rsidR="005E6B7B">
        <w:t xml:space="preserve"> </w:t>
      </w:r>
      <w:r>
        <w:t>den</w:t>
      </w:r>
      <w:r w:rsidR="005E6B7B">
        <w:t xml:space="preserve"> </w:t>
      </w:r>
      <w:r>
        <w:t>Ruhm,</w:t>
      </w:r>
      <w:r w:rsidR="005E6B7B">
        <w:t xml:space="preserve"> </w:t>
      </w:r>
      <w:r>
        <w:t>der</w:t>
      </w:r>
      <w:r w:rsidR="005E6B7B">
        <w:t xml:space="preserve"> </w:t>
      </w:r>
      <w:r>
        <w:t>von</w:t>
      </w:r>
      <w:r w:rsidR="005E6B7B">
        <w:t xml:space="preserve"> </w:t>
      </w:r>
      <w:r>
        <w:t>Gott</w:t>
      </w:r>
      <w:r w:rsidR="005E6B7B">
        <w:t xml:space="preserve"> </w:t>
      </w:r>
      <w:r>
        <w:t>allein</w:t>
      </w:r>
      <w:r w:rsidR="005E6B7B">
        <w:t xml:space="preserve"> </w:t>
      </w:r>
      <w:r>
        <w:t>ist,</w:t>
      </w:r>
      <w:r w:rsidR="005E6B7B">
        <w:t xml:space="preserve"> </w:t>
      </w:r>
      <w:r>
        <w:t>nicht</w:t>
      </w:r>
      <w:r w:rsidR="005E6B7B">
        <w:t xml:space="preserve"> </w:t>
      </w:r>
      <w:r>
        <w:t>suchet?</w:t>
      </w:r>
      <w:r w:rsidR="005E6B7B">
        <w:t xml:space="preserve"> </w:t>
      </w:r>
      <w:r>
        <w:t>Den</w:t>
      </w:r>
      <w:r w:rsidR="005E6B7B">
        <w:t xml:space="preserve"> </w:t>
      </w:r>
      <w:r>
        <w:t>man</w:t>
      </w:r>
      <w:r w:rsidR="005E6B7B">
        <w:t xml:space="preserve"> </w:t>
      </w:r>
      <w:r>
        <w:t>nehmlich</w:t>
      </w:r>
      <w:r w:rsidR="005E6B7B">
        <w:t xml:space="preserve"> </w:t>
      </w:r>
      <w:r>
        <w:t>durch</w:t>
      </w:r>
      <w:r w:rsidR="005E6B7B">
        <w:t xml:space="preserve"> </w:t>
      </w:r>
      <w:r>
        <w:t>Demuth</w:t>
      </w:r>
      <w:r w:rsidR="005E6B7B">
        <w:t xml:space="preserve"> </w:t>
      </w:r>
      <w:r>
        <w:t>und</w:t>
      </w:r>
      <w:r w:rsidR="005E6B7B">
        <w:t xml:space="preserve"> </w:t>
      </w:r>
      <w:r>
        <w:t>Einfalt</w:t>
      </w:r>
      <w:r w:rsidR="005E6B7B">
        <w:t xml:space="preserve"> </w:t>
      </w:r>
      <w:r>
        <w:t>im</w:t>
      </w:r>
      <w:r w:rsidR="005E6B7B">
        <w:t xml:space="preserve"> </w:t>
      </w:r>
      <w:r>
        <w:t>Himmel,</w:t>
      </w:r>
      <w:r w:rsidR="005E6B7B">
        <w:t xml:space="preserve"> </w:t>
      </w:r>
      <w:r>
        <w:t>nicht</w:t>
      </w:r>
      <w:r w:rsidR="005E6B7B">
        <w:t xml:space="preserve"> </w:t>
      </w:r>
      <w:r>
        <w:t>hier</w:t>
      </w:r>
      <w:r w:rsidR="005E6B7B">
        <w:t xml:space="preserve"> </w:t>
      </w:r>
      <w:r>
        <w:t>erlangt?“</w:t>
      </w:r>
      <w:r w:rsidR="005E6B7B">
        <w:t xml:space="preserve"> </w:t>
      </w:r>
      <w:r>
        <w:t>Glareanus</w:t>
      </w:r>
      <w:r w:rsidR="005E6B7B">
        <w:t xml:space="preserve"> </w:t>
      </w:r>
      <w:r>
        <w:t>wünscht</w:t>
      </w:r>
      <w:r w:rsidR="005E6B7B">
        <w:t xml:space="preserve"> </w:t>
      </w:r>
      <w:r>
        <w:t>dir</w:t>
      </w:r>
      <w:r w:rsidR="005E6B7B">
        <w:t xml:space="preserve"> </w:t>
      </w:r>
      <w:r>
        <w:t>bestens</w:t>
      </w:r>
      <w:r w:rsidR="005E6B7B">
        <w:t xml:space="preserve"> </w:t>
      </w:r>
      <w:r>
        <w:t>Glück,</w:t>
      </w:r>
      <w:r w:rsidR="005E6B7B">
        <w:t xml:space="preserve"> </w:t>
      </w:r>
      <w:r>
        <w:t>indem</w:t>
      </w:r>
      <w:r w:rsidR="005E6B7B">
        <w:t xml:space="preserve"> </w:t>
      </w:r>
      <w:r>
        <w:t>er</w:t>
      </w:r>
      <w:r w:rsidR="005E6B7B">
        <w:t xml:space="preserve"> </w:t>
      </w:r>
      <w:r>
        <w:t>sich</w:t>
      </w:r>
      <w:r w:rsidR="005E6B7B">
        <w:t xml:space="preserve"> </w:t>
      </w:r>
      <w:r>
        <w:t>dir</w:t>
      </w:r>
      <w:r w:rsidR="005E6B7B">
        <w:t xml:space="preserve"> </w:t>
      </w:r>
      <w:r>
        <w:t>abermals</w:t>
      </w:r>
      <w:r w:rsidR="005E6B7B">
        <w:t xml:space="preserve"> </w:t>
      </w:r>
      <w:r>
        <w:t>empfiehlt:</w:t>
      </w:r>
      <w:r w:rsidR="005E6B7B">
        <w:t xml:space="preserve"> </w:t>
      </w:r>
      <w:r>
        <w:t>Denn</w:t>
      </w:r>
      <w:r w:rsidR="005E6B7B">
        <w:t xml:space="preserve"> </w:t>
      </w:r>
      <w:r>
        <w:t>was</w:t>
      </w:r>
      <w:r w:rsidR="005E6B7B">
        <w:t xml:space="preserve"> </w:t>
      </w:r>
      <w:r>
        <w:t>das</w:t>
      </w:r>
      <w:r w:rsidR="005E6B7B">
        <w:t xml:space="preserve"> </w:t>
      </w:r>
      <w:r>
        <w:t>Studium</w:t>
      </w:r>
      <w:r w:rsidR="005E6B7B">
        <w:t xml:space="preserve"> </w:t>
      </w:r>
      <w:r>
        <w:t>zu</w:t>
      </w:r>
      <w:r w:rsidR="005E6B7B">
        <w:t xml:space="preserve"> </w:t>
      </w:r>
      <w:r>
        <w:t>Basel</w:t>
      </w:r>
      <w:r w:rsidR="005E6B7B">
        <w:t xml:space="preserve"> </w:t>
      </w:r>
      <w:r>
        <w:t>betrifft,</w:t>
      </w:r>
      <w:r w:rsidR="005E6B7B">
        <w:t xml:space="preserve"> </w:t>
      </w:r>
      <w:r>
        <w:t>so</w:t>
      </w:r>
      <w:r w:rsidR="005E6B7B">
        <w:t xml:space="preserve"> </w:t>
      </w:r>
      <w:r>
        <w:t>ist</w:t>
      </w:r>
      <w:r w:rsidR="005E6B7B">
        <w:t xml:space="preserve"> </w:t>
      </w:r>
      <w:r>
        <w:t>es</w:t>
      </w:r>
      <w:r w:rsidR="005E6B7B">
        <w:t xml:space="preserve"> </w:t>
      </w:r>
      <w:r>
        <w:t>etwas:</w:t>
      </w:r>
      <w:r w:rsidR="005E6B7B">
        <w:t xml:space="preserve"> </w:t>
      </w:r>
      <w:r>
        <w:t>wenn</w:t>
      </w:r>
      <w:r w:rsidR="005E6B7B">
        <w:t xml:space="preserve"> </w:t>
      </w:r>
      <w:r>
        <w:t>auch</w:t>
      </w:r>
      <w:r w:rsidR="005E6B7B">
        <w:t xml:space="preserve"> </w:t>
      </w:r>
      <w:r>
        <w:t>die</w:t>
      </w:r>
      <w:r w:rsidR="005E6B7B">
        <w:t xml:space="preserve"> </w:t>
      </w:r>
      <w:r>
        <w:t>Sache</w:t>
      </w:r>
      <w:r w:rsidR="005E6B7B">
        <w:t xml:space="preserve"> </w:t>
      </w:r>
      <w:r>
        <w:t>erst</w:t>
      </w:r>
      <w:r w:rsidR="005E6B7B">
        <w:t xml:space="preserve"> </w:t>
      </w:r>
      <w:r>
        <w:t>noch</w:t>
      </w:r>
      <w:r w:rsidR="005E6B7B">
        <w:t xml:space="preserve"> </w:t>
      </w:r>
      <w:r>
        <w:t>im</w:t>
      </w:r>
      <w:r w:rsidR="005E6B7B">
        <w:t xml:space="preserve"> </w:t>
      </w:r>
      <w:r>
        <w:t>Sprossen</w:t>
      </w:r>
      <w:r w:rsidR="005E6B7B">
        <w:t xml:space="preserve"> </w:t>
      </w:r>
      <w:r>
        <w:t>begriffen</w:t>
      </w:r>
      <w:r w:rsidR="005E6B7B">
        <w:t xml:space="preserve"> </w:t>
      </w:r>
      <w:r>
        <w:t>ist,</w:t>
      </w:r>
      <w:r w:rsidR="005E6B7B">
        <w:t xml:space="preserve"> </w:t>
      </w:r>
      <w:r>
        <w:t>so</w:t>
      </w:r>
      <w:r w:rsidR="005E6B7B">
        <w:t xml:space="preserve"> </w:t>
      </w:r>
      <w:r>
        <w:t>haben</w:t>
      </w:r>
      <w:r w:rsidR="005E6B7B">
        <w:t xml:space="preserve"> </w:t>
      </w:r>
      <w:r>
        <w:t>wir</w:t>
      </w:r>
      <w:r w:rsidR="005E6B7B">
        <w:t xml:space="preserve"> </w:t>
      </w:r>
      <w:r>
        <w:t>doch</w:t>
      </w:r>
      <w:r w:rsidR="005E6B7B">
        <w:t xml:space="preserve"> </w:t>
      </w:r>
      <w:r>
        <w:t>gute</w:t>
      </w:r>
      <w:r w:rsidR="005E6B7B">
        <w:t xml:space="preserve"> </w:t>
      </w:r>
      <w:r>
        <w:t>Hoffnung.</w:t>
      </w:r>
      <w:r w:rsidR="005E6B7B">
        <w:t xml:space="preserve"> </w:t>
      </w:r>
      <w:r>
        <w:t>Die</w:t>
      </w:r>
      <w:r w:rsidR="005E6B7B">
        <w:t xml:space="preserve"> </w:t>
      </w:r>
      <w:r>
        <w:t>Bücher,</w:t>
      </w:r>
      <w:r w:rsidR="005E6B7B">
        <w:t xml:space="preserve"> </w:t>
      </w:r>
      <w:r>
        <w:t>welche</w:t>
      </w:r>
      <w:r w:rsidR="005E6B7B">
        <w:t xml:space="preserve"> </w:t>
      </w:r>
      <w:r>
        <w:t>du</w:t>
      </w:r>
      <w:r w:rsidR="005E6B7B">
        <w:t xml:space="preserve"> </w:t>
      </w:r>
      <w:r>
        <w:t>irgend</w:t>
      </w:r>
      <w:r w:rsidR="005E6B7B">
        <w:t xml:space="preserve"> </w:t>
      </w:r>
      <w:r>
        <w:t>einmal</w:t>
      </w:r>
      <w:r w:rsidR="005E6B7B">
        <w:t xml:space="preserve"> </w:t>
      </w:r>
      <w:r>
        <w:t>zu</w:t>
      </w:r>
      <w:r w:rsidR="005E6B7B">
        <w:t xml:space="preserve"> </w:t>
      </w:r>
      <w:r>
        <w:t>haben</w:t>
      </w:r>
      <w:r w:rsidR="005E6B7B">
        <w:t xml:space="preserve"> </w:t>
      </w:r>
      <w:r>
        <w:t>wünschest,</w:t>
      </w:r>
      <w:r w:rsidR="005E6B7B">
        <w:t xml:space="preserve"> </w:t>
      </w:r>
      <w:r>
        <w:t>werde</w:t>
      </w:r>
      <w:r w:rsidR="005E6B7B">
        <w:t xml:space="preserve"> </w:t>
      </w:r>
      <w:r>
        <w:t>ich</w:t>
      </w:r>
      <w:r w:rsidR="005E6B7B">
        <w:t xml:space="preserve"> </w:t>
      </w:r>
      <w:r>
        <w:t>besorgen.</w:t>
      </w:r>
      <w:r w:rsidR="005E6B7B">
        <w:t xml:space="preserve"> </w:t>
      </w:r>
      <w:r>
        <w:t>Du</w:t>
      </w:r>
      <w:r w:rsidR="005E6B7B">
        <w:t xml:space="preserve"> </w:t>
      </w:r>
      <w:r>
        <w:t>thust</w:t>
      </w:r>
      <w:r w:rsidR="005E6B7B">
        <w:t xml:space="preserve"> </w:t>
      </w:r>
      <w:r>
        <w:t>aber</w:t>
      </w:r>
      <w:r w:rsidR="005E6B7B">
        <w:t xml:space="preserve"> </w:t>
      </w:r>
      <w:r>
        <w:t>etwas</w:t>
      </w:r>
      <w:r w:rsidR="005E6B7B">
        <w:t xml:space="preserve"> </w:t>
      </w:r>
      <w:r>
        <w:t>Deiner</w:t>
      </w:r>
      <w:r w:rsidR="005E6B7B">
        <w:t xml:space="preserve"> </w:t>
      </w:r>
      <w:r>
        <w:t>und</w:t>
      </w:r>
      <w:r w:rsidR="005E6B7B">
        <w:t xml:space="preserve"> </w:t>
      </w:r>
      <w:r>
        <w:t>eines</w:t>
      </w:r>
      <w:r w:rsidR="005E6B7B">
        <w:t xml:space="preserve"> </w:t>
      </w:r>
      <w:r>
        <w:t>christlichen</w:t>
      </w:r>
      <w:r w:rsidR="005E6B7B">
        <w:t xml:space="preserve"> </w:t>
      </w:r>
      <w:r>
        <w:t>Mannes</w:t>
      </w:r>
      <w:r w:rsidR="005E6B7B">
        <w:t xml:space="preserve"> </w:t>
      </w:r>
      <w:r>
        <w:t>Würdiges,</w:t>
      </w:r>
      <w:r w:rsidR="005E6B7B">
        <w:t xml:space="preserve"> </w:t>
      </w:r>
      <w:r>
        <w:t>wenn</w:t>
      </w:r>
      <w:r w:rsidR="005E6B7B">
        <w:t xml:space="preserve"> </w:t>
      </w:r>
      <w:r>
        <w:t>du</w:t>
      </w:r>
      <w:r w:rsidR="005E6B7B">
        <w:t xml:space="preserve"> </w:t>
      </w:r>
      <w:r>
        <w:t>dich</w:t>
      </w:r>
      <w:r w:rsidR="005E6B7B">
        <w:t xml:space="preserve"> </w:t>
      </w:r>
      <w:r>
        <w:t>in</w:t>
      </w:r>
      <w:r w:rsidR="005E6B7B">
        <w:t xml:space="preserve"> </w:t>
      </w:r>
      <w:r>
        <w:t>den</w:t>
      </w:r>
      <w:r w:rsidR="005E6B7B">
        <w:t xml:space="preserve"> </w:t>
      </w:r>
      <w:r>
        <w:t>Festtagen</w:t>
      </w:r>
      <w:r w:rsidR="005E6B7B">
        <w:t xml:space="preserve"> </w:t>
      </w:r>
      <w:r>
        <w:t>mehr</w:t>
      </w:r>
      <w:r w:rsidR="005E6B7B">
        <w:t xml:space="preserve"> </w:t>
      </w:r>
      <w:r>
        <w:t>mit</w:t>
      </w:r>
      <w:r w:rsidR="005E6B7B">
        <w:t xml:space="preserve"> </w:t>
      </w:r>
      <w:r>
        <w:t>Lesen</w:t>
      </w:r>
      <w:r w:rsidR="005E6B7B">
        <w:t xml:space="preserve"> </w:t>
      </w:r>
      <w:r>
        <w:t>derselben</w:t>
      </w:r>
      <w:r w:rsidR="005E6B7B">
        <w:t xml:space="preserve"> </w:t>
      </w:r>
      <w:r>
        <w:t>beschäftigst,</w:t>
      </w:r>
      <w:r w:rsidR="005E6B7B">
        <w:t xml:space="preserve"> </w:t>
      </w:r>
      <w:r>
        <w:t>als</w:t>
      </w:r>
      <w:r w:rsidR="005E6B7B">
        <w:t xml:space="preserve"> </w:t>
      </w:r>
      <w:r>
        <w:t>mit</w:t>
      </w:r>
      <w:r w:rsidR="005E6B7B">
        <w:t xml:space="preserve"> </w:t>
      </w:r>
      <w:r>
        <w:t>solchen</w:t>
      </w:r>
      <w:r w:rsidR="005E6B7B">
        <w:t xml:space="preserve"> </w:t>
      </w:r>
      <w:r>
        <w:t>kalten</w:t>
      </w:r>
      <w:r w:rsidR="005E6B7B">
        <w:t xml:space="preserve"> </w:t>
      </w:r>
      <w:r>
        <w:t>und</w:t>
      </w:r>
      <w:r w:rsidR="005E6B7B">
        <w:t xml:space="preserve"> </w:t>
      </w:r>
      <w:r>
        <w:t>müßigen</w:t>
      </w:r>
      <w:r w:rsidR="005E6B7B">
        <w:t xml:space="preserve"> </w:t>
      </w:r>
      <w:r>
        <w:t>Gängen.</w:t>
      </w:r>
      <w:r w:rsidR="005E6B7B">
        <w:t xml:space="preserve"> </w:t>
      </w:r>
      <w:r>
        <w:t>Denn</w:t>
      </w:r>
      <w:r w:rsidR="005E6B7B">
        <w:t xml:space="preserve"> </w:t>
      </w:r>
      <w:r>
        <w:t>ein</w:t>
      </w:r>
      <w:r w:rsidR="005E6B7B">
        <w:t xml:space="preserve"> </w:t>
      </w:r>
      <w:r>
        <w:t>Christ</w:t>
      </w:r>
      <w:r w:rsidR="005E6B7B">
        <w:t xml:space="preserve"> </w:t>
      </w:r>
      <w:r>
        <w:t>soll</w:t>
      </w:r>
      <w:r w:rsidR="005E6B7B">
        <w:t xml:space="preserve"> </w:t>
      </w:r>
      <w:r>
        <w:t>nicht</w:t>
      </w:r>
      <w:r w:rsidR="005E6B7B">
        <w:t xml:space="preserve"> </w:t>
      </w:r>
      <w:r>
        <w:t>wie</w:t>
      </w:r>
      <w:r w:rsidR="005E6B7B">
        <w:t xml:space="preserve"> </w:t>
      </w:r>
      <w:r>
        <w:t>ein</w:t>
      </w:r>
      <w:r w:rsidR="005E6B7B">
        <w:t xml:space="preserve"> </w:t>
      </w:r>
      <w:r>
        <w:t>Heide</w:t>
      </w:r>
      <w:r w:rsidR="005E6B7B">
        <w:t xml:space="preserve"> </w:t>
      </w:r>
      <w:r>
        <w:t>seine</w:t>
      </w:r>
      <w:r w:rsidR="005E6B7B">
        <w:t xml:space="preserve"> </w:t>
      </w:r>
      <w:r>
        <w:t>größte</w:t>
      </w:r>
      <w:r w:rsidR="005E6B7B">
        <w:t xml:space="preserve"> </w:t>
      </w:r>
      <w:r>
        <w:t>Hoffnung</w:t>
      </w:r>
      <w:r w:rsidR="005E6B7B">
        <w:t xml:space="preserve"> </w:t>
      </w:r>
      <w:r>
        <w:t>in</w:t>
      </w:r>
      <w:r w:rsidR="005E6B7B">
        <w:t xml:space="preserve"> </w:t>
      </w:r>
      <w:r>
        <w:t>das</w:t>
      </w:r>
      <w:r w:rsidR="005E6B7B">
        <w:t xml:space="preserve"> </w:t>
      </w:r>
      <w:r>
        <w:t>viele</w:t>
      </w:r>
      <w:r w:rsidR="005E6B7B">
        <w:t xml:space="preserve"> </w:t>
      </w:r>
      <w:r>
        <w:t>Reden</w:t>
      </w:r>
      <w:r w:rsidR="005E6B7B">
        <w:t xml:space="preserve"> </w:t>
      </w:r>
      <w:r>
        <w:t>setzen,</w:t>
      </w:r>
      <w:r w:rsidR="005E6B7B">
        <w:t xml:space="preserve"> </w:t>
      </w:r>
      <w:r>
        <w:t>sondern</w:t>
      </w:r>
      <w:r w:rsidR="005E6B7B">
        <w:t xml:space="preserve"> </w:t>
      </w:r>
      <w:r>
        <w:t>in</w:t>
      </w:r>
      <w:r w:rsidR="005E6B7B">
        <w:t xml:space="preserve"> </w:t>
      </w:r>
      <w:r>
        <w:t>Reinheit</w:t>
      </w:r>
      <w:r w:rsidR="005E6B7B">
        <w:t xml:space="preserve"> </w:t>
      </w:r>
      <w:r>
        <w:t>des</w:t>
      </w:r>
      <w:r w:rsidR="005E6B7B">
        <w:t xml:space="preserve"> </w:t>
      </w:r>
      <w:r>
        <w:t>Lebens,</w:t>
      </w:r>
      <w:r w:rsidR="005E6B7B">
        <w:t xml:space="preserve"> </w:t>
      </w:r>
      <w:r>
        <w:t>verbunden</w:t>
      </w:r>
      <w:r w:rsidR="005E6B7B">
        <w:t xml:space="preserve"> </w:t>
      </w:r>
      <w:r>
        <w:t>mit</w:t>
      </w:r>
      <w:r w:rsidR="005E6B7B">
        <w:t xml:space="preserve"> </w:t>
      </w:r>
      <w:r>
        <w:t>der</w:t>
      </w:r>
      <w:r w:rsidR="005E6B7B">
        <w:t xml:space="preserve"> </w:t>
      </w:r>
      <w:r>
        <w:t>Liebe</w:t>
      </w:r>
      <w:r w:rsidR="005E6B7B">
        <w:t xml:space="preserve"> </w:t>
      </w:r>
      <w:r>
        <w:t>zu</w:t>
      </w:r>
      <w:r w:rsidR="005E6B7B">
        <w:t xml:space="preserve"> </w:t>
      </w:r>
      <w:r>
        <w:t>Gott</w:t>
      </w:r>
      <w:r w:rsidR="005E6B7B">
        <w:t xml:space="preserve"> </w:t>
      </w:r>
      <w:r>
        <w:t>und</w:t>
      </w:r>
      <w:r w:rsidR="005E6B7B">
        <w:t xml:space="preserve"> </w:t>
      </w:r>
      <w:r>
        <w:t>zum</w:t>
      </w:r>
      <w:r w:rsidR="005E6B7B">
        <w:t xml:space="preserve"> </w:t>
      </w:r>
      <w:r>
        <w:t>Nächsten,</w:t>
      </w:r>
      <w:r w:rsidR="005E6B7B">
        <w:t xml:space="preserve"> </w:t>
      </w:r>
      <w:r>
        <w:t>welche</w:t>
      </w:r>
      <w:r w:rsidR="005E6B7B">
        <w:t xml:space="preserve"> </w:t>
      </w:r>
      <w:r>
        <w:t>man</w:t>
      </w:r>
      <w:r w:rsidR="005E6B7B">
        <w:t xml:space="preserve"> </w:t>
      </w:r>
      <w:r>
        <w:t>durch</w:t>
      </w:r>
      <w:r w:rsidR="005E6B7B">
        <w:t xml:space="preserve"> </w:t>
      </w:r>
      <w:r>
        <w:t>nichts</w:t>
      </w:r>
      <w:r w:rsidR="005E6B7B">
        <w:t xml:space="preserve"> </w:t>
      </w:r>
      <w:r>
        <w:t>glücklicher</w:t>
      </w:r>
      <w:r w:rsidR="005E6B7B">
        <w:t xml:space="preserve"> </w:t>
      </w:r>
      <w:r>
        <w:t>und</w:t>
      </w:r>
      <w:r w:rsidR="005E6B7B">
        <w:t xml:space="preserve"> </w:t>
      </w:r>
      <w:r>
        <w:t>leichter</w:t>
      </w:r>
      <w:r w:rsidR="005E6B7B">
        <w:t xml:space="preserve"> </w:t>
      </w:r>
      <w:r>
        <w:t>sich</w:t>
      </w:r>
      <w:r w:rsidR="005E6B7B">
        <w:t xml:space="preserve"> </w:t>
      </w:r>
      <w:r>
        <w:t>erwirbt,</w:t>
      </w:r>
      <w:r w:rsidR="005E6B7B">
        <w:t xml:space="preserve"> </w:t>
      </w:r>
      <w:r>
        <w:t>als</w:t>
      </w:r>
      <w:r w:rsidR="005E6B7B">
        <w:t xml:space="preserve"> </w:t>
      </w:r>
      <w:r>
        <w:t>wenn</w:t>
      </w:r>
      <w:r w:rsidR="005E6B7B">
        <w:t xml:space="preserve"> </w:t>
      </w:r>
      <w:r>
        <w:t>man</w:t>
      </w:r>
      <w:r w:rsidR="005E6B7B">
        <w:t xml:space="preserve"> </w:t>
      </w:r>
      <w:r>
        <w:t>dergleichen</w:t>
      </w:r>
      <w:r w:rsidR="005E6B7B">
        <w:t xml:space="preserve"> </w:t>
      </w:r>
      <w:r>
        <w:t>liest,</w:t>
      </w:r>
      <w:r w:rsidR="005E6B7B">
        <w:t xml:space="preserve"> </w:t>
      </w:r>
      <w:r>
        <w:t>was</w:t>
      </w:r>
      <w:r w:rsidR="005E6B7B">
        <w:t xml:space="preserve"> </w:t>
      </w:r>
      <w:r>
        <w:t>du</w:t>
      </w:r>
      <w:r w:rsidR="005E6B7B">
        <w:t xml:space="preserve"> </w:t>
      </w:r>
      <w:r>
        <w:t>verlangst,</w:t>
      </w:r>
      <w:r w:rsidR="005E6B7B">
        <w:t xml:space="preserve"> </w:t>
      </w:r>
      <w:r>
        <w:t>worin</w:t>
      </w:r>
      <w:r w:rsidR="005E6B7B">
        <w:t xml:space="preserve"> </w:t>
      </w:r>
      <w:r>
        <w:t>du</w:t>
      </w:r>
      <w:r w:rsidR="005E6B7B">
        <w:t xml:space="preserve"> </w:t>
      </w:r>
      <w:r>
        <w:t>nicht</w:t>
      </w:r>
      <w:r w:rsidR="005E6B7B">
        <w:t xml:space="preserve"> </w:t>
      </w:r>
      <w:r>
        <w:t>nur</w:t>
      </w:r>
      <w:r w:rsidR="005E6B7B">
        <w:t xml:space="preserve"> </w:t>
      </w:r>
      <w:r>
        <w:t>den</w:t>
      </w:r>
      <w:r w:rsidR="005E6B7B">
        <w:t xml:space="preserve"> </w:t>
      </w:r>
      <w:r>
        <w:t>Geist</w:t>
      </w:r>
      <w:r w:rsidR="005E6B7B">
        <w:t xml:space="preserve"> </w:t>
      </w:r>
      <w:r>
        <w:t>eines</w:t>
      </w:r>
      <w:r w:rsidR="005E6B7B">
        <w:t xml:space="preserve"> </w:t>
      </w:r>
      <w:r>
        <w:t>Paulus</w:t>
      </w:r>
      <w:r w:rsidR="005E6B7B">
        <w:t xml:space="preserve"> </w:t>
      </w:r>
      <w:r>
        <w:t>und</w:t>
      </w:r>
      <w:r w:rsidR="005E6B7B">
        <w:t xml:space="preserve"> </w:t>
      </w:r>
      <w:r>
        <w:t>der</w:t>
      </w:r>
      <w:r w:rsidR="005E6B7B">
        <w:t xml:space="preserve"> </w:t>
      </w:r>
      <w:r>
        <w:t>heiligen</w:t>
      </w:r>
      <w:r w:rsidR="005E6B7B">
        <w:t xml:space="preserve"> </w:t>
      </w:r>
      <w:r>
        <w:t>Väter</w:t>
      </w:r>
      <w:r w:rsidR="005E6B7B">
        <w:t xml:space="preserve"> </w:t>
      </w:r>
      <w:r>
        <w:t>vernimmst,</w:t>
      </w:r>
      <w:r w:rsidR="005E6B7B">
        <w:t xml:space="preserve"> </w:t>
      </w:r>
      <w:r>
        <w:t>sondern</w:t>
      </w:r>
      <w:r w:rsidR="005E6B7B">
        <w:t xml:space="preserve"> </w:t>
      </w:r>
      <w:r>
        <w:t>auch</w:t>
      </w:r>
      <w:r w:rsidR="005E6B7B">
        <w:t xml:space="preserve"> </w:t>
      </w:r>
      <w:r>
        <w:t>das</w:t>
      </w:r>
      <w:r w:rsidR="005E6B7B">
        <w:t xml:space="preserve"> </w:t>
      </w:r>
      <w:r>
        <w:t>Feuer</w:t>
      </w:r>
      <w:r w:rsidR="005E6B7B">
        <w:t xml:space="preserve"> </w:t>
      </w:r>
      <w:r>
        <w:t>der</w:t>
      </w:r>
      <w:r w:rsidR="005E6B7B">
        <w:t xml:space="preserve"> </w:t>
      </w:r>
      <w:r>
        <w:t>Liebe</w:t>
      </w:r>
      <w:r w:rsidR="005E6B7B">
        <w:t xml:space="preserve"> </w:t>
      </w:r>
      <w:r>
        <w:t>brennen</w:t>
      </w:r>
      <w:r w:rsidR="005E6B7B">
        <w:t xml:space="preserve"> </w:t>
      </w:r>
      <w:r>
        <w:t>fühlst,</w:t>
      </w:r>
      <w:r w:rsidR="005E6B7B">
        <w:t xml:space="preserve"> </w:t>
      </w:r>
      <w:r>
        <w:t>wovon</w:t>
      </w:r>
      <w:r w:rsidR="005E6B7B">
        <w:t xml:space="preserve"> </w:t>
      </w:r>
      <w:r>
        <w:t>du</w:t>
      </w:r>
      <w:r w:rsidR="005E6B7B">
        <w:t xml:space="preserve"> </w:t>
      </w:r>
      <w:r>
        <w:t>endlich</w:t>
      </w:r>
      <w:r w:rsidR="005E6B7B">
        <w:t xml:space="preserve"> </w:t>
      </w:r>
      <w:r>
        <w:t>selbst</w:t>
      </w:r>
      <w:r w:rsidR="005E6B7B">
        <w:t xml:space="preserve"> </w:t>
      </w:r>
      <w:r>
        <w:t>dergestalt</w:t>
      </w:r>
      <w:r w:rsidR="005E6B7B">
        <w:t xml:space="preserve"> </w:t>
      </w:r>
      <w:r>
        <w:t>entbrennst,</w:t>
      </w:r>
      <w:r w:rsidR="005E6B7B">
        <w:t xml:space="preserve"> </w:t>
      </w:r>
      <w:r>
        <w:t>daß</w:t>
      </w:r>
      <w:r w:rsidR="005E6B7B">
        <w:t xml:space="preserve"> </w:t>
      </w:r>
      <w:r>
        <w:t>du</w:t>
      </w:r>
      <w:r w:rsidR="005E6B7B">
        <w:t xml:space="preserve"> </w:t>
      </w:r>
      <w:r>
        <w:t>auch</w:t>
      </w:r>
      <w:r w:rsidR="005E6B7B">
        <w:t xml:space="preserve"> </w:t>
      </w:r>
      <w:r>
        <w:t>Andere</w:t>
      </w:r>
      <w:r w:rsidR="005E6B7B">
        <w:t xml:space="preserve"> </w:t>
      </w:r>
      <w:r>
        <w:t>entzündest</w:t>
      </w:r>
      <w:r w:rsidR="005E6B7B">
        <w:t xml:space="preserve"> </w:t>
      </w:r>
      <w:r>
        <w:t>und</w:t>
      </w:r>
      <w:r w:rsidR="005E6B7B">
        <w:t xml:space="preserve"> </w:t>
      </w:r>
      <w:r>
        <w:t>erleuchtest.</w:t>
      </w:r>
      <w:r w:rsidR="005E6B7B">
        <w:t xml:space="preserve"> </w:t>
      </w:r>
      <w:r>
        <w:t>Das</w:t>
      </w:r>
      <w:r w:rsidR="005E6B7B">
        <w:t xml:space="preserve"> </w:t>
      </w:r>
      <w:r>
        <w:t>Buch</w:t>
      </w:r>
      <w:r w:rsidR="005E6B7B">
        <w:t xml:space="preserve"> </w:t>
      </w:r>
      <w:r>
        <w:t>des</w:t>
      </w:r>
      <w:r w:rsidR="005E6B7B">
        <w:t xml:space="preserve"> </w:t>
      </w:r>
      <w:r>
        <w:t>Hussiten</w:t>
      </w:r>
      <w:r w:rsidR="005E6B7B">
        <w:t xml:space="preserve"> </w:t>
      </w:r>
      <w:r>
        <w:t>mit</w:t>
      </w:r>
      <w:r w:rsidR="005E6B7B">
        <w:t xml:space="preserve"> </w:t>
      </w:r>
      <w:r>
        <w:t>dem</w:t>
      </w:r>
      <w:r w:rsidR="005E6B7B">
        <w:t xml:space="preserve"> </w:t>
      </w:r>
      <w:r>
        <w:t>Titel:</w:t>
      </w:r>
      <w:r w:rsidR="005E6B7B">
        <w:t xml:space="preserve"> </w:t>
      </w:r>
      <w:r>
        <w:t>de</w:t>
      </w:r>
      <w:r w:rsidR="005E6B7B">
        <w:t xml:space="preserve"> </w:t>
      </w:r>
      <w:r>
        <w:t>capite</w:t>
      </w:r>
      <w:r w:rsidR="005E6B7B">
        <w:t xml:space="preserve"> </w:t>
      </w:r>
      <w:r>
        <w:t>ecclesiae</w:t>
      </w:r>
      <w:r w:rsidR="005E6B7B">
        <w:t xml:space="preserve"> </w:t>
      </w:r>
      <w:r>
        <w:t>sah</w:t>
      </w:r>
      <w:r w:rsidR="005E6B7B">
        <w:t xml:space="preserve"> </w:t>
      </w:r>
      <w:r>
        <w:t>ich,</w:t>
      </w:r>
      <w:r w:rsidR="005E6B7B">
        <w:t xml:space="preserve"> </w:t>
      </w:r>
      <w:r>
        <w:t>und</w:t>
      </w:r>
      <w:r w:rsidR="005E6B7B">
        <w:t xml:space="preserve"> </w:t>
      </w:r>
      <w:r>
        <w:t>stellte</w:t>
      </w:r>
      <w:r w:rsidR="005E6B7B">
        <w:t xml:space="preserve"> </w:t>
      </w:r>
      <w:r>
        <w:t>es</w:t>
      </w:r>
      <w:r w:rsidR="005E6B7B">
        <w:t xml:space="preserve"> </w:t>
      </w:r>
      <w:r>
        <w:t>dem</w:t>
      </w:r>
      <w:r w:rsidR="005E6B7B">
        <w:t xml:space="preserve"> </w:t>
      </w:r>
      <w:r>
        <w:t>Secretär</w:t>
      </w:r>
      <w:r w:rsidR="005E6B7B">
        <w:t xml:space="preserve"> </w:t>
      </w:r>
      <w:r>
        <w:t>unserer</w:t>
      </w:r>
      <w:r w:rsidR="005E6B7B">
        <w:t xml:space="preserve"> </w:t>
      </w:r>
      <w:r>
        <w:t>Stadt</w:t>
      </w:r>
      <w:r w:rsidR="005E6B7B">
        <w:t xml:space="preserve"> </w:t>
      </w:r>
      <w:r>
        <w:t>zu,</w:t>
      </w:r>
      <w:r w:rsidR="005E6B7B">
        <w:t xml:space="preserve"> </w:t>
      </w:r>
      <w:r>
        <w:t>so</w:t>
      </w:r>
      <w:r w:rsidR="005E6B7B">
        <w:t xml:space="preserve"> </w:t>
      </w:r>
      <w:r>
        <w:t>daß</w:t>
      </w:r>
      <w:r w:rsidR="005E6B7B">
        <w:t xml:space="preserve"> </w:t>
      </w:r>
      <w:r>
        <w:t>es</w:t>
      </w:r>
      <w:r w:rsidR="005E6B7B">
        <w:t xml:space="preserve"> </w:t>
      </w:r>
      <w:r>
        <w:t>nun</w:t>
      </w:r>
      <w:r w:rsidR="005E6B7B">
        <w:t xml:space="preserve"> </w:t>
      </w:r>
      <w:r>
        <w:t>nicht</w:t>
      </w:r>
      <w:r w:rsidR="005E6B7B">
        <w:t xml:space="preserve"> </w:t>
      </w:r>
      <w:r>
        <w:t>leicht</w:t>
      </w:r>
      <w:r w:rsidR="005E6B7B">
        <w:t xml:space="preserve"> </w:t>
      </w:r>
      <w:r>
        <w:t>sein</w:t>
      </w:r>
      <w:r w:rsidR="005E6B7B">
        <w:t xml:space="preserve"> </w:t>
      </w:r>
      <w:r>
        <w:t>dürfte,</w:t>
      </w:r>
      <w:r w:rsidR="005E6B7B">
        <w:t xml:space="preserve"> </w:t>
      </w:r>
      <w:r>
        <w:t>wieder</w:t>
      </w:r>
      <w:r w:rsidR="005E6B7B">
        <w:t xml:space="preserve"> </w:t>
      </w:r>
      <w:r>
        <w:t>zu</w:t>
      </w:r>
      <w:r w:rsidR="005E6B7B">
        <w:t xml:space="preserve"> </w:t>
      </w:r>
      <w:r>
        <w:t>demselben</w:t>
      </w:r>
      <w:r w:rsidR="005E6B7B">
        <w:t xml:space="preserve"> </w:t>
      </w:r>
      <w:r>
        <w:t>zu</w:t>
      </w:r>
      <w:r w:rsidR="005E6B7B">
        <w:t xml:space="preserve"> </w:t>
      </w:r>
      <w:r>
        <w:t>kommen.</w:t>
      </w:r>
      <w:r w:rsidR="005E6B7B">
        <w:t xml:space="preserve"> </w:t>
      </w:r>
      <w:r>
        <w:t>Allein</w:t>
      </w:r>
      <w:r w:rsidR="005E6B7B">
        <w:t xml:space="preserve"> </w:t>
      </w:r>
      <w:r>
        <w:t>so</w:t>
      </w:r>
      <w:r w:rsidR="005E6B7B">
        <w:t xml:space="preserve"> </w:t>
      </w:r>
      <w:r>
        <w:t>viel</w:t>
      </w:r>
      <w:r w:rsidR="005E6B7B">
        <w:t xml:space="preserve"> </w:t>
      </w:r>
      <w:r>
        <w:t>wir</w:t>
      </w:r>
      <w:r w:rsidR="005E6B7B">
        <w:t xml:space="preserve"> </w:t>
      </w:r>
      <w:r>
        <w:t>bei</w:t>
      </w:r>
      <w:r w:rsidR="005E6B7B">
        <w:t xml:space="preserve"> </w:t>
      </w:r>
      <w:r>
        <w:t>der</w:t>
      </w:r>
      <w:r w:rsidR="005E6B7B">
        <w:t xml:space="preserve"> </w:t>
      </w:r>
      <w:r>
        <w:t>ersten</w:t>
      </w:r>
      <w:r w:rsidR="005E6B7B">
        <w:t xml:space="preserve"> </w:t>
      </w:r>
      <w:r>
        <w:t>Durchsicht</w:t>
      </w:r>
      <w:r w:rsidR="005E6B7B">
        <w:t xml:space="preserve"> </w:t>
      </w:r>
      <w:r>
        <w:t>der</w:t>
      </w:r>
      <w:r w:rsidR="005E6B7B">
        <w:t xml:space="preserve"> </w:t>
      </w:r>
      <w:r>
        <w:t>einen</w:t>
      </w:r>
      <w:r w:rsidR="005E6B7B">
        <w:t xml:space="preserve"> </w:t>
      </w:r>
      <w:r>
        <w:t>und</w:t>
      </w:r>
      <w:r w:rsidR="005E6B7B">
        <w:t xml:space="preserve"> </w:t>
      </w:r>
      <w:r>
        <w:t>der</w:t>
      </w:r>
      <w:r w:rsidR="005E6B7B">
        <w:t xml:space="preserve"> </w:t>
      </w:r>
      <w:r>
        <w:t>andern</w:t>
      </w:r>
      <w:r w:rsidR="005E6B7B">
        <w:t xml:space="preserve"> </w:t>
      </w:r>
      <w:r>
        <w:t>Seite</w:t>
      </w:r>
      <w:r w:rsidR="005E6B7B">
        <w:t xml:space="preserve"> </w:t>
      </w:r>
      <w:r>
        <w:t>merken</w:t>
      </w:r>
      <w:r w:rsidR="005E6B7B">
        <w:t xml:space="preserve"> </w:t>
      </w:r>
      <w:r>
        <w:t>konnten,</w:t>
      </w:r>
      <w:r w:rsidR="005E6B7B">
        <w:t xml:space="preserve"> </w:t>
      </w:r>
      <w:r>
        <w:t>scheint</w:t>
      </w:r>
      <w:r w:rsidR="005E6B7B">
        <w:t xml:space="preserve"> </w:t>
      </w:r>
      <w:r>
        <w:t>es</w:t>
      </w:r>
      <w:r w:rsidR="005E6B7B">
        <w:t xml:space="preserve"> </w:t>
      </w:r>
      <w:r>
        <w:t>nicht</w:t>
      </w:r>
      <w:r w:rsidR="005E6B7B">
        <w:t xml:space="preserve"> </w:t>
      </w:r>
      <w:r>
        <w:t>ungelehrt,</w:t>
      </w:r>
      <w:r w:rsidR="005E6B7B">
        <w:t xml:space="preserve"> </w:t>
      </w:r>
      <w:r>
        <w:t>und</w:t>
      </w:r>
      <w:r w:rsidR="005E6B7B">
        <w:t xml:space="preserve"> </w:t>
      </w:r>
      <w:r>
        <w:t>das</w:t>
      </w:r>
      <w:r w:rsidR="005E6B7B">
        <w:t xml:space="preserve"> </w:t>
      </w:r>
      <w:r>
        <w:t>Werk</w:t>
      </w:r>
      <w:r w:rsidR="005E6B7B">
        <w:t xml:space="preserve"> </w:t>
      </w:r>
      <w:r>
        <w:t>eines</w:t>
      </w:r>
      <w:r w:rsidR="005E6B7B">
        <w:t xml:space="preserve"> </w:t>
      </w:r>
      <w:r>
        <w:t>Mannes</w:t>
      </w:r>
      <w:r w:rsidR="005E6B7B">
        <w:t xml:space="preserve"> </w:t>
      </w:r>
      <w:r>
        <w:t>zu</w:t>
      </w:r>
      <w:r w:rsidR="005E6B7B">
        <w:t xml:space="preserve"> </w:t>
      </w:r>
      <w:r>
        <w:t>sein,</w:t>
      </w:r>
      <w:r w:rsidR="005E6B7B">
        <w:t xml:space="preserve"> </w:t>
      </w:r>
      <w:r>
        <w:t>der</w:t>
      </w:r>
      <w:r w:rsidR="005E6B7B">
        <w:t xml:space="preserve"> </w:t>
      </w:r>
      <w:r>
        <w:t>über</w:t>
      </w:r>
      <w:r w:rsidR="005E6B7B">
        <w:t xml:space="preserve"> </w:t>
      </w:r>
      <w:r>
        <w:t>Andere</w:t>
      </w:r>
      <w:r w:rsidR="005E6B7B">
        <w:t xml:space="preserve"> </w:t>
      </w:r>
      <w:r>
        <w:t>seiner</w:t>
      </w:r>
      <w:r w:rsidR="005E6B7B">
        <w:t xml:space="preserve"> </w:t>
      </w:r>
      <w:r>
        <w:t>Zeit</w:t>
      </w:r>
      <w:r w:rsidR="005E6B7B">
        <w:t xml:space="preserve"> </w:t>
      </w:r>
      <w:r>
        <w:t>an</w:t>
      </w:r>
      <w:r w:rsidR="005E6B7B">
        <w:t xml:space="preserve"> </w:t>
      </w:r>
      <w:r>
        <w:t>Bildung</w:t>
      </w:r>
      <w:r w:rsidR="005E6B7B">
        <w:t xml:space="preserve"> </w:t>
      </w:r>
      <w:r>
        <w:t>hervorragt;</w:t>
      </w:r>
      <w:r w:rsidR="005E6B7B">
        <w:t xml:space="preserve"> </w:t>
      </w:r>
      <w:r>
        <w:t>doch</w:t>
      </w:r>
      <w:r w:rsidR="005E6B7B">
        <w:t xml:space="preserve"> </w:t>
      </w:r>
      <w:r>
        <w:t>was</w:t>
      </w:r>
      <w:r w:rsidR="005E6B7B">
        <w:t xml:space="preserve"> </w:t>
      </w:r>
      <w:r>
        <w:t>brauchen</w:t>
      </w:r>
      <w:r w:rsidR="005E6B7B">
        <w:t xml:space="preserve"> </w:t>
      </w:r>
      <w:r>
        <w:t>wir</w:t>
      </w:r>
      <w:r w:rsidR="005E6B7B">
        <w:t xml:space="preserve"> </w:t>
      </w:r>
      <w:r>
        <w:t>unser</w:t>
      </w:r>
      <w:r w:rsidR="005E6B7B">
        <w:t xml:space="preserve"> </w:t>
      </w:r>
      <w:r>
        <w:t>Urtheil</w:t>
      </w:r>
      <w:r w:rsidR="005E6B7B">
        <w:t xml:space="preserve"> </w:t>
      </w:r>
      <w:r>
        <w:t>zu</w:t>
      </w:r>
      <w:r w:rsidR="005E6B7B">
        <w:t xml:space="preserve"> </w:t>
      </w:r>
      <w:r>
        <w:t>schreiben,</w:t>
      </w:r>
      <w:r w:rsidR="005E6B7B">
        <w:t xml:space="preserve"> </w:t>
      </w:r>
      <w:r>
        <w:t>da</w:t>
      </w:r>
      <w:r w:rsidR="005E6B7B">
        <w:t xml:space="preserve"> </w:t>
      </w:r>
      <w:r>
        <w:t>wir</w:t>
      </w:r>
      <w:r w:rsidR="005E6B7B">
        <w:t xml:space="preserve"> </w:t>
      </w:r>
      <w:r>
        <w:t>es</w:t>
      </w:r>
      <w:r w:rsidR="005E6B7B">
        <w:t xml:space="preserve"> </w:t>
      </w:r>
      <w:r>
        <w:t>mit</w:t>
      </w:r>
      <w:r w:rsidR="005E6B7B">
        <w:t xml:space="preserve"> </w:t>
      </w:r>
      <w:r>
        <w:t>einem</w:t>
      </w:r>
      <w:r w:rsidR="005E6B7B">
        <w:t xml:space="preserve"> </w:t>
      </w:r>
      <w:r>
        <w:t>Manne</w:t>
      </w:r>
      <w:r w:rsidR="005E6B7B">
        <w:t xml:space="preserve"> </w:t>
      </w:r>
      <w:r>
        <w:t>zu</w:t>
      </w:r>
      <w:r w:rsidR="005E6B7B">
        <w:t xml:space="preserve"> </w:t>
      </w:r>
      <w:r>
        <w:t>thun</w:t>
      </w:r>
      <w:r w:rsidR="005E6B7B">
        <w:t xml:space="preserve"> </w:t>
      </w:r>
      <w:r>
        <w:t>haben,</w:t>
      </w:r>
      <w:r w:rsidR="005E6B7B">
        <w:t xml:space="preserve"> </w:t>
      </w:r>
      <w:r>
        <w:t>von</w:t>
      </w:r>
      <w:r w:rsidR="005E6B7B">
        <w:t xml:space="preserve"> </w:t>
      </w:r>
      <w:r>
        <w:t>welchem</w:t>
      </w:r>
      <w:r w:rsidR="005E6B7B">
        <w:t xml:space="preserve"> </w:t>
      </w:r>
      <w:r>
        <w:t>wir</w:t>
      </w:r>
      <w:r w:rsidR="005E6B7B">
        <w:t xml:space="preserve"> </w:t>
      </w:r>
      <w:r>
        <w:t>vielmehr</w:t>
      </w:r>
      <w:r w:rsidR="005E6B7B">
        <w:t xml:space="preserve"> </w:t>
      </w:r>
      <w:r>
        <w:t>ein</w:t>
      </w:r>
      <w:r w:rsidR="005E6B7B">
        <w:t xml:space="preserve"> </w:t>
      </w:r>
      <w:r>
        <w:t>Urtheil</w:t>
      </w:r>
      <w:r w:rsidR="005E6B7B">
        <w:t xml:space="preserve"> </w:t>
      </w:r>
      <w:r>
        <w:t>erwarten,</w:t>
      </w:r>
      <w:r w:rsidR="005E6B7B">
        <w:t xml:space="preserve"> </w:t>
      </w:r>
      <w:r>
        <w:t>als</w:t>
      </w:r>
      <w:r w:rsidR="005E6B7B">
        <w:t xml:space="preserve"> </w:t>
      </w:r>
      <w:r>
        <w:t>fällen</w:t>
      </w:r>
      <w:r w:rsidR="005E6B7B">
        <w:t xml:space="preserve"> </w:t>
      </w:r>
      <w:r>
        <w:t>müssen;</w:t>
      </w:r>
      <w:r w:rsidR="005E6B7B">
        <w:t xml:space="preserve"> </w:t>
      </w:r>
      <w:r>
        <w:t>aber</w:t>
      </w:r>
      <w:r w:rsidR="005E6B7B">
        <w:t xml:space="preserve"> </w:t>
      </w:r>
      <w:r>
        <w:t>es</w:t>
      </w:r>
      <w:r w:rsidR="005E6B7B">
        <w:t xml:space="preserve"> </w:t>
      </w:r>
      <w:r>
        <w:t>ist</w:t>
      </w:r>
      <w:r w:rsidR="005E6B7B">
        <w:t xml:space="preserve"> </w:t>
      </w:r>
      <w:r>
        <w:t>vielleicht</w:t>
      </w:r>
      <w:r w:rsidR="005E6B7B">
        <w:t xml:space="preserve"> </w:t>
      </w:r>
      <w:r>
        <w:t>von</w:t>
      </w:r>
      <w:r w:rsidR="005E6B7B">
        <w:t xml:space="preserve"> </w:t>
      </w:r>
      <w:r>
        <w:t>Natur</w:t>
      </w:r>
      <w:r w:rsidR="005E6B7B">
        <w:t xml:space="preserve"> </w:t>
      </w:r>
      <w:r>
        <w:t>so,</w:t>
      </w:r>
      <w:r w:rsidR="005E6B7B">
        <w:t xml:space="preserve"> </w:t>
      </w:r>
      <w:r>
        <w:t>daß,</w:t>
      </w:r>
      <w:r w:rsidR="005E6B7B">
        <w:t xml:space="preserve"> </w:t>
      </w:r>
      <w:r>
        <w:t>was</w:t>
      </w:r>
      <w:r w:rsidR="005E6B7B">
        <w:t xml:space="preserve"> </w:t>
      </w:r>
      <w:r>
        <w:t>uns</w:t>
      </w:r>
      <w:r w:rsidR="005E6B7B">
        <w:t xml:space="preserve"> </w:t>
      </w:r>
      <w:r>
        <w:t>am</w:t>
      </w:r>
      <w:r w:rsidR="005E6B7B">
        <w:t xml:space="preserve"> </w:t>
      </w:r>
      <w:r>
        <w:t>Meisten</w:t>
      </w:r>
      <w:r w:rsidR="005E6B7B">
        <w:t xml:space="preserve"> </w:t>
      </w:r>
      <w:r>
        <w:t>gefällt,</w:t>
      </w:r>
      <w:r w:rsidR="005E6B7B">
        <w:t xml:space="preserve"> </w:t>
      </w:r>
      <w:r>
        <w:t>dann</w:t>
      </w:r>
      <w:r w:rsidR="005E6B7B">
        <w:t xml:space="preserve"> </w:t>
      </w:r>
      <w:r>
        <w:t>besonders</w:t>
      </w:r>
      <w:r w:rsidR="005E6B7B">
        <w:t xml:space="preserve"> </w:t>
      </w:r>
      <w:r>
        <w:t>gefallen</w:t>
      </w:r>
      <w:r w:rsidR="005E6B7B">
        <w:t xml:space="preserve"> </w:t>
      </w:r>
      <w:r>
        <w:t>soll,</w:t>
      </w:r>
      <w:r w:rsidR="005E6B7B">
        <w:t xml:space="preserve"> </w:t>
      </w:r>
      <w:r>
        <w:t>wenn</w:t>
      </w:r>
      <w:r w:rsidR="005E6B7B">
        <w:t xml:space="preserve"> </w:t>
      </w:r>
      <w:r>
        <w:t>auch</w:t>
      </w:r>
      <w:r w:rsidR="005E6B7B">
        <w:t xml:space="preserve"> </w:t>
      </w:r>
      <w:r>
        <w:t>das</w:t>
      </w:r>
      <w:r w:rsidR="005E6B7B">
        <w:t xml:space="preserve"> </w:t>
      </w:r>
      <w:r>
        <w:t>Urtheil</w:t>
      </w:r>
      <w:r w:rsidR="005E6B7B">
        <w:t xml:space="preserve"> </w:t>
      </w:r>
      <w:r>
        <w:t>von</w:t>
      </w:r>
      <w:r w:rsidR="005E6B7B">
        <w:t xml:space="preserve"> </w:t>
      </w:r>
      <w:r>
        <w:t>solchen</w:t>
      </w:r>
      <w:r w:rsidR="005E6B7B">
        <w:t xml:space="preserve"> </w:t>
      </w:r>
      <w:r>
        <w:t>hinzukommt,</w:t>
      </w:r>
      <w:r w:rsidR="005E6B7B">
        <w:t xml:space="preserve"> </w:t>
      </w:r>
      <w:r>
        <w:t>welche,</w:t>
      </w:r>
      <w:r w:rsidR="005E6B7B">
        <w:t xml:space="preserve"> </w:t>
      </w:r>
      <w:r>
        <w:t>wie</w:t>
      </w:r>
      <w:r w:rsidR="005E6B7B">
        <w:t xml:space="preserve"> </w:t>
      </w:r>
      <w:r>
        <w:t>sie</w:t>
      </w:r>
      <w:r w:rsidR="005E6B7B">
        <w:t xml:space="preserve"> </w:t>
      </w:r>
      <w:r>
        <w:t>niederer</w:t>
      </w:r>
      <w:r w:rsidR="005E6B7B">
        <w:t xml:space="preserve"> </w:t>
      </w:r>
      <w:r>
        <w:t>stehen,</w:t>
      </w:r>
      <w:r w:rsidR="005E6B7B">
        <w:t xml:space="preserve"> </w:t>
      </w:r>
      <w:r>
        <w:t>so</w:t>
      </w:r>
      <w:r w:rsidR="005E6B7B">
        <w:t xml:space="preserve"> </w:t>
      </w:r>
      <w:r>
        <w:t>auch</w:t>
      </w:r>
      <w:r w:rsidR="005E6B7B">
        <w:t xml:space="preserve"> </w:t>
      </w:r>
      <w:r>
        <w:t>ebenderselben</w:t>
      </w:r>
      <w:r w:rsidR="005E6B7B">
        <w:t xml:space="preserve"> </w:t>
      </w:r>
      <w:r>
        <w:t>Anstalt</w:t>
      </w:r>
      <w:r w:rsidR="005E6B7B">
        <w:t xml:space="preserve"> </w:t>
      </w:r>
      <w:r>
        <w:t>nicht</w:t>
      </w:r>
      <w:r w:rsidR="005E6B7B">
        <w:t xml:space="preserve"> </w:t>
      </w:r>
      <w:r>
        <w:t>fremd</w:t>
      </w:r>
      <w:r w:rsidR="005E6B7B">
        <w:t xml:space="preserve"> </w:t>
      </w:r>
      <w:r>
        <w:t>sind,</w:t>
      </w:r>
      <w:r w:rsidR="005E6B7B">
        <w:t xml:space="preserve"> </w:t>
      </w:r>
      <w:r>
        <w:t>damit</w:t>
      </w:r>
      <w:r w:rsidR="005E6B7B">
        <w:t xml:space="preserve"> </w:t>
      </w:r>
      <w:r>
        <w:t>nehmlich</w:t>
      </w:r>
      <w:r w:rsidR="005E6B7B">
        <w:t xml:space="preserve"> </w:t>
      </w:r>
      <w:r>
        <w:t>keiner</w:t>
      </w:r>
      <w:r w:rsidR="005E6B7B">
        <w:t xml:space="preserve"> </w:t>
      </w:r>
      <w:r>
        <w:t>sich</w:t>
      </w:r>
      <w:r w:rsidR="005E6B7B">
        <w:t xml:space="preserve"> </w:t>
      </w:r>
      <w:r>
        <w:t>selbst</w:t>
      </w:r>
      <w:r w:rsidR="005E6B7B">
        <w:t xml:space="preserve"> </w:t>
      </w:r>
      <w:r>
        <w:t>zu</w:t>
      </w:r>
      <w:r w:rsidR="005E6B7B">
        <w:t xml:space="preserve"> </w:t>
      </w:r>
      <w:r>
        <w:t>viel</w:t>
      </w:r>
      <w:r w:rsidR="005E6B7B">
        <w:t xml:space="preserve"> </w:t>
      </w:r>
      <w:r>
        <w:t>vertraue.</w:t>
      </w:r>
    </w:p>
    <w:p w14:paraId="67F818F3" w14:textId="1C2E8746" w:rsidR="0022039F" w:rsidRDefault="005E6D2A" w:rsidP="005E6D2A">
      <w:pPr>
        <w:pStyle w:val="StandardWeb"/>
      </w:pPr>
      <w:r>
        <w:t>Siehe,</w:t>
      </w:r>
      <w:r w:rsidR="005E6B7B">
        <w:t xml:space="preserve"> </w:t>
      </w:r>
      <w:r>
        <w:t>wie</w:t>
      </w:r>
      <w:r w:rsidR="005E6B7B">
        <w:t xml:space="preserve"> </w:t>
      </w:r>
      <w:r>
        <w:t>sehr</w:t>
      </w:r>
      <w:r w:rsidR="005E6B7B">
        <w:t xml:space="preserve"> </w:t>
      </w:r>
      <w:r>
        <w:t>wir</w:t>
      </w:r>
      <w:r w:rsidR="005E6B7B">
        <w:t xml:space="preserve"> </w:t>
      </w:r>
      <w:r>
        <w:t>auf</w:t>
      </w:r>
      <w:r w:rsidR="005E6B7B">
        <w:t xml:space="preserve"> </w:t>
      </w:r>
      <w:r>
        <w:t>deine</w:t>
      </w:r>
      <w:r w:rsidR="005E6B7B">
        <w:t xml:space="preserve"> </w:t>
      </w:r>
      <w:r>
        <w:t>Gesinnung</w:t>
      </w:r>
      <w:r w:rsidR="005E6B7B">
        <w:t xml:space="preserve"> </w:t>
      </w:r>
      <w:r>
        <w:t>gegen</w:t>
      </w:r>
      <w:r w:rsidR="005E6B7B">
        <w:t xml:space="preserve"> </w:t>
      </w:r>
      <w:r>
        <w:t>uns</w:t>
      </w:r>
      <w:r w:rsidR="005E6B7B">
        <w:t xml:space="preserve"> </w:t>
      </w:r>
      <w:r>
        <w:t>bauen!</w:t>
      </w:r>
      <w:r w:rsidR="005E6B7B">
        <w:t xml:space="preserve"> </w:t>
      </w:r>
      <w:r>
        <w:t>Eck</w:t>
      </w:r>
      <w:r w:rsidR="005E6B7B">
        <w:t xml:space="preserve"> </w:t>
      </w:r>
      <w:r>
        <w:t>dürfte</w:t>
      </w:r>
      <w:r w:rsidR="005E6B7B">
        <w:t xml:space="preserve"> </w:t>
      </w:r>
      <w:r>
        <w:t>in</w:t>
      </w:r>
      <w:r w:rsidR="005E6B7B">
        <w:t xml:space="preserve"> </w:t>
      </w:r>
      <w:r>
        <w:t>Rom</w:t>
      </w:r>
      <w:r w:rsidR="005E6B7B">
        <w:t xml:space="preserve"> </w:t>
      </w:r>
      <w:r>
        <w:t>sein,</w:t>
      </w:r>
      <w:r w:rsidR="005E6B7B">
        <w:t xml:space="preserve"> </w:t>
      </w:r>
      <w:r>
        <w:t>Bullen</w:t>
      </w:r>
      <w:r w:rsidR="005E6B7B">
        <w:t xml:space="preserve"> </w:t>
      </w:r>
      <w:r>
        <w:t>und</w:t>
      </w:r>
      <w:r w:rsidR="005E6B7B">
        <w:t xml:space="preserve"> </w:t>
      </w:r>
      <w:r>
        <w:t>noch</w:t>
      </w:r>
      <w:r w:rsidR="005E6B7B">
        <w:t xml:space="preserve"> </w:t>
      </w:r>
      <w:r>
        <w:t>größere</w:t>
      </w:r>
      <w:r w:rsidR="005E6B7B">
        <w:t xml:space="preserve"> </w:t>
      </w:r>
      <w:r>
        <w:t>Verfolgungen,</w:t>
      </w:r>
      <w:r w:rsidR="005E6B7B">
        <w:t xml:space="preserve"> </w:t>
      </w:r>
      <w:r>
        <w:t>als</w:t>
      </w:r>
      <w:r w:rsidR="005E6B7B">
        <w:t xml:space="preserve"> </w:t>
      </w:r>
      <w:r>
        <w:t>diese,</w:t>
      </w:r>
      <w:r w:rsidR="005E6B7B">
        <w:t xml:space="preserve"> </w:t>
      </w:r>
      <w:r>
        <w:t>erregen:</w:t>
      </w:r>
      <w:r w:rsidR="005E6B7B">
        <w:t xml:space="preserve"> </w:t>
      </w:r>
      <w:r>
        <w:t>doch</w:t>
      </w:r>
      <w:r w:rsidR="005E6B7B">
        <w:t xml:space="preserve"> </w:t>
      </w:r>
      <w:r>
        <w:t>werden</w:t>
      </w:r>
      <w:r w:rsidR="005E6B7B">
        <w:t xml:space="preserve"> </w:t>
      </w:r>
      <w:r>
        <w:t>es</w:t>
      </w:r>
      <w:r w:rsidR="005E6B7B">
        <w:t xml:space="preserve"> </w:t>
      </w:r>
      <w:r>
        <w:t>Bullen</w:t>
      </w:r>
      <w:r w:rsidR="005E6B7B">
        <w:t xml:space="preserve"> </w:t>
      </w:r>
      <w:r>
        <w:t>sein,</w:t>
      </w:r>
      <w:r w:rsidR="005E6B7B">
        <w:t xml:space="preserve"> </w:t>
      </w:r>
      <w:r>
        <w:t>wenn</w:t>
      </w:r>
      <w:r w:rsidR="005E6B7B">
        <w:t xml:space="preserve"> </w:t>
      </w:r>
      <w:r>
        <w:t>sie</w:t>
      </w:r>
      <w:r w:rsidR="005E6B7B">
        <w:t xml:space="preserve"> </w:t>
      </w:r>
      <w:r>
        <w:t>auch</w:t>
      </w:r>
      <w:r w:rsidR="005E6B7B">
        <w:t xml:space="preserve"> </w:t>
      </w:r>
      <w:r>
        <w:t>die</w:t>
      </w:r>
      <w:r w:rsidR="005E6B7B">
        <w:t xml:space="preserve"> </w:t>
      </w:r>
      <w:r>
        <w:t>nicht</w:t>
      </w:r>
      <w:r w:rsidR="005E6B7B">
        <w:t xml:space="preserve"> </w:t>
      </w:r>
      <w:r>
        <w:t>treffen,</w:t>
      </w:r>
      <w:r w:rsidR="005E6B7B">
        <w:t xml:space="preserve"> </w:t>
      </w:r>
      <w:r>
        <w:t>welche</w:t>
      </w:r>
      <w:r w:rsidR="005E6B7B">
        <w:t xml:space="preserve"> </w:t>
      </w:r>
      <w:r>
        <w:t>sie</w:t>
      </w:r>
      <w:r w:rsidR="005E6B7B">
        <w:t xml:space="preserve"> </w:t>
      </w:r>
      <w:r>
        <w:t>durchaus</w:t>
      </w:r>
      <w:r w:rsidR="005E6B7B">
        <w:t xml:space="preserve"> </w:t>
      </w:r>
      <w:r>
        <w:t>nicht</w:t>
      </w:r>
      <w:r w:rsidR="005E6B7B">
        <w:t xml:space="preserve"> </w:t>
      </w:r>
      <w:r>
        <w:t>verdienen,</w:t>
      </w:r>
      <w:r w:rsidR="005E6B7B">
        <w:t xml:space="preserve"> </w:t>
      </w:r>
      <w:r>
        <w:t>weil</w:t>
      </w:r>
      <w:r w:rsidR="005E6B7B">
        <w:t xml:space="preserve"> </w:t>
      </w:r>
      <w:r>
        <w:t>sie</w:t>
      </w:r>
      <w:r w:rsidR="005E6B7B">
        <w:t xml:space="preserve"> </w:t>
      </w:r>
      <w:r>
        <w:t>nehmlich</w:t>
      </w:r>
      <w:r w:rsidR="005E6B7B">
        <w:t xml:space="preserve"> </w:t>
      </w:r>
      <w:r>
        <w:t>die</w:t>
      </w:r>
      <w:r w:rsidR="005E6B7B">
        <w:t xml:space="preserve"> </w:t>
      </w:r>
      <w:r>
        <w:t>verachten</w:t>
      </w:r>
      <w:r w:rsidR="005E6B7B">
        <w:t xml:space="preserve"> </w:t>
      </w:r>
      <w:r>
        <w:t>lernten,</w:t>
      </w:r>
      <w:r w:rsidR="005E6B7B">
        <w:t xml:space="preserve"> </w:t>
      </w:r>
      <w:r>
        <w:t>welche</w:t>
      </w:r>
      <w:r w:rsidR="005E6B7B">
        <w:t xml:space="preserve"> </w:t>
      </w:r>
      <w:r>
        <w:t>den</w:t>
      </w:r>
      <w:r w:rsidR="005E6B7B">
        <w:t xml:space="preserve"> </w:t>
      </w:r>
      <w:r>
        <w:t>Leib</w:t>
      </w:r>
      <w:r w:rsidR="005E6B7B">
        <w:t xml:space="preserve"> </w:t>
      </w:r>
      <w:r>
        <w:t>tödten.</w:t>
      </w:r>
      <w:r w:rsidR="005E6B7B">
        <w:t xml:space="preserve"> </w:t>
      </w:r>
      <w:r>
        <w:t>Bruder</w:t>
      </w:r>
      <w:r w:rsidR="005E6B7B">
        <w:t xml:space="preserve"> </w:t>
      </w:r>
      <w:r>
        <w:t>Casäus</w:t>
      </w:r>
      <w:r w:rsidR="005E6B7B">
        <w:t xml:space="preserve"> </w:t>
      </w:r>
      <w:r>
        <w:t>(denn</w:t>
      </w:r>
      <w:r w:rsidR="005E6B7B">
        <w:t xml:space="preserve"> </w:t>
      </w:r>
      <w:r>
        <w:t>Caseus</w:t>
      </w:r>
      <w:r w:rsidR="005E6B7B">
        <w:t xml:space="preserve"> </w:t>
      </w:r>
      <w:r>
        <w:t>ihn</w:t>
      </w:r>
      <w:r w:rsidR="005E6B7B">
        <w:t xml:space="preserve"> </w:t>
      </w:r>
      <w:r>
        <w:t>zu</w:t>
      </w:r>
      <w:r w:rsidR="005E6B7B">
        <w:t xml:space="preserve"> </w:t>
      </w:r>
      <w:r>
        <w:t>nennen,</w:t>
      </w:r>
      <w:r w:rsidR="005E6B7B">
        <w:t xml:space="preserve"> </w:t>
      </w:r>
      <w:r>
        <w:t>wäre</w:t>
      </w:r>
      <w:r w:rsidR="005E6B7B">
        <w:t xml:space="preserve"> </w:t>
      </w:r>
      <w:r>
        <w:t>unschicklich)</w:t>
      </w:r>
      <w:r w:rsidR="005E6B7B">
        <w:t xml:space="preserve"> </w:t>
      </w:r>
      <w:r>
        <w:t>möge</w:t>
      </w:r>
      <w:r w:rsidR="005E6B7B">
        <w:t xml:space="preserve"> </w:t>
      </w:r>
      <w:r>
        <w:t>sich</w:t>
      </w:r>
      <w:r w:rsidR="005E6B7B">
        <w:t xml:space="preserve"> </w:t>
      </w:r>
      <w:r>
        <w:t>mit</w:t>
      </w:r>
      <w:r w:rsidR="005E6B7B">
        <w:t xml:space="preserve"> </w:t>
      </w:r>
      <w:r>
        <w:t>seinen</w:t>
      </w:r>
      <w:r w:rsidR="005E6B7B">
        <w:t xml:space="preserve"> </w:t>
      </w:r>
      <w:r>
        <w:t>Posten</w:t>
      </w:r>
      <w:r w:rsidR="005E6B7B">
        <w:t xml:space="preserve"> </w:t>
      </w:r>
      <w:r>
        <w:t>wohl</w:t>
      </w:r>
      <w:r w:rsidR="005E6B7B">
        <w:t xml:space="preserve"> </w:t>
      </w:r>
      <w:r>
        <w:t>befinden:</w:t>
      </w:r>
      <w:r w:rsidR="005E6B7B">
        <w:t xml:space="preserve"> </w:t>
      </w:r>
      <w:r>
        <w:t>denn</w:t>
      </w:r>
      <w:r w:rsidR="005E6B7B">
        <w:t xml:space="preserve"> </w:t>
      </w:r>
      <w:r>
        <w:t>ich</w:t>
      </w:r>
      <w:r w:rsidR="005E6B7B">
        <w:t xml:space="preserve"> </w:t>
      </w:r>
      <w:r>
        <w:t>achte</w:t>
      </w:r>
      <w:r w:rsidR="005E6B7B">
        <w:t xml:space="preserve"> </w:t>
      </w:r>
      <w:r>
        <w:t>dieselben</w:t>
      </w:r>
      <w:r w:rsidR="005E6B7B">
        <w:t xml:space="preserve"> </w:t>
      </w:r>
      <w:r>
        <w:t>keinen</w:t>
      </w:r>
      <w:r w:rsidR="005E6B7B">
        <w:t xml:space="preserve"> </w:t>
      </w:r>
      <w:r>
        <w:t>Heller</w:t>
      </w:r>
      <w:r w:rsidR="005E6B7B">
        <w:t xml:space="preserve"> </w:t>
      </w:r>
      <w:r>
        <w:t>werth.</w:t>
      </w:r>
      <w:r w:rsidR="005E6B7B">
        <w:t xml:space="preserve"> </w:t>
      </w:r>
      <w:r>
        <w:t>Deßwegen</w:t>
      </w:r>
      <w:r w:rsidR="005E6B7B">
        <w:t xml:space="preserve"> </w:t>
      </w:r>
      <w:r>
        <w:t>möchte</w:t>
      </w:r>
      <w:r w:rsidR="005E6B7B">
        <w:t xml:space="preserve"> </w:t>
      </w:r>
      <w:r>
        <w:t>ich</w:t>
      </w:r>
      <w:r w:rsidR="005E6B7B">
        <w:t xml:space="preserve"> </w:t>
      </w:r>
      <w:r>
        <w:t>den</w:t>
      </w:r>
      <w:r w:rsidR="005E6B7B">
        <w:t xml:space="preserve"> </w:t>
      </w:r>
      <w:r>
        <w:t>Menschen</w:t>
      </w:r>
      <w:r w:rsidR="005E6B7B">
        <w:t xml:space="preserve"> </w:t>
      </w:r>
      <w:r>
        <w:t>auch</w:t>
      </w:r>
      <w:r w:rsidR="005E6B7B">
        <w:t xml:space="preserve"> </w:t>
      </w:r>
      <w:r>
        <w:t>von</w:t>
      </w:r>
      <w:r w:rsidR="005E6B7B">
        <w:t xml:space="preserve"> </w:t>
      </w:r>
      <w:r>
        <w:t>dir</w:t>
      </w:r>
      <w:r w:rsidR="005E6B7B">
        <w:t xml:space="preserve"> </w:t>
      </w:r>
      <w:r>
        <w:t>so</w:t>
      </w:r>
      <w:r w:rsidR="005E6B7B">
        <w:t xml:space="preserve"> </w:t>
      </w:r>
      <w:r>
        <w:t>behandelt</w:t>
      </w:r>
      <w:r w:rsidR="005E6B7B">
        <w:t xml:space="preserve"> </w:t>
      </w:r>
      <w:r>
        <w:t>wissen,</w:t>
      </w:r>
      <w:r w:rsidR="005E6B7B">
        <w:t xml:space="preserve"> </w:t>
      </w:r>
      <w:r>
        <w:t>daß</w:t>
      </w:r>
      <w:r w:rsidR="005E6B7B">
        <w:t xml:space="preserve"> </w:t>
      </w:r>
      <w:r>
        <w:t>er</w:t>
      </w:r>
      <w:r w:rsidR="005E6B7B">
        <w:t xml:space="preserve"> </w:t>
      </w:r>
      <w:r>
        <w:t>deutlich</w:t>
      </w:r>
      <w:r w:rsidR="005E6B7B">
        <w:t xml:space="preserve"> </w:t>
      </w:r>
      <w:r>
        <w:t>sieht,</w:t>
      </w:r>
      <w:r w:rsidR="005E6B7B">
        <w:t xml:space="preserve"> </w:t>
      </w:r>
      <w:r>
        <w:t>daß</w:t>
      </w:r>
      <w:r w:rsidR="005E6B7B">
        <w:t xml:space="preserve"> </w:t>
      </w:r>
      <w:r>
        <w:t>er</w:t>
      </w:r>
      <w:r w:rsidR="005E6B7B">
        <w:t xml:space="preserve"> </w:t>
      </w:r>
      <w:r>
        <w:t>und</w:t>
      </w:r>
      <w:r w:rsidR="005E6B7B">
        <w:t xml:space="preserve"> </w:t>
      </w:r>
      <w:r>
        <w:t>das</w:t>
      </w:r>
      <w:r w:rsidR="005E6B7B">
        <w:t xml:space="preserve"> </w:t>
      </w:r>
      <w:r>
        <w:t>Seinige</w:t>
      </w:r>
      <w:r w:rsidR="005E6B7B">
        <w:t xml:space="preserve"> </w:t>
      </w:r>
      <w:r>
        <w:t>werde</w:t>
      </w:r>
      <w:r w:rsidR="005E6B7B">
        <w:t xml:space="preserve"> </w:t>
      </w:r>
      <w:r>
        <w:t>verachtet</w:t>
      </w:r>
      <w:r w:rsidR="005E6B7B">
        <w:t xml:space="preserve"> </w:t>
      </w:r>
      <w:r>
        <w:t>werden,</w:t>
      </w:r>
      <w:r w:rsidR="005E6B7B">
        <w:t xml:space="preserve"> </w:t>
      </w:r>
      <w:r>
        <w:t>wenn</w:t>
      </w:r>
      <w:r w:rsidR="005E6B7B">
        <w:t xml:space="preserve"> </w:t>
      </w:r>
      <w:r>
        <w:t>er</w:t>
      </w:r>
      <w:r w:rsidR="005E6B7B">
        <w:t xml:space="preserve"> </w:t>
      </w:r>
      <w:r>
        <w:t>bekannt</w:t>
      </w:r>
      <w:r w:rsidR="005E6B7B">
        <w:t xml:space="preserve"> </w:t>
      </w:r>
      <w:r>
        <w:t>wird.</w:t>
      </w:r>
      <w:r w:rsidR="005E6B7B">
        <w:t xml:space="preserve"> </w:t>
      </w:r>
      <w:r>
        <w:t>Erasmus</w:t>
      </w:r>
      <w:r w:rsidR="005E6B7B">
        <w:t xml:space="preserve"> </w:t>
      </w:r>
      <w:r>
        <w:t>kam</w:t>
      </w:r>
      <w:r w:rsidR="005E6B7B">
        <w:t xml:space="preserve"> </w:t>
      </w:r>
      <w:r>
        <w:t>noch</w:t>
      </w:r>
      <w:r w:rsidR="005E6B7B">
        <w:t xml:space="preserve"> </w:t>
      </w:r>
      <w:r>
        <w:t>nicht</w:t>
      </w:r>
      <w:r w:rsidR="005E6B7B">
        <w:t xml:space="preserve"> </w:t>
      </w:r>
      <w:r>
        <w:t>nach</w:t>
      </w:r>
      <w:r w:rsidR="005E6B7B">
        <w:t xml:space="preserve"> </w:t>
      </w:r>
      <w:r>
        <w:t>Basel:</w:t>
      </w:r>
      <w:r w:rsidR="005E6B7B">
        <w:t xml:space="preserve"> </w:t>
      </w:r>
      <w:r>
        <w:t>sobald</w:t>
      </w:r>
      <w:r w:rsidR="005E6B7B">
        <w:t xml:space="preserve"> </w:t>
      </w:r>
      <w:r>
        <w:t>er</w:t>
      </w:r>
      <w:r w:rsidR="005E6B7B">
        <w:t xml:space="preserve"> </w:t>
      </w:r>
      <w:r>
        <w:t>aber</w:t>
      </w:r>
      <w:r w:rsidR="005E6B7B">
        <w:t xml:space="preserve"> </w:t>
      </w:r>
      <w:r>
        <w:t>kommt,</w:t>
      </w:r>
      <w:r w:rsidR="005E6B7B">
        <w:t xml:space="preserve"> </w:t>
      </w:r>
      <w:r>
        <w:t>wirst</w:t>
      </w:r>
      <w:r w:rsidR="005E6B7B">
        <w:t xml:space="preserve"> </w:t>
      </w:r>
      <w:r>
        <w:t>du</w:t>
      </w:r>
      <w:r w:rsidR="005E6B7B">
        <w:t xml:space="preserve"> </w:t>
      </w:r>
      <w:r>
        <w:t>es</w:t>
      </w:r>
      <w:r w:rsidR="005E6B7B">
        <w:t xml:space="preserve"> </w:t>
      </w:r>
      <w:r>
        <w:t>erfahren,</w:t>
      </w:r>
      <w:r w:rsidR="005E6B7B">
        <w:t xml:space="preserve"> </w:t>
      </w:r>
      <w:r>
        <w:t>und</w:t>
      </w:r>
      <w:r w:rsidR="005E6B7B">
        <w:t xml:space="preserve"> </w:t>
      </w:r>
      <w:r>
        <w:t>wirst</w:t>
      </w:r>
      <w:r w:rsidR="005E6B7B">
        <w:t xml:space="preserve"> </w:t>
      </w:r>
      <w:r>
        <w:t>du</w:t>
      </w:r>
      <w:r w:rsidR="005E6B7B">
        <w:t xml:space="preserve"> </w:t>
      </w:r>
      <w:r>
        <w:t>überlegen,</w:t>
      </w:r>
      <w:r w:rsidR="005E6B7B">
        <w:t xml:space="preserve"> </w:t>
      </w:r>
      <w:r>
        <w:t>ob</w:t>
      </w:r>
      <w:r w:rsidR="005E6B7B">
        <w:t xml:space="preserve"> </w:t>
      </w:r>
      <w:r>
        <w:t>du</w:t>
      </w:r>
      <w:r w:rsidR="005E6B7B">
        <w:t xml:space="preserve"> </w:t>
      </w:r>
      <w:r>
        <w:t>mit</w:t>
      </w:r>
      <w:r w:rsidR="005E6B7B">
        <w:t xml:space="preserve"> </w:t>
      </w:r>
      <w:r>
        <w:t>dem</w:t>
      </w:r>
      <w:r w:rsidR="005E6B7B">
        <w:t xml:space="preserve"> </w:t>
      </w:r>
      <w:r>
        <w:t>H.</w:t>
      </w:r>
      <w:r w:rsidR="005E6B7B">
        <w:t xml:space="preserve"> </w:t>
      </w:r>
      <w:r>
        <w:t>Verwalter</w:t>
      </w:r>
      <w:r w:rsidR="005E6B7B">
        <w:t xml:space="preserve"> </w:t>
      </w:r>
      <w:r>
        <w:t>von</w:t>
      </w:r>
      <w:r w:rsidR="005E6B7B">
        <w:t xml:space="preserve"> </w:t>
      </w:r>
      <w:r>
        <w:t>Einsiedel</w:t>
      </w:r>
      <w:r w:rsidR="005E6B7B">
        <w:t xml:space="preserve"> </w:t>
      </w:r>
      <w:r>
        <w:t>und</w:t>
      </w:r>
      <w:r w:rsidR="005E6B7B">
        <w:t xml:space="preserve"> </w:t>
      </w:r>
      <w:r>
        <w:t>Franciscus,</w:t>
      </w:r>
      <w:r w:rsidR="005E6B7B">
        <w:t xml:space="preserve"> </w:t>
      </w:r>
      <w:r>
        <w:t>Utinger</w:t>
      </w:r>
      <w:r w:rsidR="005E6B7B">
        <w:t xml:space="preserve"> </w:t>
      </w:r>
      <w:r>
        <w:t>und</w:t>
      </w:r>
      <w:r w:rsidR="005E6B7B">
        <w:t xml:space="preserve"> </w:t>
      </w:r>
      <w:r>
        <w:t>Andern</w:t>
      </w:r>
      <w:r w:rsidR="005E6B7B">
        <w:t xml:space="preserve"> </w:t>
      </w:r>
      <w:r>
        <w:t>mit</w:t>
      </w:r>
      <w:r w:rsidR="005E6B7B">
        <w:t xml:space="preserve"> </w:t>
      </w:r>
      <w:r>
        <w:t>uns</w:t>
      </w:r>
      <w:r w:rsidR="005E6B7B">
        <w:t xml:space="preserve"> </w:t>
      </w:r>
      <w:r>
        <w:t>nach</w:t>
      </w:r>
      <w:r w:rsidR="005E6B7B">
        <w:t xml:space="preserve"> </w:t>
      </w:r>
      <w:r>
        <w:t>Basel</w:t>
      </w:r>
      <w:r w:rsidR="005E6B7B">
        <w:t xml:space="preserve"> </w:t>
      </w:r>
      <w:r>
        <w:t>zu</w:t>
      </w:r>
      <w:r w:rsidR="005E6B7B">
        <w:t xml:space="preserve"> </w:t>
      </w:r>
      <w:r>
        <w:t>ihm</w:t>
      </w:r>
      <w:r w:rsidR="005E6B7B">
        <w:t xml:space="preserve"> </w:t>
      </w:r>
      <w:r>
        <w:t>herabkommen</w:t>
      </w:r>
      <w:r w:rsidR="005E6B7B">
        <w:t xml:space="preserve"> </w:t>
      </w:r>
      <w:r>
        <w:t>wollest;</w:t>
      </w:r>
      <w:r w:rsidR="005E6B7B">
        <w:t xml:space="preserve"> </w:t>
      </w:r>
      <w:r>
        <w:t>was</w:t>
      </w:r>
      <w:r w:rsidR="005E6B7B">
        <w:t xml:space="preserve"> </w:t>
      </w:r>
      <w:r>
        <w:t>dieselben</w:t>
      </w:r>
      <w:r w:rsidR="005E6B7B">
        <w:t xml:space="preserve"> </w:t>
      </w:r>
      <w:r>
        <w:t>bereits</w:t>
      </w:r>
      <w:r w:rsidR="005E6B7B">
        <w:t xml:space="preserve"> </w:t>
      </w:r>
      <w:r>
        <w:t>beschlossen</w:t>
      </w:r>
      <w:r w:rsidR="005E6B7B">
        <w:t xml:space="preserve"> </w:t>
      </w:r>
      <w:r>
        <w:t>haben,</w:t>
      </w:r>
      <w:r w:rsidR="005E6B7B">
        <w:t xml:space="preserve"> </w:t>
      </w:r>
      <w:r>
        <w:t>wenn</w:t>
      </w:r>
      <w:r w:rsidR="005E6B7B">
        <w:t xml:space="preserve"> </w:t>
      </w:r>
      <w:r>
        <w:t>er</w:t>
      </w:r>
      <w:r w:rsidR="005E6B7B">
        <w:t xml:space="preserve"> </w:t>
      </w:r>
      <w:r>
        <w:t>kommen</w:t>
      </w:r>
      <w:r w:rsidR="005E6B7B">
        <w:t xml:space="preserve"> </w:t>
      </w:r>
      <w:r>
        <w:t>wird.</w:t>
      </w:r>
      <w:r w:rsidR="005E6B7B">
        <w:t xml:space="preserve"> </w:t>
      </w:r>
      <w:r>
        <w:t>Neues,</w:t>
      </w:r>
      <w:r w:rsidR="005E6B7B">
        <w:t xml:space="preserve"> </w:t>
      </w:r>
      <w:r>
        <w:t>das</w:t>
      </w:r>
      <w:r w:rsidR="005E6B7B">
        <w:t xml:space="preserve"> </w:t>
      </w:r>
      <w:r>
        <w:t>dich</w:t>
      </w:r>
      <w:r w:rsidR="005E6B7B">
        <w:t xml:space="preserve"> </w:t>
      </w:r>
      <w:r>
        <w:t>sehr</w:t>
      </w:r>
      <w:r w:rsidR="005E6B7B">
        <w:t xml:space="preserve"> </w:t>
      </w:r>
      <w:r>
        <w:t>interessieren</w:t>
      </w:r>
      <w:r w:rsidR="005E6B7B">
        <w:t xml:space="preserve"> </w:t>
      </w:r>
      <w:r>
        <w:t>könnte,</w:t>
      </w:r>
      <w:r w:rsidR="005E6B7B">
        <w:t xml:space="preserve"> </w:t>
      </w:r>
      <w:r>
        <w:t>gibt</w:t>
      </w:r>
      <w:r w:rsidR="005E6B7B">
        <w:t xml:space="preserve"> </w:t>
      </w:r>
      <w:r>
        <w:t>es</w:t>
      </w:r>
      <w:r w:rsidR="005E6B7B">
        <w:t xml:space="preserve"> </w:t>
      </w:r>
      <w:r>
        <w:t>nichts,</w:t>
      </w:r>
      <w:r w:rsidR="005E6B7B">
        <w:t xml:space="preserve"> </w:t>
      </w:r>
      <w:r>
        <w:t>als</w:t>
      </w:r>
      <w:r w:rsidR="005E6B7B">
        <w:t xml:space="preserve"> </w:t>
      </w:r>
      <w:r>
        <w:t>daß</w:t>
      </w:r>
      <w:r w:rsidR="005E6B7B">
        <w:t xml:space="preserve"> </w:t>
      </w:r>
      <w:r>
        <w:t>ich</w:t>
      </w:r>
      <w:r w:rsidR="005E6B7B">
        <w:t xml:space="preserve"> </w:t>
      </w:r>
      <w:r>
        <w:t>für</w:t>
      </w:r>
      <w:r w:rsidR="005E6B7B">
        <w:t xml:space="preserve"> </w:t>
      </w:r>
      <w:r>
        <w:t>alle</w:t>
      </w:r>
      <w:r w:rsidR="005E6B7B">
        <w:t xml:space="preserve"> </w:t>
      </w:r>
      <w:r>
        <w:t>Schweitzer</w:t>
      </w:r>
      <w:r w:rsidR="005E6B7B">
        <w:t xml:space="preserve"> </w:t>
      </w:r>
      <w:r>
        <w:t>Schlimmes</w:t>
      </w:r>
      <w:r w:rsidR="005E6B7B">
        <w:t xml:space="preserve"> </w:t>
      </w:r>
      <w:r>
        <w:t>besorge,</w:t>
      </w:r>
      <w:r w:rsidR="005E6B7B">
        <w:t xml:space="preserve"> </w:t>
      </w:r>
      <w:r>
        <w:t>da</w:t>
      </w:r>
      <w:r w:rsidR="005E6B7B">
        <w:t xml:space="preserve"> </w:t>
      </w:r>
      <w:r>
        <w:t>ihre</w:t>
      </w:r>
      <w:r w:rsidR="005E6B7B">
        <w:t xml:space="preserve"> </w:t>
      </w:r>
      <w:r>
        <w:t>Studien</w:t>
      </w:r>
      <w:r w:rsidR="005E6B7B">
        <w:t xml:space="preserve"> </w:t>
      </w:r>
      <w:r>
        <w:t>so</w:t>
      </w:r>
      <w:r w:rsidR="005E6B7B">
        <w:t xml:space="preserve"> </w:t>
      </w:r>
      <w:r>
        <w:t>uneinig</w:t>
      </w:r>
      <w:r w:rsidR="005E6B7B">
        <w:t xml:space="preserve"> </w:t>
      </w:r>
      <w:r>
        <w:t>sind.</w:t>
      </w:r>
      <w:r w:rsidR="005E6B7B">
        <w:t xml:space="preserve"> </w:t>
      </w:r>
      <w:r>
        <w:t>Aber</w:t>
      </w:r>
      <w:r w:rsidR="005E6B7B">
        <w:t xml:space="preserve"> </w:t>
      </w:r>
      <w:r>
        <w:t>dieß</w:t>
      </w:r>
      <w:r w:rsidR="005E6B7B">
        <w:t xml:space="preserve"> </w:t>
      </w:r>
      <w:r>
        <w:t>ist</w:t>
      </w:r>
      <w:r w:rsidR="005E6B7B">
        <w:t xml:space="preserve"> </w:t>
      </w:r>
      <w:r>
        <w:t>nichts</w:t>
      </w:r>
      <w:r w:rsidR="005E6B7B">
        <w:t xml:space="preserve"> </w:t>
      </w:r>
      <w:r>
        <w:t>Neues</w:t>
      </w:r>
      <w:r w:rsidR="005E6B7B">
        <w:t xml:space="preserve"> </w:t>
      </w:r>
      <w:r>
        <w:t>und</w:t>
      </w:r>
      <w:r w:rsidR="005E6B7B">
        <w:t xml:space="preserve"> </w:t>
      </w:r>
      <w:r>
        <w:t>bei</w:t>
      </w:r>
      <w:r w:rsidR="005E6B7B">
        <w:t xml:space="preserve"> </w:t>
      </w:r>
      <w:r>
        <w:t>dir</w:t>
      </w:r>
      <w:r w:rsidR="005E6B7B">
        <w:t xml:space="preserve"> </w:t>
      </w:r>
      <w:r>
        <w:t>Unerhörtes.</w:t>
      </w:r>
      <w:r w:rsidR="005E6B7B">
        <w:t xml:space="preserve"> </w:t>
      </w:r>
      <w:r>
        <w:t>Unsere</w:t>
      </w:r>
      <w:r w:rsidR="005E6B7B">
        <w:t xml:space="preserve"> </w:t>
      </w:r>
      <w:r>
        <w:t>Schwester</w:t>
      </w:r>
      <w:r w:rsidR="005E6B7B">
        <w:t xml:space="preserve"> </w:t>
      </w:r>
      <w:r>
        <w:t>in</w:t>
      </w:r>
      <w:r w:rsidR="005E6B7B">
        <w:t xml:space="preserve"> </w:t>
      </w:r>
      <w:r>
        <w:t>Christo,</w:t>
      </w:r>
      <w:r w:rsidR="005E6B7B">
        <w:t xml:space="preserve"> </w:t>
      </w:r>
      <w:r>
        <w:t>Margaretha</w:t>
      </w:r>
      <w:r w:rsidR="005E6B7B">
        <w:t xml:space="preserve"> </w:t>
      </w:r>
      <w:r>
        <w:t>Zilina,</w:t>
      </w:r>
      <w:r w:rsidR="005E6B7B">
        <w:t xml:space="preserve"> </w:t>
      </w:r>
      <w:r>
        <w:t>grüße</w:t>
      </w:r>
      <w:r w:rsidR="005E6B7B">
        <w:t xml:space="preserve"> </w:t>
      </w:r>
      <w:r>
        <w:t>in</w:t>
      </w:r>
      <w:r w:rsidR="005E6B7B">
        <w:t xml:space="preserve"> </w:t>
      </w:r>
      <w:r>
        <w:t>unserem</w:t>
      </w:r>
      <w:r w:rsidR="005E6B7B">
        <w:t xml:space="preserve"> </w:t>
      </w:r>
      <w:r>
        <w:t>Namen.</w:t>
      </w:r>
      <w:r w:rsidR="005E6B7B">
        <w:t xml:space="preserve"> </w:t>
      </w:r>
      <w:r>
        <w:t>Ich</w:t>
      </w:r>
      <w:r w:rsidR="005E6B7B">
        <w:t xml:space="preserve"> </w:t>
      </w:r>
      <w:r>
        <w:t>gedenke</w:t>
      </w:r>
      <w:r w:rsidR="005E6B7B">
        <w:t xml:space="preserve"> </w:t>
      </w:r>
      <w:r>
        <w:t>täglich</w:t>
      </w:r>
      <w:r w:rsidR="005E6B7B">
        <w:t xml:space="preserve"> </w:t>
      </w:r>
      <w:r>
        <w:t>Einiges</w:t>
      </w:r>
      <w:r w:rsidR="005E6B7B">
        <w:t xml:space="preserve"> </w:t>
      </w:r>
      <w:r>
        <w:t>an</w:t>
      </w:r>
      <w:r w:rsidR="005E6B7B">
        <w:t xml:space="preserve"> </w:t>
      </w:r>
      <w:r>
        <w:t>sie</w:t>
      </w:r>
      <w:r w:rsidR="005E6B7B">
        <w:t xml:space="preserve"> </w:t>
      </w:r>
      <w:r>
        <w:t>zu</w:t>
      </w:r>
      <w:r w:rsidR="005E6B7B">
        <w:t xml:space="preserve"> </w:t>
      </w:r>
      <w:r>
        <w:t>schreiben,</w:t>
      </w:r>
      <w:r w:rsidR="005E6B7B">
        <w:t xml:space="preserve"> </w:t>
      </w:r>
      <w:r>
        <w:t>aber</w:t>
      </w:r>
      <w:r w:rsidR="005E6B7B">
        <w:t xml:space="preserve"> </w:t>
      </w:r>
      <w:r>
        <w:t>die</w:t>
      </w:r>
      <w:r w:rsidR="005E6B7B">
        <w:t xml:space="preserve"> </w:t>
      </w:r>
      <w:r>
        <w:t>Geschäfte</w:t>
      </w:r>
      <w:r w:rsidR="005E6B7B">
        <w:t xml:space="preserve"> </w:t>
      </w:r>
      <w:r>
        <w:t>verbieten</w:t>
      </w:r>
      <w:r w:rsidR="005E6B7B">
        <w:t xml:space="preserve"> </w:t>
      </w:r>
      <w:r>
        <w:t>es.</w:t>
      </w:r>
      <w:r w:rsidR="005E6B7B">
        <w:t xml:space="preserve"> </w:t>
      </w:r>
      <w:r>
        <w:t>Ich</w:t>
      </w:r>
      <w:r w:rsidR="005E6B7B">
        <w:t xml:space="preserve"> </w:t>
      </w:r>
      <w:r>
        <w:t>wünsche,</w:t>
      </w:r>
      <w:r w:rsidR="005E6B7B">
        <w:t xml:space="preserve"> </w:t>
      </w:r>
      <w:r>
        <w:t>daß</w:t>
      </w:r>
      <w:r w:rsidR="005E6B7B">
        <w:t xml:space="preserve"> </w:t>
      </w:r>
      <w:r>
        <w:t>du,</w:t>
      </w:r>
      <w:r w:rsidR="005E6B7B">
        <w:t xml:space="preserve"> </w:t>
      </w:r>
      <w:r>
        <w:t>Bruder</w:t>
      </w:r>
      <w:r w:rsidR="005E6B7B">
        <w:t xml:space="preserve"> </w:t>
      </w:r>
      <w:r>
        <w:t>in</w:t>
      </w:r>
      <w:r w:rsidR="005E6B7B">
        <w:t xml:space="preserve"> </w:t>
      </w:r>
      <w:r>
        <w:t>Christo</w:t>
      </w:r>
      <w:r w:rsidR="005E6B7B">
        <w:t xml:space="preserve"> </w:t>
      </w:r>
      <w:r>
        <w:t>sammt</w:t>
      </w:r>
      <w:r w:rsidR="005E6B7B">
        <w:t xml:space="preserve"> </w:t>
      </w:r>
      <w:r>
        <w:t>deiner</w:t>
      </w:r>
      <w:r w:rsidR="005E6B7B">
        <w:t xml:space="preserve"> </w:t>
      </w:r>
      <w:r>
        <w:t>Frau,</w:t>
      </w:r>
      <w:r w:rsidR="005E6B7B">
        <w:t xml:space="preserve"> </w:t>
      </w:r>
      <w:r>
        <w:t>so</w:t>
      </w:r>
      <w:r w:rsidR="005E6B7B">
        <w:t xml:space="preserve"> </w:t>
      </w:r>
      <w:r>
        <w:t>wie</w:t>
      </w:r>
      <w:r w:rsidR="005E6B7B">
        <w:t xml:space="preserve"> </w:t>
      </w:r>
      <w:r>
        <w:t>alle</w:t>
      </w:r>
      <w:r w:rsidR="005E6B7B">
        <w:t xml:space="preserve"> </w:t>
      </w:r>
      <w:r>
        <w:t>deine</w:t>
      </w:r>
      <w:r w:rsidR="005E6B7B">
        <w:t xml:space="preserve"> </w:t>
      </w:r>
      <w:r>
        <w:t>und</w:t>
      </w:r>
      <w:r w:rsidR="005E6B7B">
        <w:t xml:space="preserve"> </w:t>
      </w:r>
      <w:r>
        <w:t>meine</w:t>
      </w:r>
      <w:r w:rsidR="005E6B7B">
        <w:t xml:space="preserve"> </w:t>
      </w:r>
      <w:r>
        <w:t>Freunde</w:t>
      </w:r>
      <w:r w:rsidR="005E6B7B">
        <w:t xml:space="preserve"> </w:t>
      </w:r>
      <w:r>
        <w:t>sich</w:t>
      </w:r>
      <w:r w:rsidR="005E6B7B">
        <w:t xml:space="preserve"> </w:t>
      </w:r>
      <w:r>
        <w:t>stets</w:t>
      </w:r>
      <w:r w:rsidR="005E6B7B">
        <w:t xml:space="preserve"> </w:t>
      </w:r>
      <w:r>
        <w:t>wohl</w:t>
      </w:r>
      <w:r w:rsidR="005E6B7B">
        <w:t xml:space="preserve"> </w:t>
      </w:r>
      <w:r>
        <w:t>befinden</w:t>
      </w:r>
      <w:r w:rsidR="005E6B7B">
        <w:t xml:space="preserve"> </w:t>
      </w:r>
      <w:r>
        <w:t>möchten.</w:t>
      </w:r>
    </w:p>
    <w:p w14:paraId="04A31182" w14:textId="3D7D3F47" w:rsidR="005E6D2A" w:rsidRDefault="005E6D2A" w:rsidP="00066F22">
      <w:pPr>
        <w:pStyle w:val="berschrift2"/>
      </w:pPr>
      <w:r>
        <w:t>An</w:t>
      </w:r>
      <w:r w:rsidR="005E6B7B">
        <w:t xml:space="preserve"> </w:t>
      </w:r>
      <w:r>
        <w:t>Myconius</w:t>
      </w:r>
      <w:r w:rsidR="005E6B7B">
        <w:t xml:space="preserve"> </w:t>
      </w:r>
      <w:r w:rsidR="00066F22">
        <w:t>-</w:t>
      </w:r>
      <w:r w:rsidR="005E6B7B">
        <w:t xml:space="preserve"> </w:t>
      </w:r>
      <w:r>
        <w:t>1520.</w:t>
      </w:r>
    </w:p>
    <w:p w14:paraId="7EE36AAF" w14:textId="590C9AB2" w:rsidR="005E6D2A" w:rsidRDefault="005E6D2A" w:rsidP="005E6D2A">
      <w:pPr>
        <w:pStyle w:val="StandardWeb"/>
      </w:pPr>
      <w:r>
        <w:t>Es</w:t>
      </w:r>
      <w:r w:rsidR="005E6B7B">
        <w:t xml:space="preserve"> </w:t>
      </w:r>
      <w:r>
        <w:t>ängstigt</w:t>
      </w:r>
      <w:r w:rsidR="005E6B7B">
        <w:t xml:space="preserve"> </w:t>
      </w:r>
      <w:r>
        <w:t>dich,</w:t>
      </w:r>
      <w:r w:rsidR="005E6B7B">
        <w:t xml:space="preserve"> </w:t>
      </w:r>
      <w:r>
        <w:t>theuerster</w:t>
      </w:r>
      <w:r w:rsidR="005E6B7B">
        <w:t xml:space="preserve"> </w:t>
      </w:r>
      <w:r>
        <w:t>Myconius,</w:t>
      </w:r>
      <w:r w:rsidR="005E6B7B">
        <w:t xml:space="preserve"> </w:t>
      </w:r>
      <w:r>
        <w:t>die</w:t>
      </w:r>
      <w:r w:rsidR="005E6B7B">
        <w:t xml:space="preserve"> </w:t>
      </w:r>
      <w:r>
        <w:t>Erwartung</w:t>
      </w:r>
      <w:r w:rsidR="005E6B7B">
        <w:t xml:space="preserve"> </w:t>
      </w:r>
      <w:r>
        <w:t>Excommunikation</w:t>
      </w:r>
      <w:r w:rsidR="005E6B7B">
        <w:t xml:space="preserve"> </w:t>
      </w:r>
      <w:r>
        <w:t>Zeiten,</w:t>
      </w:r>
      <w:r w:rsidR="005E6B7B">
        <w:t xml:space="preserve"> </w:t>
      </w:r>
      <w:r>
        <w:t>wo</w:t>
      </w:r>
      <w:r w:rsidR="005E6B7B">
        <w:t xml:space="preserve"> </w:t>
      </w:r>
      <w:r>
        <w:t>Alles</w:t>
      </w:r>
      <w:r w:rsidR="005E6B7B">
        <w:t xml:space="preserve"> </w:t>
      </w:r>
      <w:r>
        <w:t>auf</w:t>
      </w:r>
      <w:r w:rsidR="005E6B7B">
        <w:t xml:space="preserve"> </w:t>
      </w:r>
      <w:r>
        <w:t>und</w:t>
      </w:r>
      <w:r w:rsidR="005E6B7B">
        <w:t xml:space="preserve"> </w:t>
      </w:r>
      <w:r>
        <w:t>nieder</w:t>
      </w:r>
      <w:r w:rsidR="005E6B7B">
        <w:t xml:space="preserve"> </w:t>
      </w:r>
      <w:r>
        <w:t>sich</w:t>
      </w:r>
      <w:r w:rsidR="005E6B7B">
        <w:t xml:space="preserve"> </w:t>
      </w:r>
      <w:r>
        <w:t>bewegt,</w:t>
      </w:r>
      <w:r w:rsidR="005E6B7B">
        <w:t xml:space="preserve"> </w:t>
      </w:r>
      <w:r>
        <w:t>alles</w:t>
      </w:r>
      <w:r w:rsidR="005E6B7B">
        <w:t xml:space="preserve"> </w:t>
      </w:r>
      <w:r>
        <w:t>sich</w:t>
      </w:r>
      <w:r w:rsidR="005E6B7B">
        <w:t xml:space="preserve"> </w:t>
      </w:r>
      <w:r>
        <w:t>vermengt,</w:t>
      </w:r>
      <w:r w:rsidR="005E6B7B">
        <w:t xml:space="preserve"> </w:t>
      </w:r>
      <w:r>
        <w:t>so</w:t>
      </w:r>
      <w:r w:rsidR="005E6B7B">
        <w:t xml:space="preserve"> </w:t>
      </w:r>
      <w:r>
        <w:t>daß</w:t>
      </w:r>
      <w:r w:rsidR="005E6B7B">
        <w:t xml:space="preserve"> </w:t>
      </w:r>
      <w:r>
        <w:t>niemand</w:t>
      </w:r>
      <w:r w:rsidR="005E6B7B">
        <w:t xml:space="preserve"> </w:t>
      </w:r>
      <w:r>
        <w:t>die</w:t>
      </w:r>
      <w:r w:rsidR="005E6B7B">
        <w:t xml:space="preserve"> </w:t>
      </w:r>
      <w:r>
        <w:t>ursprüngliche</w:t>
      </w:r>
      <w:r w:rsidR="005E6B7B">
        <w:t xml:space="preserve"> </w:t>
      </w:r>
      <w:r>
        <w:t>Gestalt</w:t>
      </w:r>
      <w:r w:rsidR="005E6B7B">
        <w:t xml:space="preserve"> </w:t>
      </w:r>
      <w:r>
        <w:t>erkennen</w:t>
      </w:r>
      <w:r w:rsidR="005E6B7B">
        <w:t xml:space="preserve"> </w:t>
      </w:r>
      <w:r>
        <w:t>kann;</w:t>
      </w:r>
      <w:r w:rsidR="005E6B7B">
        <w:t xml:space="preserve"> </w:t>
      </w:r>
      <w:r>
        <w:t>ist</w:t>
      </w:r>
      <w:r w:rsidR="005E6B7B">
        <w:t xml:space="preserve"> </w:t>
      </w:r>
      <w:r>
        <w:t>doch</w:t>
      </w:r>
      <w:r w:rsidR="005E6B7B">
        <w:t xml:space="preserve"> </w:t>
      </w:r>
      <w:r>
        <w:t>alles</w:t>
      </w:r>
      <w:r w:rsidR="005E6B7B">
        <w:t xml:space="preserve"> </w:t>
      </w:r>
      <w:r>
        <w:t>so</w:t>
      </w:r>
      <w:r w:rsidR="005E6B7B">
        <w:t xml:space="preserve"> </w:t>
      </w:r>
      <w:r>
        <w:t>verkehrt</w:t>
      </w:r>
      <w:r w:rsidR="005E6B7B">
        <w:t xml:space="preserve"> </w:t>
      </w:r>
      <w:r>
        <w:t>und</w:t>
      </w:r>
      <w:r w:rsidR="005E6B7B">
        <w:t xml:space="preserve"> </w:t>
      </w:r>
      <w:r>
        <w:t>verworren,</w:t>
      </w:r>
      <w:r w:rsidR="005E6B7B">
        <w:t xml:space="preserve"> </w:t>
      </w:r>
      <w:r>
        <w:t>daß</w:t>
      </w:r>
      <w:r w:rsidR="005E6B7B">
        <w:t xml:space="preserve"> </w:t>
      </w:r>
      <w:r>
        <w:t>ein</w:t>
      </w:r>
      <w:r w:rsidR="005E6B7B">
        <w:t xml:space="preserve"> </w:t>
      </w:r>
      <w:r>
        <w:t>Kopf</w:t>
      </w:r>
      <w:r w:rsidR="005E6B7B">
        <w:t xml:space="preserve"> </w:t>
      </w:r>
      <w:r>
        <w:t>nichts</w:t>
      </w:r>
      <w:r w:rsidR="005E6B7B">
        <w:t xml:space="preserve"> </w:t>
      </w:r>
      <w:r>
        <w:t>hervorbringen</w:t>
      </w:r>
      <w:r w:rsidR="005E6B7B">
        <w:t xml:space="preserve"> </w:t>
      </w:r>
      <w:r>
        <w:t>kann,</w:t>
      </w:r>
      <w:r w:rsidR="005E6B7B">
        <w:t xml:space="preserve"> </w:t>
      </w:r>
      <w:r>
        <w:t>von</w:t>
      </w:r>
      <w:r w:rsidR="005E6B7B">
        <w:t xml:space="preserve"> </w:t>
      </w:r>
      <w:r>
        <w:t>dem</w:t>
      </w:r>
      <w:r w:rsidR="005E6B7B">
        <w:t xml:space="preserve"> </w:t>
      </w:r>
      <w:r>
        <w:t>nicht</w:t>
      </w:r>
      <w:r w:rsidR="005E6B7B">
        <w:t xml:space="preserve"> </w:t>
      </w:r>
      <w:r>
        <w:t>das</w:t>
      </w:r>
      <w:r w:rsidR="005E6B7B">
        <w:t xml:space="preserve"> </w:t>
      </w:r>
      <w:r>
        <w:t>Gegentheil</w:t>
      </w:r>
      <w:r w:rsidR="005E6B7B">
        <w:t xml:space="preserve"> </w:t>
      </w:r>
      <w:r>
        <w:t>oder</w:t>
      </w:r>
      <w:r w:rsidR="005E6B7B">
        <w:t xml:space="preserve"> </w:t>
      </w:r>
      <w:r>
        <w:t>ein</w:t>
      </w:r>
      <w:r w:rsidR="005E6B7B">
        <w:t xml:space="preserve"> </w:t>
      </w:r>
      <w:r>
        <w:t>ihm</w:t>
      </w:r>
      <w:r w:rsidR="005E6B7B">
        <w:t xml:space="preserve"> </w:t>
      </w:r>
      <w:r>
        <w:t>Gegenüberstehendes</w:t>
      </w:r>
      <w:r w:rsidR="005E6B7B">
        <w:t xml:space="preserve"> </w:t>
      </w:r>
      <w:r>
        <w:t>hervorträte:</w:t>
      </w:r>
      <w:r w:rsidR="005E6B7B">
        <w:t xml:space="preserve"> </w:t>
      </w:r>
      <w:r>
        <w:t>daher</w:t>
      </w:r>
      <w:r w:rsidR="005E6B7B">
        <w:t xml:space="preserve"> </w:t>
      </w:r>
      <w:r>
        <w:t>jedem</w:t>
      </w:r>
      <w:r w:rsidR="005E6B7B">
        <w:t xml:space="preserve"> </w:t>
      </w:r>
      <w:r>
        <w:t>scharfsinnigeren</w:t>
      </w:r>
      <w:r w:rsidR="005E6B7B">
        <w:t xml:space="preserve"> </w:t>
      </w:r>
      <w:r>
        <w:t>Geist</w:t>
      </w:r>
      <w:r w:rsidR="005E6B7B">
        <w:t xml:space="preserve"> </w:t>
      </w:r>
      <w:r>
        <w:t>mit</w:t>
      </w:r>
      <w:r w:rsidR="005E6B7B">
        <w:t xml:space="preserve"> </w:t>
      </w:r>
      <w:r>
        <w:t>der</w:t>
      </w:r>
      <w:r w:rsidR="005E6B7B">
        <w:t xml:space="preserve"> </w:t>
      </w:r>
      <w:r>
        <w:t>entstehenden</w:t>
      </w:r>
      <w:r w:rsidR="005E6B7B">
        <w:t xml:space="preserve"> </w:t>
      </w:r>
      <w:r>
        <w:t>Hoffnung</w:t>
      </w:r>
      <w:r w:rsidR="005E6B7B">
        <w:t xml:space="preserve"> </w:t>
      </w:r>
      <w:r>
        <w:t>auch</w:t>
      </w:r>
      <w:r w:rsidR="005E6B7B">
        <w:t xml:space="preserve"> </w:t>
      </w:r>
      <w:r>
        <w:t>zu</w:t>
      </w:r>
      <w:r w:rsidR="005E6B7B">
        <w:t xml:space="preserve"> </w:t>
      </w:r>
      <w:r>
        <w:t>ihr</w:t>
      </w:r>
      <w:r w:rsidR="005E6B7B">
        <w:t xml:space="preserve"> </w:t>
      </w:r>
      <w:r>
        <w:t>sich</w:t>
      </w:r>
      <w:r w:rsidR="005E6B7B">
        <w:t xml:space="preserve"> </w:t>
      </w:r>
      <w:r>
        <w:t>gesellende</w:t>
      </w:r>
      <w:r w:rsidR="005E6B7B">
        <w:t xml:space="preserve"> </w:t>
      </w:r>
      <w:r>
        <w:t>Furcht</w:t>
      </w:r>
      <w:r w:rsidR="005E6B7B">
        <w:t xml:space="preserve"> </w:t>
      </w:r>
      <w:r>
        <w:t>vor</w:t>
      </w:r>
      <w:r w:rsidR="005E6B7B">
        <w:t xml:space="preserve"> </w:t>
      </w:r>
      <w:r>
        <w:t>Augen</w:t>
      </w:r>
      <w:r w:rsidR="005E6B7B">
        <w:t xml:space="preserve"> </w:t>
      </w:r>
      <w:r>
        <w:t>schwebt.</w:t>
      </w:r>
      <w:r w:rsidR="005E6B7B">
        <w:t xml:space="preserve"> </w:t>
      </w:r>
      <w:r>
        <w:t>Längst</w:t>
      </w:r>
      <w:r w:rsidR="005E6B7B">
        <w:t xml:space="preserve"> </w:t>
      </w:r>
      <w:r>
        <w:t>hegten</w:t>
      </w:r>
      <w:r w:rsidR="005E6B7B">
        <w:t xml:space="preserve"> </w:t>
      </w:r>
      <w:r>
        <w:t>Alle,</w:t>
      </w:r>
      <w:r w:rsidR="005E6B7B">
        <w:t xml:space="preserve"> </w:t>
      </w:r>
      <w:r>
        <w:t>die</w:t>
      </w:r>
      <w:r w:rsidR="005E6B7B">
        <w:t xml:space="preserve"> </w:t>
      </w:r>
      <w:r>
        <w:t>den</w:t>
      </w:r>
      <w:r w:rsidR="005E6B7B">
        <w:t xml:space="preserve"> </w:t>
      </w:r>
      <w:r>
        <w:t>Glanz</w:t>
      </w:r>
      <w:r w:rsidR="005E6B7B">
        <w:t xml:space="preserve"> </w:t>
      </w:r>
      <w:r>
        <w:t>der</w:t>
      </w:r>
      <w:r w:rsidR="005E6B7B">
        <w:t xml:space="preserve"> </w:t>
      </w:r>
      <w:r>
        <w:t>Humanität</w:t>
      </w:r>
      <w:r w:rsidR="005E6B7B">
        <w:t xml:space="preserve"> </w:t>
      </w:r>
      <w:r>
        <w:t>lieben,</w:t>
      </w:r>
      <w:r w:rsidR="005E6B7B">
        <w:t xml:space="preserve"> </w:t>
      </w:r>
      <w:r>
        <w:t>die</w:t>
      </w:r>
      <w:r w:rsidR="005E6B7B">
        <w:t xml:space="preserve"> </w:t>
      </w:r>
      <w:r>
        <w:t>Hoffnung,</w:t>
      </w:r>
      <w:r w:rsidR="005E6B7B">
        <w:t xml:space="preserve"> </w:t>
      </w:r>
      <w:r>
        <w:t>es</w:t>
      </w:r>
      <w:r w:rsidR="005E6B7B">
        <w:t xml:space="preserve"> </w:t>
      </w:r>
      <w:r>
        <w:t>würden</w:t>
      </w:r>
      <w:r w:rsidR="005E6B7B">
        <w:t xml:space="preserve"> </w:t>
      </w:r>
      <w:r>
        <w:t>jene</w:t>
      </w:r>
      <w:r w:rsidR="005E6B7B">
        <w:t xml:space="preserve"> </w:t>
      </w:r>
      <w:r>
        <w:t>Jahrhunderte</w:t>
      </w:r>
      <w:r w:rsidR="005E6B7B">
        <w:t xml:space="preserve"> </w:t>
      </w:r>
      <w:r>
        <w:t>wiederkehren,</w:t>
      </w:r>
      <w:r w:rsidR="005E6B7B">
        <w:t xml:space="preserve"> </w:t>
      </w:r>
      <w:r>
        <w:t>nehmlich</w:t>
      </w:r>
      <w:r w:rsidR="005E6B7B">
        <w:t xml:space="preserve"> </w:t>
      </w:r>
      <w:r>
        <w:t>die</w:t>
      </w:r>
      <w:r w:rsidR="005E6B7B">
        <w:t xml:space="preserve"> </w:t>
      </w:r>
      <w:r>
        <w:t>gelehrten,</w:t>
      </w:r>
      <w:r w:rsidR="005E6B7B">
        <w:t xml:space="preserve"> </w:t>
      </w:r>
      <w:r>
        <w:t>da</w:t>
      </w:r>
      <w:r w:rsidR="005E6B7B">
        <w:t xml:space="preserve"> </w:t>
      </w:r>
      <w:r>
        <w:t>man</w:t>
      </w:r>
      <w:r w:rsidR="005E6B7B">
        <w:t xml:space="preserve"> </w:t>
      </w:r>
      <w:r>
        <w:t>nur</w:t>
      </w:r>
      <w:r w:rsidR="005E6B7B">
        <w:t xml:space="preserve"> </w:t>
      </w:r>
      <w:r>
        <w:t>nicht</w:t>
      </w:r>
      <w:r w:rsidR="005E6B7B">
        <w:t xml:space="preserve"> </w:t>
      </w:r>
      <w:r>
        <w:t>glauben</w:t>
      </w:r>
      <w:r w:rsidR="005E6B7B">
        <w:t xml:space="preserve"> </w:t>
      </w:r>
      <w:r>
        <w:t>darf,</w:t>
      </w:r>
      <w:r w:rsidR="005E6B7B">
        <w:t xml:space="preserve"> </w:t>
      </w:r>
      <w:r>
        <w:t>daß</w:t>
      </w:r>
      <w:r w:rsidR="005E6B7B">
        <w:t xml:space="preserve"> </w:t>
      </w:r>
      <w:r>
        <w:t>alle</w:t>
      </w:r>
      <w:r w:rsidR="005E6B7B">
        <w:t xml:space="preserve"> </w:t>
      </w:r>
      <w:r>
        <w:t>insgemein</w:t>
      </w:r>
      <w:r w:rsidR="005E6B7B">
        <w:t xml:space="preserve"> </w:t>
      </w:r>
      <w:r>
        <w:t>gelehrt</w:t>
      </w:r>
      <w:r w:rsidR="005E6B7B">
        <w:t xml:space="preserve"> </w:t>
      </w:r>
      <w:r>
        <w:t>gewesen</w:t>
      </w:r>
      <w:r w:rsidR="005E6B7B">
        <w:t xml:space="preserve"> </w:t>
      </w:r>
      <w:r>
        <w:t>seien;</w:t>
      </w:r>
      <w:r w:rsidR="005E6B7B">
        <w:t xml:space="preserve"> </w:t>
      </w:r>
      <w:r>
        <w:t>allein</w:t>
      </w:r>
      <w:r w:rsidR="005E6B7B">
        <w:t xml:space="preserve"> </w:t>
      </w:r>
      <w:r>
        <w:t>diese</w:t>
      </w:r>
      <w:r w:rsidR="005E6B7B">
        <w:t xml:space="preserve"> </w:t>
      </w:r>
      <w:r>
        <w:t>Hoffnung</w:t>
      </w:r>
      <w:r w:rsidR="005E6B7B">
        <w:t xml:space="preserve"> </w:t>
      </w:r>
      <w:r>
        <w:t>zerstörte</w:t>
      </w:r>
      <w:r w:rsidR="005E6B7B">
        <w:t xml:space="preserve"> </w:t>
      </w:r>
      <w:r>
        <w:t>wieder</w:t>
      </w:r>
      <w:r w:rsidR="005E6B7B">
        <w:t xml:space="preserve"> </w:t>
      </w:r>
      <w:r>
        <w:t>die</w:t>
      </w:r>
      <w:r w:rsidR="005E6B7B">
        <w:t xml:space="preserve"> </w:t>
      </w:r>
      <w:r>
        <w:t>hartnäckige</w:t>
      </w:r>
      <w:r w:rsidR="005E6B7B">
        <w:t xml:space="preserve"> </w:t>
      </w:r>
      <w:r>
        <w:t>Unwissenheit</w:t>
      </w:r>
      <w:r w:rsidR="005E6B7B">
        <w:t xml:space="preserve"> </w:t>
      </w:r>
      <w:r>
        <w:t>um</w:t>
      </w:r>
      <w:r w:rsidR="005E6B7B">
        <w:t xml:space="preserve"> </w:t>
      </w:r>
      <w:r>
        <w:t>nicht</w:t>
      </w:r>
      <w:r w:rsidR="005E6B7B">
        <w:t xml:space="preserve"> </w:t>
      </w:r>
      <w:r>
        <w:t>zu</w:t>
      </w:r>
      <w:r w:rsidR="005E6B7B">
        <w:t xml:space="preserve"> </w:t>
      </w:r>
      <w:r>
        <w:t>sagen,</w:t>
      </w:r>
      <w:r w:rsidR="005E6B7B">
        <w:t xml:space="preserve"> </w:t>
      </w:r>
      <w:r>
        <w:t>Unverschämtheit</w:t>
      </w:r>
      <w:r w:rsidR="005E6B7B">
        <w:t xml:space="preserve"> </w:t>
      </w:r>
      <w:r>
        <w:t>Einiger,</w:t>
      </w:r>
      <w:r w:rsidR="005E6B7B">
        <w:t xml:space="preserve"> </w:t>
      </w:r>
      <w:r>
        <w:t>die</w:t>
      </w:r>
      <w:r w:rsidR="005E6B7B">
        <w:t xml:space="preserve"> </w:t>
      </w:r>
      <w:r>
        <w:t>lieber</w:t>
      </w:r>
      <w:r w:rsidR="005E6B7B">
        <w:t xml:space="preserve"> </w:t>
      </w:r>
      <w:r>
        <w:t>Alles</w:t>
      </w:r>
      <w:r w:rsidR="005E6B7B">
        <w:t xml:space="preserve"> </w:t>
      </w:r>
      <w:r>
        <w:t>dulden</w:t>
      </w:r>
      <w:r w:rsidR="005E6B7B">
        <w:t xml:space="preserve"> </w:t>
      </w:r>
      <w:r>
        <w:t>will,</w:t>
      </w:r>
      <w:r w:rsidR="005E6B7B">
        <w:t xml:space="preserve"> </w:t>
      </w:r>
      <w:r>
        <w:t>bevor</w:t>
      </w:r>
      <w:r w:rsidR="005E6B7B">
        <w:t xml:space="preserve"> </w:t>
      </w:r>
      <w:r>
        <w:t>sie</w:t>
      </w:r>
      <w:r w:rsidR="005E6B7B">
        <w:t xml:space="preserve"> </w:t>
      </w:r>
      <w:r>
        <w:t>etwas</w:t>
      </w:r>
      <w:r w:rsidR="005E6B7B">
        <w:t xml:space="preserve"> </w:t>
      </w:r>
      <w:r>
        <w:t>Gelehrtes</w:t>
      </w:r>
      <w:r w:rsidR="005E6B7B">
        <w:t xml:space="preserve"> </w:t>
      </w:r>
      <w:r>
        <w:t>und</w:t>
      </w:r>
      <w:r w:rsidR="005E6B7B">
        <w:t xml:space="preserve"> </w:t>
      </w:r>
      <w:r>
        <w:t>Geschmackvolles</w:t>
      </w:r>
      <w:r w:rsidR="005E6B7B">
        <w:t xml:space="preserve"> </w:t>
      </w:r>
      <w:r>
        <w:t>gestattet,</w:t>
      </w:r>
      <w:r w:rsidR="005E6B7B">
        <w:t xml:space="preserve"> </w:t>
      </w:r>
      <w:r>
        <w:t>damit</w:t>
      </w:r>
      <w:r w:rsidR="005E6B7B">
        <w:t xml:space="preserve"> </w:t>
      </w:r>
      <w:r>
        <w:t>nicht,</w:t>
      </w:r>
      <w:r w:rsidR="005E6B7B">
        <w:t xml:space="preserve"> </w:t>
      </w:r>
      <w:r>
        <w:t>versteht</w:t>
      </w:r>
      <w:r w:rsidR="005E6B7B">
        <w:t xml:space="preserve"> </w:t>
      </w:r>
      <w:r>
        <w:t>sich,</w:t>
      </w:r>
      <w:r w:rsidR="005E6B7B">
        <w:t xml:space="preserve"> </w:t>
      </w:r>
      <w:r>
        <w:t>die</w:t>
      </w:r>
      <w:r w:rsidR="005E6B7B">
        <w:t xml:space="preserve"> </w:t>
      </w:r>
      <w:r>
        <w:t>Merkmale</w:t>
      </w:r>
      <w:r w:rsidR="005E6B7B">
        <w:t xml:space="preserve"> </w:t>
      </w:r>
      <w:r>
        <w:t>solcher</w:t>
      </w:r>
      <w:r w:rsidR="005E6B7B">
        <w:t xml:space="preserve"> </w:t>
      </w:r>
      <w:r>
        <w:t>Unwissenheit</w:t>
      </w:r>
      <w:r w:rsidR="005E6B7B">
        <w:t xml:space="preserve"> </w:t>
      </w:r>
      <w:r>
        <w:t>aus</w:t>
      </w:r>
      <w:r w:rsidR="005E6B7B">
        <w:t xml:space="preserve"> </w:t>
      </w:r>
      <w:r>
        <w:t>Tageslicht</w:t>
      </w:r>
      <w:r w:rsidR="005E6B7B">
        <w:t xml:space="preserve"> </w:t>
      </w:r>
      <w:r>
        <w:t>kommen.</w:t>
      </w:r>
      <w:r w:rsidR="005E6B7B">
        <w:t xml:space="preserve"> </w:t>
      </w:r>
      <w:r>
        <w:t>Diese</w:t>
      </w:r>
      <w:r w:rsidR="005E6B7B">
        <w:t xml:space="preserve"> </w:t>
      </w:r>
      <w:r>
        <w:t>unterstützt</w:t>
      </w:r>
      <w:r w:rsidR="005E6B7B">
        <w:t xml:space="preserve"> </w:t>
      </w:r>
      <w:r>
        <w:t>der</w:t>
      </w:r>
      <w:r w:rsidR="005E6B7B">
        <w:t xml:space="preserve"> </w:t>
      </w:r>
      <w:r>
        <w:t>jeder</w:t>
      </w:r>
      <w:r w:rsidR="005E6B7B">
        <w:t xml:space="preserve"> </w:t>
      </w:r>
      <w:r>
        <w:t>seinen</w:t>
      </w:r>
      <w:r w:rsidR="005E6B7B">
        <w:t xml:space="preserve"> </w:t>
      </w:r>
      <w:r>
        <w:t>Bildung</w:t>
      </w:r>
      <w:r w:rsidR="005E6B7B">
        <w:t xml:space="preserve"> </w:t>
      </w:r>
      <w:r>
        <w:t>stets</w:t>
      </w:r>
      <w:r w:rsidR="005E6B7B">
        <w:t xml:space="preserve"> </w:t>
      </w:r>
      <w:r>
        <w:t>feindliche</w:t>
      </w:r>
      <w:r w:rsidR="005E6B7B">
        <w:t xml:space="preserve"> </w:t>
      </w:r>
      <w:r>
        <w:t>Krieg.</w:t>
      </w:r>
      <w:r w:rsidR="005E6B7B">
        <w:t xml:space="preserve"> </w:t>
      </w:r>
      <w:r>
        <w:t>Ebenso</w:t>
      </w:r>
      <w:r w:rsidR="005E6B7B">
        <w:t xml:space="preserve"> </w:t>
      </w:r>
      <w:r>
        <w:t>hegte</w:t>
      </w:r>
      <w:r w:rsidR="005E6B7B">
        <w:t xml:space="preserve"> </w:t>
      </w:r>
      <w:r>
        <w:t>man</w:t>
      </w:r>
      <w:r w:rsidR="005E6B7B">
        <w:t xml:space="preserve"> </w:t>
      </w:r>
      <w:r>
        <w:t>nicht</w:t>
      </w:r>
      <w:r w:rsidR="005E6B7B">
        <w:t xml:space="preserve"> </w:t>
      </w:r>
      <w:r>
        <w:t>geringe</w:t>
      </w:r>
      <w:r w:rsidR="005E6B7B">
        <w:t xml:space="preserve"> </w:t>
      </w:r>
      <w:r>
        <w:t>Hoffnung,</w:t>
      </w:r>
      <w:r w:rsidR="005E6B7B">
        <w:t xml:space="preserve"> </w:t>
      </w:r>
      <w:r>
        <w:t>Christus</w:t>
      </w:r>
      <w:r w:rsidR="005E6B7B">
        <w:t xml:space="preserve"> </w:t>
      </w:r>
      <w:r>
        <w:t>und</w:t>
      </w:r>
      <w:r w:rsidR="005E6B7B">
        <w:t xml:space="preserve"> </w:t>
      </w:r>
      <w:r>
        <w:t>sein</w:t>
      </w:r>
      <w:r w:rsidR="005E6B7B">
        <w:t xml:space="preserve"> </w:t>
      </w:r>
      <w:r>
        <w:t>Evangelium</w:t>
      </w:r>
      <w:r w:rsidR="005E6B7B">
        <w:t xml:space="preserve"> </w:t>
      </w:r>
      <w:r>
        <w:t>würden</w:t>
      </w:r>
      <w:r w:rsidR="005E6B7B">
        <w:t xml:space="preserve"> </w:t>
      </w:r>
      <w:r>
        <w:t>wieder</w:t>
      </w:r>
      <w:r w:rsidR="005E6B7B">
        <w:t xml:space="preserve"> </w:t>
      </w:r>
      <w:r>
        <w:t>aufkommen,</w:t>
      </w:r>
      <w:r w:rsidR="005E6B7B">
        <w:t xml:space="preserve"> </w:t>
      </w:r>
      <w:r>
        <w:t>da</w:t>
      </w:r>
      <w:r w:rsidR="005E6B7B">
        <w:t xml:space="preserve"> </w:t>
      </w:r>
      <w:r>
        <w:t>nicht</w:t>
      </w:r>
      <w:r w:rsidR="005E6B7B">
        <w:t xml:space="preserve"> </w:t>
      </w:r>
      <w:r>
        <w:t>wenige</w:t>
      </w:r>
      <w:r w:rsidR="005E6B7B">
        <w:t xml:space="preserve"> </w:t>
      </w:r>
      <w:r>
        <w:t>wackere</w:t>
      </w:r>
      <w:r w:rsidR="005E6B7B">
        <w:t xml:space="preserve"> </w:t>
      </w:r>
      <w:r>
        <w:t>und</w:t>
      </w:r>
      <w:r w:rsidR="005E6B7B">
        <w:t xml:space="preserve"> </w:t>
      </w:r>
      <w:r>
        <w:t>gelehrte</w:t>
      </w:r>
      <w:r w:rsidR="005E6B7B">
        <w:t xml:space="preserve"> </w:t>
      </w:r>
      <w:r>
        <w:t>Männer</w:t>
      </w:r>
      <w:r w:rsidR="005E6B7B">
        <w:t xml:space="preserve"> </w:t>
      </w:r>
      <w:r>
        <w:t>mit</w:t>
      </w:r>
      <w:r w:rsidR="005E6B7B">
        <w:t xml:space="preserve"> </w:t>
      </w:r>
      <w:r>
        <w:t>Segeln</w:t>
      </w:r>
      <w:r w:rsidR="005E6B7B">
        <w:t xml:space="preserve"> </w:t>
      </w:r>
      <w:r>
        <w:t>und</w:t>
      </w:r>
      <w:r w:rsidR="005E6B7B">
        <w:t xml:space="preserve"> </w:t>
      </w:r>
      <w:r>
        <w:t>Rudern</w:t>
      </w:r>
      <w:r w:rsidR="005E6B7B">
        <w:t xml:space="preserve"> </w:t>
      </w:r>
      <w:r>
        <w:t>(wie</w:t>
      </w:r>
      <w:r w:rsidR="005E6B7B">
        <w:t xml:space="preserve"> </w:t>
      </w:r>
      <w:r>
        <w:t>man</w:t>
      </w:r>
      <w:r w:rsidR="005E6B7B">
        <w:t xml:space="preserve"> </w:t>
      </w:r>
      <w:r>
        <w:t>sagt)</w:t>
      </w:r>
      <w:r w:rsidR="005E6B7B">
        <w:t xml:space="preserve"> </w:t>
      </w:r>
      <w:r>
        <w:t>dahin</w:t>
      </w:r>
      <w:r w:rsidR="005E6B7B">
        <w:t xml:space="preserve"> </w:t>
      </w:r>
      <w:r>
        <w:t>strebten,</w:t>
      </w:r>
      <w:r w:rsidR="005E6B7B">
        <w:t xml:space="preserve"> </w:t>
      </w:r>
      <w:r>
        <w:t>die</w:t>
      </w:r>
      <w:r w:rsidR="005E6B7B">
        <w:t xml:space="preserve"> </w:t>
      </w:r>
      <w:r>
        <w:t>Saat</w:t>
      </w:r>
      <w:r w:rsidR="005E6B7B">
        <w:t xml:space="preserve"> </w:t>
      </w:r>
      <w:r>
        <w:t>zur</w:t>
      </w:r>
      <w:r w:rsidR="005E6B7B">
        <w:t xml:space="preserve"> </w:t>
      </w:r>
      <w:r>
        <w:t>Reife</w:t>
      </w:r>
      <w:r w:rsidR="005E6B7B">
        <w:t xml:space="preserve"> </w:t>
      </w:r>
      <w:r>
        <w:t>und</w:t>
      </w:r>
      <w:r w:rsidR="005E6B7B">
        <w:t xml:space="preserve"> </w:t>
      </w:r>
      <w:r>
        <w:t>Frucht</w:t>
      </w:r>
      <w:r w:rsidR="005E6B7B">
        <w:t xml:space="preserve"> </w:t>
      </w:r>
      <w:r>
        <w:t>zu</w:t>
      </w:r>
      <w:r w:rsidR="005E6B7B">
        <w:t xml:space="preserve"> </w:t>
      </w:r>
      <w:r>
        <w:t>bringen.</w:t>
      </w:r>
      <w:r w:rsidR="005E6B7B">
        <w:t xml:space="preserve"> </w:t>
      </w:r>
      <w:r>
        <w:t>Aber</w:t>
      </w:r>
      <w:r w:rsidR="005E6B7B">
        <w:t xml:space="preserve"> </w:t>
      </w:r>
      <w:r>
        <w:t>es</w:t>
      </w:r>
      <w:r w:rsidR="005E6B7B">
        <w:t xml:space="preserve"> </w:t>
      </w:r>
      <w:r>
        <w:t>entkräftet</w:t>
      </w:r>
      <w:r w:rsidR="005E6B7B">
        <w:t xml:space="preserve"> </w:t>
      </w:r>
      <w:r>
        <w:t>dieselbe</w:t>
      </w:r>
      <w:r w:rsidR="005E6B7B">
        <w:t xml:space="preserve"> </w:t>
      </w:r>
      <w:r>
        <w:t>der</w:t>
      </w:r>
      <w:r w:rsidR="005E6B7B">
        <w:t xml:space="preserve"> </w:t>
      </w:r>
      <w:r>
        <w:t>Anblick</w:t>
      </w:r>
      <w:r w:rsidR="005E6B7B">
        <w:t xml:space="preserve"> </w:t>
      </w:r>
      <w:r>
        <w:t>des</w:t>
      </w:r>
      <w:r w:rsidR="005E6B7B">
        <w:t xml:space="preserve"> </w:t>
      </w:r>
      <w:r>
        <w:t>Unkrauts,</w:t>
      </w:r>
      <w:r w:rsidR="005E6B7B">
        <w:t xml:space="preserve"> </w:t>
      </w:r>
      <w:r>
        <w:t>welches</w:t>
      </w:r>
      <w:r w:rsidR="005E6B7B">
        <w:t xml:space="preserve"> </w:t>
      </w:r>
      <w:r>
        <w:t>der</w:t>
      </w:r>
      <w:r w:rsidR="005E6B7B">
        <w:t xml:space="preserve"> </w:t>
      </w:r>
      <w:r>
        <w:t>Feind</w:t>
      </w:r>
      <w:r w:rsidR="005E6B7B">
        <w:t xml:space="preserve"> </w:t>
      </w:r>
      <w:r>
        <w:t>darüber</w:t>
      </w:r>
      <w:r w:rsidR="005E6B7B">
        <w:t xml:space="preserve"> </w:t>
      </w:r>
      <w:r>
        <w:t>säete,</w:t>
      </w:r>
      <w:r w:rsidR="005E6B7B">
        <w:t xml:space="preserve"> </w:t>
      </w:r>
      <w:r>
        <w:t>da</w:t>
      </w:r>
      <w:r w:rsidR="005E6B7B">
        <w:t xml:space="preserve"> </w:t>
      </w:r>
      <w:r>
        <w:t>man</w:t>
      </w:r>
      <w:r w:rsidR="005E6B7B">
        <w:t xml:space="preserve"> </w:t>
      </w:r>
      <w:r>
        <w:t>schlief</w:t>
      </w:r>
      <w:r w:rsidR="005E6B7B">
        <w:t xml:space="preserve"> </w:t>
      </w:r>
      <w:r>
        <w:t>und</w:t>
      </w:r>
      <w:r w:rsidR="005E6B7B">
        <w:t xml:space="preserve"> </w:t>
      </w:r>
      <w:r>
        <w:t>sich</w:t>
      </w:r>
      <w:r w:rsidR="005E6B7B">
        <w:t xml:space="preserve"> </w:t>
      </w:r>
      <w:r>
        <w:t>nicht</w:t>
      </w:r>
      <w:r w:rsidR="005E6B7B">
        <w:t xml:space="preserve"> </w:t>
      </w:r>
      <w:r>
        <w:t>versah;</w:t>
      </w:r>
      <w:r w:rsidR="005E6B7B">
        <w:t xml:space="preserve"> </w:t>
      </w:r>
      <w:r>
        <w:t>und</w:t>
      </w:r>
      <w:r w:rsidR="005E6B7B">
        <w:t xml:space="preserve"> </w:t>
      </w:r>
      <w:r>
        <w:t>da</w:t>
      </w:r>
      <w:r w:rsidR="005E6B7B">
        <w:t xml:space="preserve"> </w:t>
      </w:r>
      <w:r>
        <w:t>es</w:t>
      </w:r>
      <w:r w:rsidR="005E6B7B">
        <w:t xml:space="preserve"> </w:t>
      </w:r>
      <w:r>
        <w:t>bereits</w:t>
      </w:r>
      <w:r w:rsidR="005E6B7B">
        <w:t xml:space="preserve"> </w:t>
      </w:r>
      <w:r>
        <w:t>tiefer</w:t>
      </w:r>
      <w:r w:rsidR="005E6B7B">
        <w:t xml:space="preserve"> </w:t>
      </w:r>
      <w:r>
        <w:t>gewurzelt,</w:t>
      </w:r>
      <w:r w:rsidR="005E6B7B">
        <w:t xml:space="preserve"> </w:t>
      </w:r>
      <w:r>
        <w:t>ist</w:t>
      </w:r>
      <w:r w:rsidR="005E6B7B">
        <w:t xml:space="preserve"> </w:t>
      </w:r>
      <w:r>
        <w:t>zu</w:t>
      </w:r>
      <w:r w:rsidR="005E6B7B">
        <w:t xml:space="preserve"> </w:t>
      </w:r>
      <w:r>
        <w:t>fürchten,</w:t>
      </w:r>
      <w:r w:rsidR="005E6B7B">
        <w:t xml:space="preserve"> </w:t>
      </w:r>
      <w:r>
        <w:t>es</w:t>
      </w:r>
      <w:r w:rsidR="005E6B7B">
        <w:t xml:space="preserve"> </w:t>
      </w:r>
      <w:r>
        <w:t>möchte</w:t>
      </w:r>
      <w:r w:rsidR="005E6B7B">
        <w:t xml:space="preserve"> </w:t>
      </w:r>
      <w:r>
        <w:t>auch</w:t>
      </w:r>
      <w:r w:rsidR="005E6B7B">
        <w:t xml:space="preserve"> </w:t>
      </w:r>
      <w:r>
        <w:t>die</w:t>
      </w:r>
      <w:r w:rsidR="005E6B7B">
        <w:t xml:space="preserve"> </w:t>
      </w:r>
      <w:r>
        <w:t>Wurzeln</w:t>
      </w:r>
      <w:r w:rsidR="005E6B7B">
        <w:t xml:space="preserve"> </w:t>
      </w:r>
      <w:r>
        <w:t>des</w:t>
      </w:r>
      <w:r w:rsidR="005E6B7B">
        <w:t xml:space="preserve"> </w:t>
      </w:r>
      <w:r>
        <w:t>Waizens</w:t>
      </w:r>
      <w:r w:rsidR="005E6B7B">
        <w:t xml:space="preserve"> </w:t>
      </w:r>
      <w:r>
        <w:t>erfaßt</w:t>
      </w:r>
      <w:r w:rsidR="005E6B7B">
        <w:t xml:space="preserve"> </w:t>
      </w:r>
      <w:r>
        <w:t>haben,</w:t>
      </w:r>
      <w:r w:rsidR="005E6B7B">
        <w:t xml:space="preserve"> </w:t>
      </w:r>
      <w:r>
        <w:t>so</w:t>
      </w:r>
      <w:r w:rsidR="005E6B7B">
        <w:t xml:space="preserve"> </w:t>
      </w:r>
      <w:r>
        <w:t>daß</w:t>
      </w:r>
      <w:r w:rsidR="005E6B7B">
        <w:t xml:space="preserve"> </w:t>
      </w:r>
      <w:r>
        <w:t>nun</w:t>
      </w:r>
      <w:r w:rsidR="005E6B7B">
        <w:t xml:space="preserve"> </w:t>
      </w:r>
      <w:r>
        <w:t>dieser</w:t>
      </w:r>
      <w:r w:rsidR="005E6B7B">
        <w:t xml:space="preserve"> </w:t>
      </w:r>
      <w:r>
        <w:t>nicht</w:t>
      </w:r>
      <w:r w:rsidR="005E6B7B">
        <w:t xml:space="preserve"> </w:t>
      </w:r>
      <w:r>
        <w:t>ohne</w:t>
      </w:r>
      <w:r w:rsidR="005E6B7B">
        <w:t xml:space="preserve"> </w:t>
      </w:r>
      <w:r>
        <w:t>Gefahr</w:t>
      </w:r>
      <w:r w:rsidR="005E6B7B">
        <w:t xml:space="preserve"> </w:t>
      </w:r>
      <w:r>
        <w:t>von</w:t>
      </w:r>
      <w:r w:rsidR="005E6B7B">
        <w:t xml:space="preserve"> </w:t>
      </w:r>
      <w:r>
        <w:t>ihm</w:t>
      </w:r>
      <w:r w:rsidR="005E6B7B">
        <w:t xml:space="preserve"> </w:t>
      </w:r>
      <w:r>
        <w:t>gereinigt</w:t>
      </w:r>
      <w:r w:rsidR="005E6B7B">
        <w:t xml:space="preserve"> </w:t>
      </w:r>
      <w:r>
        <w:t>werden</w:t>
      </w:r>
      <w:r w:rsidR="005E6B7B">
        <w:t xml:space="preserve"> </w:t>
      </w:r>
      <w:r>
        <w:t>kann.</w:t>
      </w:r>
      <w:r w:rsidR="005E6B7B">
        <w:t xml:space="preserve"> </w:t>
      </w:r>
      <w:r>
        <w:t>Wie</w:t>
      </w:r>
      <w:r w:rsidR="005E6B7B">
        <w:t xml:space="preserve"> </w:t>
      </w:r>
      <w:r>
        <w:t>wird</w:t>
      </w:r>
      <w:r w:rsidR="005E6B7B">
        <w:t xml:space="preserve"> </w:t>
      </w:r>
      <w:r>
        <w:t>nun</w:t>
      </w:r>
      <w:r w:rsidR="005E6B7B">
        <w:t xml:space="preserve"> </w:t>
      </w:r>
      <w:r>
        <w:t>hier</w:t>
      </w:r>
      <w:r w:rsidR="005E6B7B">
        <w:t xml:space="preserve"> </w:t>
      </w:r>
      <w:r>
        <w:t>zu</w:t>
      </w:r>
      <w:r w:rsidR="005E6B7B">
        <w:t xml:space="preserve"> </w:t>
      </w:r>
      <w:r>
        <w:t>helfen</w:t>
      </w:r>
      <w:r w:rsidR="005E6B7B">
        <w:t xml:space="preserve"> </w:t>
      </w:r>
      <w:r>
        <w:t>sein?</w:t>
      </w:r>
      <w:r w:rsidR="005E6B7B">
        <w:t xml:space="preserve"> </w:t>
      </w:r>
      <w:r>
        <w:t>fragst</w:t>
      </w:r>
      <w:r w:rsidR="005E6B7B">
        <w:t xml:space="preserve"> </w:t>
      </w:r>
      <w:r>
        <w:t>du.</w:t>
      </w:r>
      <w:r w:rsidR="005E6B7B">
        <w:t xml:space="preserve"> </w:t>
      </w:r>
      <w:r>
        <w:t>Höre</w:t>
      </w:r>
      <w:r w:rsidR="005E6B7B">
        <w:t xml:space="preserve"> </w:t>
      </w:r>
      <w:r>
        <w:t>Christum,</w:t>
      </w:r>
      <w:r w:rsidR="005E6B7B">
        <w:t xml:space="preserve"> </w:t>
      </w:r>
      <w:r>
        <w:t>der</w:t>
      </w:r>
      <w:r w:rsidR="005E6B7B">
        <w:t xml:space="preserve"> </w:t>
      </w:r>
      <w:r>
        <w:t>da</w:t>
      </w:r>
      <w:r w:rsidR="005E6B7B">
        <w:t xml:space="preserve"> </w:t>
      </w:r>
      <w:r>
        <w:t>spricht:</w:t>
      </w:r>
      <w:r w:rsidR="005E6B7B">
        <w:t xml:space="preserve"> </w:t>
      </w:r>
      <w:r>
        <w:t>lasset</w:t>
      </w:r>
      <w:r w:rsidR="005E6B7B">
        <w:t xml:space="preserve"> </w:t>
      </w:r>
      <w:r>
        <w:t>beides</w:t>
      </w:r>
      <w:r w:rsidR="005E6B7B">
        <w:t xml:space="preserve"> </w:t>
      </w:r>
      <w:r>
        <w:t>wachsen</w:t>
      </w:r>
      <w:r w:rsidR="005E6B7B">
        <w:t xml:space="preserve"> </w:t>
      </w:r>
      <w:r>
        <w:t>bis</w:t>
      </w:r>
      <w:r w:rsidR="005E6B7B">
        <w:t xml:space="preserve"> </w:t>
      </w:r>
      <w:r>
        <w:t>zur</w:t>
      </w:r>
      <w:r w:rsidR="005E6B7B">
        <w:t xml:space="preserve"> </w:t>
      </w:r>
      <w:r>
        <w:t>Zeit</w:t>
      </w:r>
      <w:r w:rsidR="005E6B7B">
        <w:t xml:space="preserve"> </w:t>
      </w:r>
      <w:r>
        <w:t>der</w:t>
      </w:r>
      <w:r w:rsidR="005E6B7B">
        <w:t xml:space="preserve"> </w:t>
      </w:r>
      <w:r>
        <w:t>Ernte,</w:t>
      </w:r>
      <w:r w:rsidR="005E6B7B">
        <w:t xml:space="preserve"> </w:t>
      </w:r>
      <w:r>
        <w:t>und.</w:t>
      </w:r>
      <w:r w:rsidR="005E6B7B">
        <w:t xml:space="preserve"> </w:t>
      </w:r>
      <w:r>
        <w:t>zur</w:t>
      </w:r>
      <w:r w:rsidR="005E6B7B">
        <w:t xml:space="preserve"> </w:t>
      </w:r>
      <w:r>
        <w:t>Zeit</w:t>
      </w:r>
      <w:r w:rsidR="005E6B7B">
        <w:t xml:space="preserve"> </w:t>
      </w:r>
      <w:r>
        <w:t>rc.</w:t>
      </w:r>
      <w:r w:rsidR="005E6B7B">
        <w:t xml:space="preserve"> </w:t>
      </w:r>
      <w:r>
        <w:t>So</w:t>
      </w:r>
      <w:r w:rsidR="005E6B7B">
        <w:t xml:space="preserve"> </w:t>
      </w:r>
      <w:r>
        <w:t>muß,</w:t>
      </w:r>
      <w:r w:rsidR="005E6B7B">
        <w:t xml:space="preserve"> </w:t>
      </w:r>
      <w:r>
        <w:t>mein</w:t>
      </w:r>
      <w:r w:rsidR="005E6B7B">
        <w:t xml:space="preserve"> </w:t>
      </w:r>
      <w:r>
        <w:t>vorsichtiger</w:t>
      </w:r>
      <w:r w:rsidR="005E6B7B">
        <w:t xml:space="preserve"> </w:t>
      </w:r>
      <w:r>
        <w:t>Myconius,</w:t>
      </w:r>
      <w:r w:rsidR="005E6B7B">
        <w:t xml:space="preserve"> </w:t>
      </w:r>
      <w:r>
        <w:t>das</w:t>
      </w:r>
      <w:r w:rsidR="005E6B7B">
        <w:t xml:space="preserve"> </w:t>
      </w:r>
      <w:r>
        <w:t>Gold</w:t>
      </w:r>
      <w:r w:rsidR="005E6B7B">
        <w:t xml:space="preserve"> </w:t>
      </w:r>
      <w:r>
        <w:t>durch</w:t>
      </w:r>
      <w:r w:rsidR="005E6B7B">
        <w:t xml:space="preserve"> </w:t>
      </w:r>
      <w:r>
        <w:t>das</w:t>
      </w:r>
      <w:r w:rsidR="005E6B7B">
        <w:t xml:space="preserve"> </w:t>
      </w:r>
      <w:r>
        <w:t>Feuer</w:t>
      </w:r>
      <w:r w:rsidR="005E6B7B">
        <w:t xml:space="preserve"> </w:t>
      </w:r>
      <w:r>
        <w:t>geläutert,</w:t>
      </w:r>
      <w:r w:rsidR="005E6B7B">
        <w:t xml:space="preserve"> </w:t>
      </w:r>
      <w:r>
        <w:t>so</w:t>
      </w:r>
      <w:r w:rsidR="005E6B7B">
        <w:t xml:space="preserve"> </w:t>
      </w:r>
      <w:r>
        <w:t>das</w:t>
      </w:r>
      <w:r w:rsidR="005E6B7B">
        <w:t xml:space="preserve"> </w:t>
      </w:r>
      <w:r>
        <w:t>Silber</w:t>
      </w:r>
      <w:r w:rsidR="005E6B7B">
        <w:t xml:space="preserve"> </w:t>
      </w:r>
      <w:r>
        <w:t>von</w:t>
      </w:r>
      <w:r w:rsidR="005E6B7B">
        <w:t xml:space="preserve"> </w:t>
      </w:r>
      <w:r>
        <w:t>der</w:t>
      </w:r>
      <w:r w:rsidR="005E6B7B">
        <w:t xml:space="preserve"> </w:t>
      </w:r>
      <w:r>
        <w:t>Erde</w:t>
      </w:r>
      <w:r w:rsidR="005E6B7B">
        <w:t xml:space="preserve"> </w:t>
      </w:r>
      <w:r>
        <w:t>gereinigt</w:t>
      </w:r>
      <w:r w:rsidR="005E6B7B">
        <w:t xml:space="preserve"> </w:t>
      </w:r>
      <w:r>
        <w:t>werden;</w:t>
      </w:r>
      <w:r w:rsidR="005E6B7B">
        <w:t xml:space="preserve"> </w:t>
      </w:r>
      <w:r>
        <w:t>so</w:t>
      </w:r>
      <w:r w:rsidR="005E6B7B">
        <w:t xml:space="preserve"> </w:t>
      </w:r>
      <w:r>
        <w:t>sprach</w:t>
      </w:r>
      <w:r w:rsidR="005E6B7B">
        <w:t xml:space="preserve"> </w:t>
      </w:r>
      <w:r>
        <w:t>Christus</w:t>
      </w:r>
      <w:r w:rsidR="005E6B7B">
        <w:t xml:space="preserve"> </w:t>
      </w:r>
      <w:r>
        <w:t>zu</w:t>
      </w:r>
      <w:r w:rsidR="005E6B7B">
        <w:t xml:space="preserve"> </w:t>
      </w:r>
      <w:r>
        <w:t>den</w:t>
      </w:r>
      <w:r w:rsidR="005E6B7B">
        <w:t xml:space="preserve"> </w:t>
      </w:r>
      <w:r>
        <w:t>Aposteln:</w:t>
      </w:r>
      <w:r w:rsidR="005E6B7B">
        <w:t xml:space="preserve"> </w:t>
      </w:r>
      <w:r>
        <w:t>„in</w:t>
      </w:r>
      <w:r w:rsidR="005E6B7B">
        <w:t xml:space="preserve"> </w:t>
      </w:r>
      <w:r>
        <w:t>der</w:t>
      </w:r>
      <w:r w:rsidR="005E6B7B">
        <w:t xml:space="preserve"> </w:t>
      </w:r>
      <w:r>
        <w:t>Welt</w:t>
      </w:r>
      <w:r w:rsidR="005E6B7B">
        <w:t xml:space="preserve"> </w:t>
      </w:r>
      <w:r>
        <w:t>habt</w:t>
      </w:r>
      <w:r w:rsidR="005E6B7B">
        <w:t xml:space="preserve"> </w:t>
      </w:r>
      <w:r>
        <w:t>ihr</w:t>
      </w:r>
      <w:r w:rsidR="005E6B7B">
        <w:t xml:space="preserve"> </w:t>
      </w:r>
      <w:r>
        <w:t>Angst;“</w:t>
      </w:r>
      <w:r w:rsidR="005E6B7B">
        <w:t xml:space="preserve"> </w:t>
      </w:r>
      <w:r>
        <w:t>und</w:t>
      </w:r>
      <w:r w:rsidR="005E6B7B">
        <w:t xml:space="preserve"> </w:t>
      </w:r>
      <w:r>
        <w:t>abermals:</w:t>
      </w:r>
      <w:r w:rsidR="005E6B7B">
        <w:t xml:space="preserve"> </w:t>
      </w:r>
      <w:r>
        <w:t>„ihr</w:t>
      </w:r>
      <w:r w:rsidR="005E6B7B">
        <w:t xml:space="preserve"> </w:t>
      </w:r>
      <w:r>
        <w:t>werdet</w:t>
      </w:r>
      <w:r w:rsidR="005E6B7B">
        <w:t xml:space="preserve"> </w:t>
      </w:r>
      <w:r>
        <w:t>von</w:t>
      </w:r>
      <w:r w:rsidR="005E6B7B">
        <w:t xml:space="preserve"> </w:t>
      </w:r>
      <w:r>
        <w:t>allen</w:t>
      </w:r>
      <w:r w:rsidR="005E6B7B">
        <w:t xml:space="preserve"> </w:t>
      </w:r>
      <w:r>
        <w:t>Menschen</w:t>
      </w:r>
      <w:r w:rsidR="005E6B7B">
        <w:t xml:space="preserve"> </w:t>
      </w:r>
      <w:r>
        <w:t>gehasset</w:t>
      </w:r>
      <w:r w:rsidR="005E6B7B">
        <w:t xml:space="preserve"> </w:t>
      </w:r>
      <w:r>
        <w:t>werden</w:t>
      </w:r>
      <w:r w:rsidR="005E6B7B">
        <w:t xml:space="preserve"> </w:t>
      </w:r>
      <w:r>
        <w:t>um</w:t>
      </w:r>
      <w:r w:rsidR="005E6B7B">
        <w:t xml:space="preserve"> </w:t>
      </w:r>
      <w:r>
        <w:t>meines</w:t>
      </w:r>
      <w:r w:rsidR="005E6B7B">
        <w:t xml:space="preserve"> </w:t>
      </w:r>
      <w:r>
        <w:t>Namens</w:t>
      </w:r>
      <w:r w:rsidR="005E6B7B">
        <w:t xml:space="preserve"> </w:t>
      </w:r>
      <w:r>
        <w:t>willen,“</w:t>
      </w:r>
      <w:r w:rsidR="005E6B7B">
        <w:t xml:space="preserve"> </w:t>
      </w:r>
      <w:r>
        <w:t>und</w:t>
      </w:r>
      <w:r w:rsidR="005E6B7B">
        <w:t xml:space="preserve"> </w:t>
      </w:r>
      <w:r>
        <w:t>„es</w:t>
      </w:r>
      <w:r w:rsidR="005E6B7B">
        <w:t xml:space="preserve"> </w:t>
      </w:r>
      <w:r>
        <w:t>kommt</w:t>
      </w:r>
      <w:r w:rsidR="005E6B7B">
        <w:t xml:space="preserve"> </w:t>
      </w:r>
      <w:r>
        <w:t>die</w:t>
      </w:r>
      <w:r w:rsidR="005E6B7B">
        <w:t xml:space="preserve"> </w:t>
      </w:r>
      <w:r>
        <w:t>Stunde,</w:t>
      </w:r>
      <w:r w:rsidR="005E6B7B">
        <w:t xml:space="preserve"> </w:t>
      </w:r>
      <w:r>
        <w:t>da</w:t>
      </w:r>
      <w:r w:rsidR="005E6B7B">
        <w:t xml:space="preserve"> </w:t>
      </w:r>
      <w:r>
        <w:t>jeder,</w:t>
      </w:r>
      <w:r w:rsidR="005E6B7B">
        <w:t xml:space="preserve"> </w:t>
      </w:r>
      <w:r>
        <w:t>der</w:t>
      </w:r>
      <w:r w:rsidR="005E6B7B">
        <w:t xml:space="preserve"> </w:t>
      </w:r>
      <w:r>
        <w:t>euch</w:t>
      </w:r>
      <w:r w:rsidR="005E6B7B">
        <w:t xml:space="preserve"> </w:t>
      </w:r>
      <w:r>
        <w:t>tödtet,</w:t>
      </w:r>
      <w:r w:rsidR="005E6B7B">
        <w:t xml:space="preserve"> </w:t>
      </w:r>
      <w:r>
        <w:t>meint,</w:t>
      </w:r>
      <w:r w:rsidR="005E6B7B">
        <w:t xml:space="preserve"> </w:t>
      </w:r>
      <w:r>
        <w:t>er</w:t>
      </w:r>
      <w:r w:rsidR="005E6B7B">
        <w:t xml:space="preserve"> </w:t>
      </w:r>
      <w:r>
        <w:t>thue</w:t>
      </w:r>
      <w:r w:rsidR="005E6B7B">
        <w:t xml:space="preserve"> </w:t>
      </w:r>
      <w:r>
        <w:t>Gott</w:t>
      </w:r>
      <w:r w:rsidR="005E6B7B">
        <w:t xml:space="preserve"> </w:t>
      </w:r>
      <w:r>
        <w:t>einen</w:t>
      </w:r>
      <w:r w:rsidR="005E6B7B">
        <w:t xml:space="preserve"> </w:t>
      </w:r>
      <w:r>
        <w:t>Dienst.“</w:t>
      </w:r>
      <w:r w:rsidR="005E6B7B">
        <w:t xml:space="preserve"> </w:t>
      </w:r>
      <w:r>
        <w:t>Obwohl</w:t>
      </w:r>
      <w:r w:rsidR="005E6B7B">
        <w:t xml:space="preserve"> </w:t>
      </w:r>
      <w:r>
        <w:t>die</w:t>
      </w:r>
      <w:r w:rsidR="005E6B7B">
        <w:t xml:space="preserve"> </w:t>
      </w:r>
      <w:r>
        <w:t>Kinder</w:t>
      </w:r>
      <w:r w:rsidR="005E6B7B">
        <w:t xml:space="preserve"> </w:t>
      </w:r>
      <w:r>
        <w:t>Israel</w:t>
      </w:r>
      <w:r w:rsidR="005E6B7B">
        <w:t xml:space="preserve"> </w:t>
      </w:r>
      <w:r>
        <w:t>einst</w:t>
      </w:r>
      <w:r w:rsidR="005E6B7B">
        <w:t xml:space="preserve"> </w:t>
      </w:r>
      <w:r>
        <w:t>das</w:t>
      </w:r>
      <w:r w:rsidR="005E6B7B">
        <w:t xml:space="preserve"> </w:t>
      </w:r>
      <w:r>
        <w:t>gelobte</w:t>
      </w:r>
      <w:r w:rsidR="005E6B7B">
        <w:t xml:space="preserve"> </w:t>
      </w:r>
      <w:r>
        <w:t>Land</w:t>
      </w:r>
      <w:r w:rsidR="005E6B7B">
        <w:t xml:space="preserve"> </w:t>
      </w:r>
      <w:r>
        <w:t>bewohnten,</w:t>
      </w:r>
      <w:r w:rsidR="005E6B7B">
        <w:t xml:space="preserve"> </w:t>
      </w:r>
      <w:r>
        <w:t>fehlte</w:t>
      </w:r>
      <w:r w:rsidR="005E6B7B">
        <w:t xml:space="preserve"> </w:t>
      </w:r>
      <w:r>
        <w:t>es</w:t>
      </w:r>
      <w:r w:rsidR="005E6B7B">
        <w:t xml:space="preserve"> </w:t>
      </w:r>
      <w:r>
        <w:t>bei</w:t>
      </w:r>
      <w:r w:rsidR="005E6B7B">
        <w:t xml:space="preserve"> </w:t>
      </w:r>
      <w:r>
        <w:t>ihnen</w:t>
      </w:r>
      <w:r w:rsidR="005E6B7B">
        <w:t xml:space="preserve"> </w:t>
      </w:r>
      <w:r>
        <w:t>doch</w:t>
      </w:r>
      <w:r w:rsidR="005E6B7B">
        <w:t xml:space="preserve"> </w:t>
      </w:r>
      <w:r>
        <w:t>nie</w:t>
      </w:r>
      <w:r w:rsidR="005E6B7B">
        <w:t xml:space="preserve"> </w:t>
      </w:r>
      <w:r>
        <w:t>an</w:t>
      </w:r>
      <w:r w:rsidR="005E6B7B">
        <w:t xml:space="preserve"> </w:t>
      </w:r>
      <w:r>
        <w:t>Philistern,</w:t>
      </w:r>
      <w:r w:rsidR="005E6B7B">
        <w:t xml:space="preserve"> </w:t>
      </w:r>
      <w:r>
        <w:t>die</w:t>
      </w:r>
      <w:r w:rsidR="005E6B7B">
        <w:t xml:space="preserve"> </w:t>
      </w:r>
      <w:r>
        <w:t>sie</w:t>
      </w:r>
      <w:r w:rsidR="005E6B7B">
        <w:t xml:space="preserve"> </w:t>
      </w:r>
      <w:r>
        <w:t>übten,</w:t>
      </w:r>
      <w:r w:rsidR="005E6B7B">
        <w:t xml:space="preserve"> </w:t>
      </w:r>
      <w:r>
        <w:t>die</w:t>
      </w:r>
      <w:r w:rsidR="005E6B7B">
        <w:t xml:space="preserve"> </w:t>
      </w:r>
      <w:r>
        <w:t>sie</w:t>
      </w:r>
      <w:r w:rsidR="005E6B7B">
        <w:t xml:space="preserve"> </w:t>
      </w:r>
      <w:r>
        <w:t>zum</w:t>
      </w:r>
      <w:r w:rsidR="005E6B7B">
        <w:t xml:space="preserve"> </w:t>
      </w:r>
      <w:r>
        <w:t>Bilderdienste</w:t>
      </w:r>
      <w:r w:rsidR="005E6B7B">
        <w:t xml:space="preserve"> </w:t>
      </w:r>
      <w:r>
        <w:t>und</w:t>
      </w:r>
      <w:r w:rsidR="005E6B7B">
        <w:t xml:space="preserve"> </w:t>
      </w:r>
      <w:r>
        <w:t>zur</w:t>
      </w:r>
      <w:r w:rsidR="005E6B7B">
        <w:t xml:space="preserve"> </w:t>
      </w:r>
      <w:r>
        <w:t>Uebertretung</w:t>
      </w:r>
      <w:r w:rsidR="005E6B7B">
        <w:t xml:space="preserve"> </w:t>
      </w:r>
      <w:r>
        <w:t>der</w:t>
      </w:r>
      <w:r w:rsidR="005E6B7B">
        <w:t xml:space="preserve"> </w:t>
      </w:r>
      <w:r>
        <w:t>Gebote</w:t>
      </w:r>
      <w:r w:rsidR="005E6B7B">
        <w:t xml:space="preserve"> </w:t>
      </w:r>
      <w:r>
        <w:t>Gottes</w:t>
      </w:r>
      <w:r w:rsidR="005E6B7B">
        <w:t xml:space="preserve"> </w:t>
      </w:r>
      <w:r>
        <w:t>reizten,</w:t>
      </w:r>
      <w:r w:rsidR="005E6B7B">
        <w:t xml:space="preserve"> </w:t>
      </w:r>
      <w:r>
        <w:t>die</w:t>
      </w:r>
      <w:r w:rsidR="005E6B7B">
        <w:t xml:space="preserve"> </w:t>
      </w:r>
      <w:r>
        <w:t>sie</w:t>
      </w:r>
      <w:r w:rsidR="005E6B7B">
        <w:t xml:space="preserve"> </w:t>
      </w:r>
      <w:r>
        <w:t>aus</w:t>
      </w:r>
      <w:r w:rsidR="005E6B7B">
        <w:t xml:space="preserve"> </w:t>
      </w:r>
      <w:r>
        <w:t>Israeliten</w:t>
      </w:r>
      <w:r w:rsidR="005E6B7B">
        <w:t xml:space="preserve"> </w:t>
      </w:r>
      <w:r>
        <w:t>zu</w:t>
      </w:r>
      <w:r w:rsidR="005E6B7B">
        <w:t xml:space="preserve"> </w:t>
      </w:r>
      <w:r>
        <w:t>Heiden</w:t>
      </w:r>
      <w:r w:rsidR="005E6B7B">
        <w:t xml:space="preserve"> </w:t>
      </w:r>
      <w:r>
        <w:t>machten.</w:t>
      </w:r>
      <w:r w:rsidR="005E6B7B">
        <w:t xml:space="preserve"> </w:t>
      </w:r>
      <w:r>
        <w:t>So</w:t>
      </w:r>
      <w:r w:rsidR="005E6B7B">
        <w:t xml:space="preserve"> </w:t>
      </w:r>
      <w:r>
        <w:t>wird</w:t>
      </w:r>
      <w:r w:rsidR="005E6B7B">
        <w:t xml:space="preserve"> </w:t>
      </w:r>
      <w:r>
        <w:t>es</w:t>
      </w:r>
      <w:r w:rsidR="005E6B7B">
        <w:t xml:space="preserve"> </w:t>
      </w:r>
      <w:r>
        <w:t>auch</w:t>
      </w:r>
      <w:r w:rsidR="005E6B7B">
        <w:t xml:space="preserve"> </w:t>
      </w:r>
      <w:r>
        <w:t>uns</w:t>
      </w:r>
      <w:r w:rsidR="005E6B7B">
        <w:t xml:space="preserve"> </w:t>
      </w:r>
      <w:r>
        <w:t>nie</w:t>
      </w:r>
      <w:r w:rsidR="005E6B7B">
        <w:t xml:space="preserve"> </w:t>
      </w:r>
      <w:r>
        <w:t>an</w:t>
      </w:r>
      <w:r w:rsidR="005E6B7B">
        <w:t xml:space="preserve"> </w:t>
      </w:r>
      <w:r>
        <w:t>solchen</w:t>
      </w:r>
      <w:r w:rsidR="005E6B7B">
        <w:t xml:space="preserve"> </w:t>
      </w:r>
      <w:r>
        <w:t>fehlen</w:t>
      </w:r>
      <w:r w:rsidR="005E6B7B">
        <w:t xml:space="preserve"> </w:t>
      </w:r>
      <w:r>
        <w:t>(ich</w:t>
      </w:r>
      <w:r w:rsidR="005E6B7B">
        <w:t xml:space="preserve"> </w:t>
      </w:r>
      <w:r>
        <w:t>spreche</w:t>
      </w:r>
      <w:r w:rsidR="005E6B7B">
        <w:t xml:space="preserve"> </w:t>
      </w:r>
      <w:r>
        <w:t>als</w:t>
      </w:r>
      <w:r w:rsidR="005E6B7B">
        <w:t xml:space="preserve"> </w:t>
      </w:r>
      <w:r>
        <w:t>Christ),</w:t>
      </w:r>
      <w:r w:rsidR="005E6B7B">
        <w:t xml:space="preserve"> </w:t>
      </w:r>
      <w:r>
        <w:t>welche</w:t>
      </w:r>
      <w:r w:rsidR="005E6B7B">
        <w:t xml:space="preserve"> </w:t>
      </w:r>
      <w:r>
        <w:t>Christum</w:t>
      </w:r>
      <w:r w:rsidR="005E6B7B">
        <w:t xml:space="preserve"> </w:t>
      </w:r>
      <w:r>
        <w:t>in</w:t>
      </w:r>
      <w:r w:rsidR="005E6B7B">
        <w:t xml:space="preserve"> </w:t>
      </w:r>
      <w:r>
        <w:t>uns</w:t>
      </w:r>
      <w:r w:rsidR="005E6B7B">
        <w:t xml:space="preserve"> </w:t>
      </w:r>
      <w:r>
        <w:t>verfolgen,</w:t>
      </w:r>
      <w:r w:rsidR="005E6B7B">
        <w:t xml:space="preserve"> </w:t>
      </w:r>
      <w:r>
        <w:t>wenn</w:t>
      </w:r>
      <w:r w:rsidR="005E6B7B">
        <w:t xml:space="preserve"> </w:t>
      </w:r>
      <w:r>
        <w:t>sie</w:t>
      </w:r>
      <w:r w:rsidR="005E6B7B">
        <w:t xml:space="preserve"> </w:t>
      </w:r>
      <w:r>
        <w:t>sich</w:t>
      </w:r>
      <w:r w:rsidR="005E6B7B">
        <w:t xml:space="preserve"> </w:t>
      </w:r>
      <w:r>
        <w:t>auch</w:t>
      </w:r>
      <w:r w:rsidR="005E6B7B">
        <w:t xml:space="preserve"> </w:t>
      </w:r>
      <w:r>
        <w:t>noch</w:t>
      </w:r>
      <w:r w:rsidR="005E6B7B">
        <w:t xml:space="preserve"> </w:t>
      </w:r>
      <w:r>
        <w:t>so</w:t>
      </w:r>
      <w:r w:rsidR="005E6B7B">
        <w:t xml:space="preserve"> </w:t>
      </w:r>
      <w:r>
        <w:t>übermüthig</w:t>
      </w:r>
      <w:r w:rsidR="005E6B7B">
        <w:t xml:space="preserve"> d</w:t>
      </w:r>
      <w:r>
        <w:t>es</w:t>
      </w:r>
      <w:r w:rsidR="005E6B7B">
        <w:t xml:space="preserve"> </w:t>
      </w:r>
      <w:r>
        <w:t>Namens</w:t>
      </w:r>
      <w:r w:rsidR="005E6B7B">
        <w:t xml:space="preserve"> </w:t>
      </w:r>
      <w:r>
        <w:t>Christi</w:t>
      </w:r>
      <w:r w:rsidR="005E6B7B">
        <w:t xml:space="preserve"> </w:t>
      </w:r>
      <w:r>
        <w:t>rühmen</w:t>
      </w:r>
      <w:r w:rsidR="005E6B7B">
        <w:t xml:space="preserve"> </w:t>
      </w:r>
      <w:r>
        <w:t>mögen.</w:t>
      </w:r>
      <w:r w:rsidR="005E6B7B">
        <w:t xml:space="preserve"> </w:t>
      </w:r>
      <w:r>
        <w:t>Denn</w:t>
      </w:r>
      <w:r w:rsidR="005E6B7B">
        <w:t xml:space="preserve"> </w:t>
      </w:r>
      <w:r>
        <w:t>nur</w:t>
      </w:r>
      <w:r w:rsidR="005E6B7B">
        <w:t xml:space="preserve"> </w:t>
      </w:r>
      <w:r>
        <w:t>der</w:t>
      </w:r>
      <w:r w:rsidR="005E6B7B">
        <w:t xml:space="preserve"> </w:t>
      </w:r>
      <w:r>
        <w:t>ist</w:t>
      </w:r>
      <w:r w:rsidR="005E6B7B">
        <w:t xml:space="preserve"> </w:t>
      </w:r>
      <w:r>
        <w:t>ein</w:t>
      </w:r>
      <w:r w:rsidR="005E6B7B">
        <w:t xml:space="preserve"> </w:t>
      </w:r>
      <w:r>
        <w:t>Christ,</w:t>
      </w:r>
      <w:r w:rsidR="005E6B7B">
        <w:t xml:space="preserve"> </w:t>
      </w:r>
      <w:r>
        <w:t>welcher</w:t>
      </w:r>
      <w:r w:rsidR="005E6B7B">
        <w:t xml:space="preserve"> </w:t>
      </w:r>
      <w:r>
        <w:t>jenes</w:t>
      </w:r>
      <w:r w:rsidR="005E6B7B">
        <w:t xml:space="preserve"> </w:t>
      </w:r>
      <w:r>
        <w:t>Merkmal</w:t>
      </w:r>
      <w:r w:rsidR="005E6B7B">
        <w:t xml:space="preserve"> </w:t>
      </w:r>
      <w:r>
        <w:t>hat,</w:t>
      </w:r>
      <w:r w:rsidR="005E6B7B">
        <w:t xml:space="preserve"> </w:t>
      </w:r>
      <w:r>
        <w:t>womit</w:t>
      </w:r>
      <w:r w:rsidR="005E6B7B">
        <w:t xml:space="preserve"> </w:t>
      </w:r>
      <w:r>
        <w:t>Christus</w:t>
      </w:r>
      <w:r w:rsidR="005E6B7B">
        <w:t xml:space="preserve"> </w:t>
      </w:r>
      <w:r>
        <w:t>die</w:t>
      </w:r>
      <w:r w:rsidR="005E6B7B">
        <w:t xml:space="preserve"> </w:t>
      </w:r>
      <w:r>
        <w:t>Seinen</w:t>
      </w:r>
      <w:r w:rsidR="005E6B7B">
        <w:t xml:space="preserve"> </w:t>
      </w:r>
      <w:r>
        <w:t>bezeichnete,</w:t>
      </w:r>
      <w:r w:rsidR="005E6B7B">
        <w:t xml:space="preserve"> </w:t>
      </w:r>
      <w:r>
        <w:t>da</w:t>
      </w:r>
      <w:r w:rsidR="005E6B7B">
        <w:t xml:space="preserve"> </w:t>
      </w:r>
      <w:r>
        <w:t>er</w:t>
      </w:r>
      <w:r w:rsidR="005E6B7B">
        <w:t xml:space="preserve"> </w:t>
      </w:r>
      <w:r>
        <w:t>sagte:</w:t>
      </w:r>
      <w:r w:rsidR="005E6B7B">
        <w:t xml:space="preserve"> </w:t>
      </w:r>
      <w:r>
        <w:t>Darum</w:t>
      </w:r>
      <w:r w:rsidR="005E6B7B">
        <w:t xml:space="preserve"> </w:t>
      </w:r>
      <w:r>
        <w:t>wird</w:t>
      </w:r>
      <w:r w:rsidR="005E6B7B">
        <w:t xml:space="preserve"> </w:t>
      </w:r>
      <w:r>
        <w:t>man</w:t>
      </w:r>
      <w:r w:rsidR="005E6B7B">
        <w:t xml:space="preserve"> </w:t>
      </w:r>
      <w:r>
        <w:t>als</w:t>
      </w:r>
      <w:r w:rsidR="005E6B7B">
        <w:t xml:space="preserve"> </w:t>
      </w:r>
      <w:r>
        <w:t>am</w:t>
      </w:r>
      <w:r w:rsidR="005E6B7B">
        <w:t xml:space="preserve"> </w:t>
      </w:r>
      <w:r>
        <w:t>rechten</w:t>
      </w:r>
      <w:r w:rsidR="005E6B7B">
        <w:t xml:space="preserve"> </w:t>
      </w:r>
      <w:r>
        <w:t>Wahrzeichen</w:t>
      </w:r>
      <w:r w:rsidR="005E6B7B">
        <w:t xml:space="preserve"> </w:t>
      </w:r>
      <w:r>
        <w:t>erkennen,</w:t>
      </w:r>
      <w:r w:rsidR="005E6B7B">
        <w:t xml:space="preserve"> </w:t>
      </w:r>
      <w:r>
        <w:t>daß</w:t>
      </w:r>
      <w:r w:rsidR="005E6B7B">
        <w:t xml:space="preserve"> </w:t>
      </w:r>
      <w:r>
        <w:t>ihr</w:t>
      </w:r>
      <w:r w:rsidR="005E6B7B">
        <w:t xml:space="preserve"> </w:t>
      </w:r>
      <w:r>
        <w:t>meine</w:t>
      </w:r>
      <w:r w:rsidR="005E6B7B">
        <w:t xml:space="preserve"> </w:t>
      </w:r>
      <w:r>
        <w:t>Jünger</w:t>
      </w:r>
      <w:r w:rsidR="005E6B7B">
        <w:t xml:space="preserve"> </w:t>
      </w:r>
      <w:r>
        <w:t>seid,</w:t>
      </w:r>
      <w:r w:rsidR="005E6B7B">
        <w:t xml:space="preserve"> </w:t>
      </w:r>
      <w:r>
        <w:t>wenn</w:t>
      </w:r>
      <w:r w:rsidR="005E6B7B">
        <w:t xml:space="preserve"> </w:t>
      </w:r>
      <w:r>
        <w:t>ihr</w:t>
      </w:r>
      <w:r w:rsidR="005E6B7B">
        <w:t xml:space="preserve"> </w:t>
      </w:r>
      <w:r>
        <w:t>thut,</w:t>
      </w:r>
      <w:r w:rsidR="005E6B7B">
        <w:t xml:space="preserve"> </w:t>
      </w:r>
      <w:r>
        <w:t>was</w:t>
      </w:r>
      <w:r w:rsidR="005E6B7B">
        <w:t xml:space="preserve"> </w:t>
      </w:r>
      <w:r>
        <w:t>ich</w:t>
      </w:r>
      <w:r w:rsidR="005E6B7B">
        <w:t xml:space="preserve"> </w:t>
      </w:r>
      <w:r>
        <w:t>euch</w:t>
      </w:r>
      <w:r w:rsidR="005E6B7B">
        <w:t xml:space="preserve"> </w:t>
      </w:r>
      <w:r>
        <w:t>geboten</w:t>
      </w:r>
      <w:r w:rsidR="005E6B7B">
        <w:t xml:space="preserve"> </w:t>
      </w:r>
      <w:r>
        <w:t>habe.“</w:t>
      </w:r>
      <w:r w:rsidR="005E6B7B">
        <w:t xml:space="preserve"> </w:t>
      </w:r>
      <w:r>
        <w:t>Wenn</w:t>
      </w:r>
      <w:r w:rsidR="005E6B7B">
        <w:t xml:space="preserve"> </w:t>
      </w:r>
      <w:r>
        <w:t>nun</w:t>
      </w:r>
      <w:r w:rsidR="005E6B7B">
        <w:t xml:space="preserve"> </w:t>
      </w:r>
      <w:r>
        <w:t>Einige</w:t>
      </w:r>
      <w:r w:rsidR="005E6B7B">
        <w:t xml:space="preserve"> </w:t>
      </w:r>
      <w:r>
        <w:t>mehr</w:t>
      </w:r>
      <w:r w:rsidR="005E6B7B">
        <w:t xml:space="preserve"> </w:t>
      </w:r>
      <w:r>
        <w:t>dem</w:t>
      </w:r>
      <w:r w:rsidR="005E6B7B">
        <w:t xml:space="preserve"> </w:t>
      </w:r>
      <w:r>
        <w:t>menschlichen,</w:t>
      </w:r>
      <w:r w:rsidR="005E6B7B">
        <w:t xml:space="preserve"> </w:t>
      </w:r>
      <w:r>
        <w:t>als</w:t>
      </w:r>
      <w:r w:rsidR="005E6B7B">
        <w:t xml:space="preserve"> </w:t>
      </w:r>
      <w:r>
        <w:t>dem</w:t>
      </w:r>
      <w:r w:rsidR="005E6B7B">
        <w:t xml:space="preserve"> </w:t>
      </w:r>
      <w:r>
        <w:t>göttlichen</w:t>
      </w:r>
      <w:r w:rsidR="005E6B7B">
        <w:t xml:space="preserve"> </w:t>
      </w:r>
      <w:r>
        <w:t>Gesetze</w:t>
      </w:r>
      <w:r w:rsidR="005E6B7B">
        <w:t xml:space="preserve"> </w:t>
      </w:r>
      <w:r>
        <w:t>gehorchen,</w:t>
      </w:r>
      <w:r w:rsidR="005E6B7B">
        <w:t xml:space="preserve"> </w:t>
      </w:r>
      <w:r>
        <w:t>so</w:t>
      </w:r>
      <w:r w:rsidR="005E6B7B">
        <w:t xml:space="preserve"> </w:t>
      </w:r>
      <w:r>
        <w:t>wirst</w:t>
      </w:r>
      <w:r w:rsidR="005E6B7B">
        <w:t xml:space="preserve"> </w:t>
      </w:r>
      <w:r>
        <w:t>du</w:t>
      </w:r>
      <w:r w:rsidR="005E6B7B">
        <w:t xml:space="preserve"> </w:t>
      </w:r>
      <w:r>
        <w:t>solche</w:t>
      </w:r>
      <w:r w:rsidR="005E6B7B">
        <w:t xml:space="preserve"> </w:t>
      </w:r>
      <w:r>
        <w:t>des</w:t>
      </w:r>
      <w:r w:rsidR="005E6B7B">
        <w:t xml:space="preserve"> </w:t>
      </w:r>
      <w:r>
        <w:t>Merkmals</w:t>
      </w:r>
      <w:r w:rsidR="005E6B7B">
        <w:t xml:space="preserve"> </w:t>
      </w:r>
      <w:r>
        <w:t>Christi</w:t>
      </w:r>
      <w:r w:rsidR="005E6B7B">
        <w:t xml:space="preserve"> </w:t>
      </w:r>
      <w:r>
        <w:t>ermangelnd</w:t>
      </w:r>
      <w:r w:rsidR="005E6B7B">
        <w:t xml:space="preserve"> </w:t>
      </w:r>
      <w:r>
        <w:t>finden,</w:t>
      </w:r>
      <w:r w:rsidR="005E6B7B">
        <w:t xml:space="preserve"> </w:t>
      </w:r>
      <w:r>
        <w:t>indem</w:t>
      </w:r>
      <w:r w:rsidR="005E6B7B">
        <w:t xml:space="preserve"> </w:t>
      </w:r>
      <w:r>
        <w:t>sie</w:t>
      </w:r>
      <w:r w:rsidR="005E6B7B">
        <w:t xml:space="preserve"> </w:t>
      </w:r>
      <w:r>
        <w:t>seine</w:t>
      </w:r>
      <w:r w:rsidR="005E6B7B">
        <w:t xml:space="preserve"> </w:t>
      </w:r>
      <w:r>
        <w:t>Gebote</w:t>
      </w:r>
      <w:r w:rsidR="005E6B7B">
        <w:t xml:space="preserve"> </w:t>
      </w:r>
      <w:r>
        <w:t>den</w:t>
      </w:r>
      <w:r w:rsidR="005E6B7B">
        <w:t xml:space="preserve"> </w:t>
      </w:r>
      <w:r>
        <w:t>ihrigen</w:t>
      </w:r>
      <w:r w:rsidR="005E6B7B">
        <w:t xml:space="preserve"> </w:t>
      </w:r>
      <w:r>
        <w:t>hintansetzen.</w:t>
      </w:r>
      <w:r w:rsidR="005E6B7B">
        <w:t xml:space="preserve"> </w:t>
      </w:r>
      <w:r>
        <w:t>Deßhalb</w:t>
      </w:r>
      <w:r w:rsidR="005E6B7B">
        <w:t xml:space="preserve"> </w:t>
      </w:r>
      <w:r>
        <w:t>soll</w:t>
      </w:r>
      <w:r w:rsidR="005E6B7B">
        <w:t xml:space="preserve"> </w:t>
      </w:r>
      <w:r>
        <w:t>es,</w:t>
      </w:r>
      <w:r w:rsidR="005E6B7B">
        <w:t xml:space="preserve"> </w:t>
      </w:r>
      <w:r>
        <w:t>wenn</w:t>
      </w:r>
      <w:r w:rsidR="005E6B7B">
        <w:t xml:space="preserve"> </w:t>
      </w:r>
      <w:r>
        <w:t>die</w:t>
      </w:r>
      <w:r w:rsidR="005E6B7B">
        <w:t xml:space="preserve"> </w:t>
      </w:r>
      <w:r>
        <w:t>Andern</w:t>
      </w:r>
      <w:r w:rsidR="005E6B7B">
        <w:t xml:space="preserve"> </w:t>
      </w:r>
      <w:r>
        <w:t>etwas</w:t>
      </w:r>
      <w:r w:rsidR="005E6B7B">
        <w:t xml:space="preserve"> </w:t>
      </w:r>
      <w:r>
        <w:t>aufdringen</w:t>
      </w:r>
      <w:r w:rsidR="005E6B7B">
        <w:t xml:space="preserve"> </w:t>
      </w:r>
      <w:r>
        <w:t>wollen,</w:t>
      </w:r>
      <w:r w:rsidR="005E6B7B">
        <w:t xml:space="preserve"> </w:t>
      </w:r>
      <w:r>
        <w:t>innerlich</w:t>
      </w:r>
      <w:r w:rsidR="005E6B7B">
        <w:t xml:space="preserve"> </w:t>
      </w:r>
      <w:r>
        <w:t>bei</w:t>
      </w:r>
      <w:r w:rsidR="005E6B7B">
        <w:t xml:space="preserve"> </w:t>
      </w:r>
      <w:r>
        <w:t>dir</w:t>
      </w:r>
      <w:r w:rsidR="005E6B7B">
        <w:t xml:space="preserve"> </w:t>
      </w:r>
      <w:r>
        <w:t>heißen:</w:t>
      </w:r>
      <w:r w:rsidR="005E6B7B">
        <w:t xml:space="preserve"> </w:t>
      </w:r>
      <w:r>
        <w:t>Dieß</w:t>
      </w:r>
      <w:r w:rsidR="005E6B7B">
        <w:t xml:space="preserve"> </w:t>
      </w:r>
      <w:r>
        <w:t>sind</w:t>
      </w:r>
      <w:r w:rsidR="005E6B7B">
        <w:t xml:space="preserve"> </w:t>
      </w:r>
      <w:r>
        <w:t>ägyptische</w:t>
      </w:r>
      <w:r w:rsidR="005E6B7B">
        <w:t xml:space="preserve"> </w:t>
      </w:r>
      <w:r>
        <w:t>Fliegen,</w:t>
      </w:r>
      <w:r w:rsidR="005E6B7B">
        <w:t xml:space="preserve"> </w:t>
      </w:r>
      <w:r>
        <w:t>Cananiter,</w:t>
      </w:r>
      <w:r w:rsidR="005E6B7B">
        <w:t xml:space="preserve"> </w:t>
      </w:r>
      <w:r>
        <w:t>Pheresiter,</w:t>
      </w:r>
      <w:r w:rsidR="005E6B7B">
        <w:t xml:space="preserve"> </w:t>
      </w:r>
      <w:r>
        <w:t>Amoniter,</w:t>
      </w:r>
      <w:r w:rsidR="005E6B7B">
        <w:t xml:space="preserve"> </w:t>
      </w:r>
      <w:r>
        <w:t>Hethiter,</w:t>
      </w:r>
      <w:r w:rsidR="005E6B7B">
        <w:t xml:space="preserve"> </w:t>
      </w:r>
      <w:r>
        <w:t>Jebusiter,</w:t>
      </w:r>
      <w:r w:rsidR="005E6B7B">
        <w:t xml:space="preserve"> </w:t>
      </w:r>
      <w:r>
        <w:t>die</w:t>
      </w:r>
      <w:r w:rsidR="005E6B7B">
        <w:t xml:space="preserve"> </w:t>
      </w:r>
      <w:r>
        <w:t>dich</w:t>
      </w:r>
      <w:r w:rsidR="005E6B7B">
        <w:t xml:space="preserve"> </w:t>
      </w:r>
      <w:r>
        <w:t>ihnen</w:t>
      </w:r>
      <w:r w:rsidR="005E6B7B">
        <w:t xml:space="preserve"> </w:t>
      </w:r>
      <w:r>
        <w:t>zu</w:t>
      </w:r>
      <w:r w:rsidR="005E6B7B">
        <w:t xml:space="preserve"> </w:t>
      </w:r>
      <w:r>
        <w:t>gewinnen</w:t>
      </w:r>
      <w:r w:rsidR="005E6B7B">
        <w:t xml:space="preserve"> </w:t>
      </w:r>
      <w:r>
        <w:t>suchen,</w:t>
      </w:r>
      <w:r w:rsidR="005E6B7B">
        <w:t xml:space="preserve"> </w:t>
      </w:r>
      <w:r>
        <w:t>die</w:t>
      </w:r>
      <w:r w:rsidR="005E6B7B">
        <w:t xml:space="preserve"> </w:t>
      </w:r>
      <w:r>
        <w:t>sinds,</w:t>
      </w:r>
      <w:r w:rsidR="005E6B7B">
        <w:t xml:space="preserve"> </w:t>
      </w:r>
      <w:r>
        <w:t>aus</w:t>
      </w:r>
      <w:r w:rsidR="005E6B7B">
        <w:t xml:space="preserve"> </w:t>
      </w:r>
      <w:r>
        <w:t>deren</w:t>
      </w:r>
      <w:r w:rsidR="005E6B7B">
        <w:t xml:space="preserve"> </w:t>
      </w:r>
      <w:r>
        <w:t>Bekämpfer</w:t>
      </w:r>
      <w:r w:rsidR="005E6B7B">
        <w:t xml:space="preserve"> </w:t>
      </w:r>
      <w:r>
        <w:t>die</w:t>
      </w:r>
      <w:r w:rsidR="005E6B7B">
        <w:t xml:space="preserve"> </w:t>
      </w:r>
      <w:r>
        <w:t>Krone</w:t>
      </w:r>
      <w:r w:rsidR="005E6B7B">
        <w:t xml:space="preserve"> </w:t>
      </w:r>
      <w:r>
        <w:t>wartet.</w:t>
      </w:r>
      <w:r w:rsidR="005E6B7B">
        <w:t xml:space="preserve"> </w:t>
      </w:r>
      <w:r>
        <w:t>Des</w:t>
      </w:r>
      <w:r w:rsidR="005E6B7B">
        <w:t xml:space="preserve"> </w:t>
      </w:r>
      <w:r>
        <w:t>Menschen</w:t>
      </w:r>
      <w:r w:rsidR="005E6B7B">
        <w:t xml:space="preserve"> </w:t>
      </w:r>
      <w:r>
        <w:t>Leben</w:t>
      </w:r>
      <w:r w:rsidR="005E6B7B">
        <w:t xml:space="preserve"> </w:t>
      </w:r>
      <w:r>
        <w:t>auf</w:t>
      </w:r>
      <w:r w:rsidR="005E6B7B">
        <w:t xml:space="preserve"> </w:t>
      </w:r>
      <w:r>
        <w:t>Erden</w:t>
      </w:r>
      <w:r w:rsidR="005E6B7B">
        <w:t xml:space="preserve"> </w:t>
      </w:r>
      <w:r>
        <w:t>ist</w:t>
      </w:r>
      <w:r w:rsidR="005E6B7B">
        <w:t xml:space="preserve"> </w:t>
      </w:r>
      <w:r>
        <w:t>ein</w:t>
      </w:r>
      <w:r w:rsidR="005E6B7B">
        <w:t xml:space="preserve"> </w:t>
      </w:r>
      <w:r>
        <w:t>Krieg;</w:t>
      </w:r>
      <w:r w:rsidR="005E6B7B">
        <w:t xml:space="preserve"> </w:t>
      </w:r>
      <w:r>
        <w:t>mit</w:t>
      </w:r>
      <w:r w:rsidR="005E6B7B">
        <w:t xml:space="preserve"> </w:t>
      </w:r>
      <w:r>
        <w:t>den</w:t>
      </w:r>
      <w:r w:rsidR="005E6B7B">
        <w:t xml:space="preserve"> </w:t>
      </w:r>
      <w:r>
        <w:t>Waffen</w:t>
      </w:r>
      <w:r w:rsidR="005E6B7B">
        <w:t xml:space="preserve"> </w:t>
      </w:r>
      <w:r>
        <w:t>des</w:t>
      </w:r>
      <w:r w:rsidR="005E6B7B">
        <w:t xml:space="preserve"> </w:t>
      </w:r>
      <w:r>
        <w:t>Paulus</w:t>
      </w:r>
      <w:r w:rsidR="005E6B7B">
        <w:t xml:space="preserve"> </w:t>
      </w:r>
      <w:r>
        <w:t>gerüstet</w:t>
      </w:r>
      <w:r w:rsidR="005E6B7B">
        <w:t xml:space="preserve"> </w:t>
      </w:r>
      <w:r>
        <w:t>gilt</w:t>
      </w:r>
      <w:r w:rsidR="005E6B7B">
        <w:t xml:space="preserve"> </w:t>
      </w:r>
      <w:r>
        <w:t>es</w:t>
      </w:r>
      <w:r w:rsidR="005E6B7B">
        <w:t xml:space="preserve"> </w:t>
      </w:r>
      <w:r>
        <w:t>darin,</w:t>
      </w:r>
      <w:r w:rsidR="005E6B7B">
        <w:t xml:space="preserve"> </w:t>
      </w:r>
      <w:r>
        <w:t>tapfer</w:t>
      </w:r>
      <w:r w:rsidR="005E6B7B">
        <w:t xml:space="preserve"> </w:t>
      </w:r>
      <w:r>
        <w:t>in</w:t>
      </w:r>
      <w:r w:rsidR="005E6B7B">
        <w:t xml:space="preserve"> </w:t>
      </w:r>
      <w:r>
        <w:t>der</w:t>
      </w:r>
      <w:r w:rsidR="005E6B7B">
        <w:t xml:space="preserve"> </w:t>
      </w:r>
      <w:r>
        <w:t>Schlacht</w:t>
      </w:r>
      <w:r w:rsidR="005E6B7B">
        <w:t xml:space="preserve"> </w:t>
      </w:r>
      <w:r>
        <w:t>zu</w:t>
      </w:r>
      <w:r w:rsidR="005E6B7B">
        <w:t xml:space="preserve"> </w:t>
      </w:r>
      <w:r>
        <w:t>streiten,</w:t>
      </w:r>
      <w:r w:rsidR="005E6B7B">
        <w:t xml:space="preserve"> </w:t>
      </w:r>
      <w:r>
        <w:t>wenn</w:t>
      </w:r>
      <w:r w:rsidR="005E6B7B">
        <w:t xml:space="preserve"> </w:t>
      </w:r>
      <w:r>
        <w:t>man</w:t>
      </w:r>
      <w:r w:rsidR="005E6B7B">
        <w:t xml:space="preserve"> </w:t>
      </w:r>
      <w:r>
        <w:t>gekrönt</w:t>
      </w:r>
      <w:r w:rsidR="005E6B7B">
        <w:t xml:space="preserve"> </w:t>
      </w:r>
      <w:r>
        <w:t>werden</w:t>
      </w:r>
      <w:r w:rsidR="005E6B7B">
        <w:t xml:space="preserve"> </w:t>
      </w:r>
      <w:r>
        <w:t>will,</w:t>
      </w:r>
      <w:r w:rsidR="005E6B7B">
        <w:t xml:space="preserve"> </w:t>
      </w:r>
      <w:r>
        <w:t>diese</w:t>
      </w:r>
      <w:r w:rsidR="005E6B7B">
        <w:t xml:space="preserve"> </w:t>
      </w:r>
      <w:r>
        <w:t>Welt,</w:t>
      </w:r>
      <w:r w:rsidR="005E6B7B">
        <w:t xml:space="preserve"> </w:t>
      </w:r>
      <w:r>
        <w:t>die</w:t>
      </w:r>
      <w:r w:rsidR="005E6B7B">
        <w:t xml:space="preserve"> </w:t>
      </w:r>
      <w:r>
        <w:t>gleich</w:t>
      </w:r>
      <w:r w:rsidR="005E6B7B">
        <w:t xml:space="preserve"> </w:t>
      </w:r>
      <w:r>
        <w:t>einem</w:t>
      </w:r>
      <w:r w:rsidR="005E6B7B">
        <w:t xml:space="preserve"> </w:t>
      </w:r>
      <w:r>
        <w:t>Goliath</w:t>
      </w:r>
      <w:r w:rsidR="005E6B7B">
        <w:t xml:space="preserve"> </w:t>
      </w:r>
      <w:r>
        <w:t>sich</w:t>
      </w:r>
      <w:r w:rsidR="005E6B7B">
        <w:t xml:space="preserve"> </w:t>
      </w:r>
      <w:r>
        <w:t>erhebt,</w:t>
      </w:r>
      <w:r w:rsidR="005E6B7B">
        <w:t xml:space="preserve"> </w:t>
      </w:r>
      <w:r>
        <w:t>mit</w:t>
      </w:r>
      <w:r w:rsidR="005E6B7B">
        <w:t xml:space="preserve"> </w:t>
      </w:r>
      <w:r>
        <w:t>den</w:t>
      </w:r>
      <w:r w:rsidR="005E6B7B">
        <w:t xml:space="preserve"> </w:t>
      </w:r>
      <w:r>
        <w:t>drei</w:t>
      </w:r>
      <w:r w:rsidR="005E6B7B">
        <w:t xml:space="preserve"> </w:t>
      </w:r>
      <w:r>
        <w:t>klarsten</w:t>
      </w:r>
      <w:r w:rsidR="005E6B7B">
        <w:t xml:space="preserve"> </w:t>
      </w:r>
      <w:r>
        <w:t>Steinen</w:t>
      </w:r>
      <w:r w:rsidR="005E6B7B">
        <w:t xml:space="preserve"> </w:t>
      </w:r>
      <w:r>
        <w:t>niederzuwerfen.</w:t>
      </w:r>
      <w:r w:rsidR="005E6B7B">
        <w:t xml:space="preserve"> </w:t>
      </w:r>
      <w:r>
        <w:t>Und</w:t>
      </w:r>
      <w:r w:rsidR="005E6B7B">
        <w:t xml:space="preserve"> </w:t>
      </w:r>
      <w:r>
        <w:t>wenn</w:t>
      </w:r>
      <w:r w:rsidR="005E6B7B">
        <w:t xml:space="preserve"> </w:t>
      </w:r>
      <w:r>
        <w:t>du</w:t>
      </w:r>
      <w:r w:rsidR="005E6B7B">
        <w:t xml:space="preserve"> </w:t>
      </w:r>
      <w:r>
        <w:t>gleichsam</w:t>
      </w:r>
      <w:r w:rsidR="005E6B7B">
        <w:t xml:space="preserve"> </w:t>
      </w:r>
      <w:r>
        <w:t>einwendend</w:t>
      </w:r>
      <w:r w:rsidR="005E6B7B">
        <w:t xml:space="preserve"> </w:t>
      </w:r>
      <w:r>
        <w:t>sprichst:</w:t>
      </w:r>
      <w:r w:rsidR="005E6B7B">
        <w:t xml:space="preserve"> </w:t>
      </w:r>
      <w:r>
        <w:t>was</w:t>
      </w:r>
      <w:r w:rsidR="005E6B7B">
        <w:t xml:space="preserve"> </w:t>
      </w:r>
      <w:r>
        <w:t>werden</w:t>
      </w:r>
      <w:r w:rsidR="005E6B7B">
        <w:t xml:space="preserve"> </w:t>
      </w:r>
      <w:r>
        <w:t>wir</w:t>
      </w:r>
      <w:r w:rsidR="005E6B7B">
        <w:t xml:space="preserve"> </w:t>
      </w:r>
      <w:r>
        <w:t>unsere</w:t>
      </w:r>
      <w:r w:rsidR="005E6B7B">
        <w:t xml:space="preserve"> </w:t>
      </w:r>
      <w:r>
        <w:t>Pflegbefohlenen</w:t>
      </w:r>
      <w:r w:rsidR="005E6B7B">
        <w:t xml:space="preserve"> </w:t>
      </w:r>
      <w:r>
        <w:t>lehren,</w:t>
      </w:r>
      <w:r w:rsidR="005E6B7B">
        <w:t xml:space="preserve"> </w:t>
      </w:r>
      <w:r>
        <w:t>wenn</w:t>
      </w:r>
      <w:r w:rsidR="005E6B7B">
        <w:t xml:space="preserve"> </w:t>
      </w:r>
      <w:r>
        <w:t>wir</w:t>
      </w:r>
      <w:r w:rsidR="005E6B7B">
        <w:t xml:space="preserve"> </w:t>
      </w:r>
      <w:r>
        <w:t>sehen,</w:t>
      </w:r>
      <w:r w:rsidR="005E6B7B">
        <w:t xml:space="preserve"> </w:t>
      </w:r>
      <w:r>
        <w:t>daß</w:t>
      </w:r>
      <w:r w:rsidR="005E6B7B">
        <w:t xml:space="preserve"> </w:t>
      </w:r>
      <w:r>
        <w:t>die</w:t>
      </w:r>
      <w:r w:rsidR="005E6B7B">
        <w:t xml:space="preserve"> </w:t>
      </w:r>
      <w:r>
        <w:t>Mühe</w:t>
      </w:r>
      <w:r w:rsidR="005E6B7B">
        <w:t xml:space="preserve"> </w:t>
      </w:r>
      <w:r>
        <w:t>vergeblich</w:t>
      </w:r>
      <w:r w:rsidR="005E6B7B">
        <w:t xml:space="preserve"> </w:t>
      </w:r>
      <w:r>
        <w:t>angewandt</w:t>
      </w:r>
      <w:r w:rsidR="005E6B7B">
        <w:t xml:space="preserve"> </w:t>
      </w:r>
      <w:r>
        <w:t>wird,</w:t>
      </w:r>
      <w:r w:rsidR="005E6B7B">
        <w:t xml:space="preserve"> </w:t>
      </w:r>
      <w:r>
        <w:t>indem</w:t>
      </w:r>
      <w:r w:rsidR="005E6B7B">
        <w:t xml:space="preserve"> </w:t>
      </w:r>
      <w:r>
        <w:t>keine</w:t>
      </w:r>
      <w:r w:rsidR="005E6B7B">
        <w:t xml:space="preserve"> </w:t>
      </w:r>
      <w:r>
        <w:t>oder</w:t>
      </w:r>
      <w:r w:rsidR="005E6B7B">
        <w:t xml:space="preserve"> </w:t>
      </w:r>
      <w:r>
        <w:t>nur</w:t>
      </w:r>
      <w:r w:rsidR="005E6B7B">
        <w:t xml:space="preserve"> </w:t>
      </w:r>
      <w:r>
        <w:t>sehr</w:t>
      </w:r>
      <w:r w:rsidR="005E6B7B">
        <w:t xml:space="preserve"> </w:t>
      </w:r>
      <w:r>
        <w:t>wenige</w:t>
      </w:r>
      <w:r w:rsidR="005E6B7B">
        <w:t xml:space="preserve"> </w:t>
      </w:r>
      <w:r>
        <w:t>dem</w:t>
      </w:r>
      <w:r w:rsidR="005E6B7B">
        <w:t xml:space="preserve"> </w:t>
      </w:r>
      <w:r>
        <w:t>Evangelium</w:t>
      </w:r>
      <w:r w:rsidR="005E6B7B">
        <w:t xml:space="preserve"> </w:t>
      </w:r>
      <w:r>
        <w:t>oder</w:t>
      </w:r>
      <w:r w:rsidR="005E6B7B">
        <w:t xml:space="preserve"> </w:t>
      </w:r>
      <w:r>
        <w:t>der</w:t>
      </w:r>
      <w:r w:rsidR="005E6B7B">
        <w:t xml:space="preserve"> </w:t>
      </w:r>
      <w:r>
        <w:t>apostolischen</w:t>
      </w:r>
      <w:r w:rsidR="005E6B7B">
        <w:t xml:space="preserve"> </w:t>
      </w:r>
      <w:r>
        <w:t>Lehre</w:t>
      </w:r>
      <w:r w:rsidR="005E6B7B">
        <w:t xml:space="preserve"> </w:t>
      </w:r>
      <w:r>
        <w:t>gehorchen?</w:t>
      </w:r>
      <w:r w:rsidR="005E6B7B">
        <w:t xml:space="preserve"> </w:t>
      </w:r>
      <w:r>
        <w:t>so</w:t>
      </w:r>
      <w:r w:rsidR="005E6B7B">
        <w:t xml:space="preserve"> </w:t>
      </w:r>
      <w:r>
        <w:t>erwidere</w:t>
      </w:r>
      <w:r w:rsidR="005E6B7B">
        <w:t xml:space="preserve"> </w:t>
      </w:r>
      <w:r>
        <w:t>ich:</w:t>
      </w:r>
      <w:r w:rsidR="005E6B7B">
        <w:t xml:space="preserve"> </w:t>
      </w:r>
      <w:r>
        <w:t>um</w:t>
      </w:r>
      <w:r w:rsidR="005E6B7B">
        <w:t xml:space="preserve"> </w:t>
      </w:r>
      <w:r>
        <w:t>so</w:t>
      </w:r>
      <w:r w:rsidR="005E6B7B">
        <w:t xml:space="preserve"> </w:t>
      </w:r>
      <w:r>
        <w:t>eifriger</w:t>
      </w:r>
      <w:r w:rsidR="005E6B7B">
        <w:t xml:space="preserve"> </w:t>
      </w:r>
      <w:r>
        <w:t>mußt</w:t>
      </w:r>
      <w:r w:rsidR="005E6B7B">
        <w:t xml:space="preserve"> </w:t>
      </w:r>
      <w:r>
        <w:t>du</w:t>
      </w:r>
      <w:r w:rsidR="005E6B7B">
        <w:t xml:space="preserve"> </w:t>
      </w:r>
      <w:r>
        <w:t>dich</w:t>
      </w:r>
      <w:r w:rsidR="005E6B7B">
        <w:t xml:space="preserve"> </w:t>
      </w:r>
      <w:r>
        <w:t>bemühen,</w:t>
      </w:r>
      <w:r w:rsidR="005E6B7B">
        <w:t xml:space="preserve"> </w:t>
      </w:r>
      <w:r>
        <w:t>daß</w:t>
      </w:r>
      <w:r w:rsidR="005E6B7B">
        <w:t xml:space="preserve"> </w:t>
      </w:r>
      <w:r>
        <w:t>du</w:t>
      </w:r>
      <w:r w:rsidR="005E6B7B">
        <w:t xml:space="preserve"> </w:t>
      </w:r>
      <w:r>
        <w:t>diese</w:t>
      </w:r>
      <w:r w:rsidR="005E6B7B">
        <w:t xml:space="preserve"> </w:t>
      </w:r>
      <w:r>
        <w:t>zwar</w:t>
      </w:r>
      <w:r w:rsidR="005E6B7B">
        <w:t xml:space="preserve"> </w:t>
      </w:r>
      <w:r>
        <w:t>gemeiniglich</w:t>
      </w:r>
      <w:r w:rsidR="005E6B7B">
        <w:t xml:space="preserve"> </w:t>
      </w:r>
      <w:r>
        <w:t>verachtete</w:t>
      </w:r>
      <w:r w:rsidR="005E6B7B">
        <w:t xml:space="preserve"> </w:t>
      </w:r>
      <w:r>
        <w:t>oder</w:t>
      </w:r>
      <w:r w:rsidR="005E6B7B">
        <w:t xml:space="preserve"> vernachlässigte</w:t>
      </w:r>
      <w:r>
        <w:t>,</w:t>
      </w:r>
      <w:r w:rsidR="005E6B7B">
        <w:t xml:space="preserve"> </w:t>
      </w:r>
      <w:r>
        <w:t>jedoch</w:t>
      </w:r>
      <w:r w:rsidR="005E6B7B">
        <w:t xml:space="preserve"> </w:t>
      </w:r>
      <w:r>
        <w:t>in</w:t>
      </w:r>
      <w:r w:rsidR="005E6B7B">
        <w:t xml:space="preserve"> </w:t>
      </w:r>
      <w:r>
        <w:t>ihrer</w:t>
      </w:r>
      <w:r w:rsidR="005E6B7B">
        <w:t xml:space="preserve"> </w:t>
      </w:r>
      <w:r>
        <w:t>Schönheit</w:t>
      </w:r>
      <w:r w:rsidR="005E6B7B">
        <w:t xml:space="preserve"> </w:t>
      </w:r>
      <w:r>
        <w:t>glänzende</w:t>
      </w:r>
      <w:r w:rsidR="005E6B7B">
        <w:t xml:space="preserve"> </w:t>
      </w:r>
      <w:r>
        <w:t>köstliche</w:t>
      </w:r>
      <w:r w:rsidR="005E6B7B">
        <w:t xml:space="preserve"> </w:t>
      </w:r>
      <w:r>
        <w:t>Perle</w:t>
      </w:r>
      <w:r w:rsidR="005E6B7B">
        <w:t xml:space="preserve"> </w:t>
      </w:r>
      <w:r>
        <w:t>so</w:t>
      </w:r>
      <w:r w:rsidR="005E6B7B">
        <w:t xml:space="preserve"> </w:t>
      </w:r>
      <w:r>
        <w:t>vielen</w:t>
      </w:r>
      <w:r w:rsidR="005E6B7B">
        <w:t xml:space="preserve"> </w:t>
      </w:r>
      <w:r>
        <w:t>als</w:t>
      </w:r>
      <w:r w:rsidR="005E6B7B">
        <w:t xml:space="preserve"> </w:t>
      </w:r>
      <w:r>
        <w:t>möglich</w:t>
      </w:r>
      <w:r w:rsidR="005E6B7B">
        <w:t xml:space="preserve"> </w:t>
      </w:r>
      <w:r>
        <w:t>zeigest,</w:t>
      </w:r>
      <w:r w:rsidR="005E6B7B">
        <w:t xml:space="preserve"> </w:t>
      </w:r>
      <w:r>
        <w:t>daß</w:t>
      </w:r>
      <w:r w:rsidR="005E6B7B">
        <w:t xml:space="preserve"> </w:t>
      </w:r>
      <w:r>
        <w:t>sie</w:t>
      </w:r>
      <w:r w:rsidR="005E6B7B">
        <w:t xml:space="preserve"> </w:t>
      </w:r>
      <w:r>
        <w:t>sie</w:t>
      </w:r>
      <w:r w:rsidR="005E6B7B">
        <w:t xml:space="preserve"> </w:t>
      </w:r>
      <w:r>
        <w:t>liebgewinnen,</w:t>
      </w:r>
      <w:r w:rsidR="005E6B7B">
        <w:t xml:space="preserve"> </w:t>
      </w:r>
      <w:r>
        <w:t>Alles</w:t>
      </w:r>
      <w:r w:rsidR="005E6B7B">
        <w:t xml:space="preserve"> </w:t>
      </w:r>
      <w:r>
        <w:t>verkaufen,</w:t>
      </w:r>
      <w:r w:rsidR="005E6B7B">
        <w:t xml:space="preserve"> </w:t>
      </w:r>
      <w:r>
        <w:t>und</w:t>
      </w:r>
      <w:r w:rsidR="005E6B7B">
        <w:t xml:space="preserve"> </w:t>
      </w:r>
      <w:r>
        <w:t>sie</w:t>
      </w:r>
      <w:r w:rsidR="005E6B7B">
        <w:t xml:space="preserve"> </w:t>
      </w:r>
      <w:r>
        <w:t>sich</w:t>
      </w:r>
      <w:r w:rsidR="005E6B7B">
        <w:t xml:space="preserve"> </w:t>
      </w:r>
      <w:r>
        <w:t>erwerben.</w:t>
      </w:r>
      <w:r w:rsidR="005E6B7B">
        <w:t xml:space="preserve"> </w:t>
      </w:r>
      <w:r>
        <w:t>Sagte</w:t>
      </w:r>
      <w:r w:rsidR="005E6B7B">
        <w:t xml:space="preserve"> </w:t>
      </w:r>
      <w:r>
        <w:t>Christus</w:t>
      </w:r>
      <w:r w:rsidR="005E6B7B">
        <w:t xml:space="preserve"> </w:t>
      </w:r>
      <w:r>
        <w:t>nicht,</w:t>
      </w:r>
      <w:r w:rsidR="005E6B7B">
        <w:t xml:space="preserve"> </w:t>
      </w:r>
      <w:r>
        <w:t>der</w:t>
      </w:r>
      <w:r w:rsidR="005E6B7B">
        <w:t xml:space="preserve"> </w:t>
      </w:r>
      <w:r>
        <w:t>Samen</w:t>
      </w:r>
      <w:r w:rsidR="005E6B7B">
        <w:t xml:space="preserve"> </w:t>
      </w:r>
      <w:r>
        <w:t>sei</w:t>
      </w:r>
      <w:r w:rsidR="005E6B7B">
        <w:t xml:space="preserve"> </w:t>
      </w:r>
      <w:r>
        <w:t>in</w:t>
      </w:r>
      <w:r w:rsidR="005E6B7B">
        <w:t xml:space="preserve"> </w:t>
      </w:r>
      <w:r>
        <w:t>vier</w:t>
      </w:r>
      <w:r w:rsidR="005E6B7B">
        <w:t xml:space="preserve"> </w:t>
      </w:r>
      <w:r>
        <w:t>Theile</w:t>
      </w:r>
      <w:r w:rsidR="005E6B7B">
        <w:t xml:space="preserve"> </w:t>
      </w:r>
      <w:r>
        <w:t>getheilt,</w:t>
      </w:r>
      <w:r w:rsidR="005E6B7B">
        <w:t xml:space="preserve"> </w:t>
      </w:r>
      <w:r>
        <w:t>von</w:t>
      </w:r>
      <w:r w:rsidR="005E6B7B">
        <w:t xml:space="preserve"> </w:t>
      </w:r>
      <w:r>
        <w:t>deren</w:t>
      </w:r>
      <w:r w:rsidR="005E6B7B">
        <w:t xml:space="preserve"> </w:t>
      </w:r>
      <w:r>
        <w:t>einer</w:t>
      </w:r>
      <w:r w:rsidR="005E6B7B">
        <w:t xml:space="preserve"> </w:t>
      </w:r>
      <w:r>
        <w:t>allein</w:t>
      </w:r>
      <w:r w:rsidR="005E6B7B">
        <w:t xml:space="preserve"> </w:t>
      </w:r>
      <w:r>
        <w:t>auf</w:t>
      </w:r>
      <w:r w:rsidR="005E6B7B">
        <w:t xml:space="preserve"> </w:t>
      </w:r>
      <w:r>
        <w:t>gutes</w:t>
      </w:r>
      <w:r w:rsidR="005E6B7B">
        <w:t xml:space="preserve"> </w:t>
      </w:r>
      <w:r>
        <w:t>Land</w:t>
      </w:r>
      <w:r w:rsidR="005E6B7B">
        <w:t xml:space="preserve"> </w:t>
      </w:r>
      <w:r>
        <w:t>fiel?</w:t>
      </w:r>
      <w:r w:rsidR="005E6B7B">
        <w:t xml:space="preserve"> </w:t>
      </w:r>
      <w:r>
        <w:t>Versicherte</w:t>
      </w:r>
      <w:r w:rsidR="005E6B7B">
        <w:t xml:space="preserve"> </w:t>
      </w:r>
      <w:r>
        <w:t>er</w:t>
      </w:r>
      <w:r w:rsidR="005E6B7B">
        <w:t xml:space="preserve"> </w:t>
      </w:r>
      <w:r>
        <w:t>nicht,</w:t>
      </w:r>
      <w:r w:rsidR="005E6B7B">
        <w:t xml:space="preserve"> </w:t>
      </w:r>
      <w:r>
        <w:t>er</w:t>
      </w:r>
      <w:r w:rsidR="005E6B7B">
        <w:t xml:space="preserve"> </w:t>
      </w:r>
      <w:r>
        <w:t>sei</w:t>
      </w:r>
      <w:r w:rsidR="005E6B7B">
        <w:t xml:space="preserve"> </w:t>
      </w:r>
      <w:r>
        <w:t>gekommen,</w:t>
      </w:r>
      <w:r w:rsidR="005E6B7B">
        <w:t xml:space="preserve"> </w:t>
      </w:r>
      <w:r>
        <w:t>ein</w:t>
      </w:r>
      <w:r w:rsidR="005E6B7B">
        <w:t xml:space="preserve"> </w:t>
      </w:r>
      <w:r>
        <w:t>Feuer</w:t>
      </w:r>
      <w:r w:rsidR="005E6B7B">
        <w:t xml:space="preserve"> </w:t>
      </w:r>
      <w:r>
        <w:t>anzuzünden,</w:t>
      </w:r>
      <w:r w:rsidR="005E6B7B">
        <w:t xml:space="preserve"> </w:t>
      </w:r>
      <w:r>
        <w:t>auf</w:t>
      </w:r>
      <w:r w:rsidR="005E6B7B">
        <w:t xml:space="preserve"> </w:t>
      </w:r>
      <w:r>
        <w:t>Erden,</w:t>
      </w:r>
      <w:r w:rsidR="005E6B7B">
        <w:t xml:space="preserve"> </w:t>
      </w:r>
      <w:r>
        <w:t>und</w:t>
      </w:r>
      <w:r w:rsidR="005E6B7B">
        <w:t xml:space="preserve"> </w:t>
      </w:r>
      <w:r>
        <w:t>was</w:t>
      </w:r>
      <w:r w:rsidR="005E6B7B">
        <w:t xml:space="preserve"> </w:t>
      </w:r>
      <w:r>
        <w:t>wollte</w:t>
      </w:r>
      <w:r w:rsidR="005E6B7B">
        <w:t xml:space="preserve"> </w:t>
      </w:r>
      <w:r>
        <w:t>er</w:t>
      </w:r>
      <w:r w:rsidR="005E6B7B">
        <w:t xml:space="preserve"> </w:t>
      </w:r>
      <w:r>
        <w:t>lieber,</w:t>
      </w:r>
      <w:r w:rsidR="005E6B7B">
        <w:t xml:space="preserve"> </w:t>
      </w:r>
      <w:r>
        <w:t>denn</w:t>
      </w:r>
      <w:r w:rsidR="005E6B7B">
        <w:t xml:space="preserve"> </w:t>
      </w:r>
      <w:r>
        <w:t>es</w:t>
      </w:r>
      <w:r w:rsidR="005E6B7B">
        <w:t xml:space="preserve"> </w:t>
      </w:r>
      <w:r>
        <w:t>brennete</w:t>
      </w:r>
      <w:r w:rsidR="005E6B7B">
        <w:t xml:space="preserve"> </w:t>
      </w:r>
      <w:r>
        <w:t>schon?</w:t>
      </w:r>
      <w:r w:rsidR="005E6B7B">
        <w:t xml:space="preserve"> </w:t>
      </w:r>
      <w:r>
        <w:t>Was</w:t>
      </w:r>
      <w:r w:rsidR="005E6B7B">
        <w:t xml:space="preserve"> </w:t>
      </w:r>
      <w:r>
        <w:t>anders</w:t>
      </w:r>
      <w:r w:rsidR="005E6B7B">
        <w:t xml:space="preserve"> </w:t>
      </w:r>
      <w:r>
        <w:t>könnten</w:t>
      </w:r>
      <w:r w:rsidR="005E6B7B">
        <w:t xml:space="preserve"> </w:t>
      </w:r>
      <w:r>
        <w:t>wir</w:t>
      </w:r>
      <w:r w:rsidR="005E6B7B">
        <w:t xml:space="preserve"> </w:t>
      </w:r>
      <w:r>
        <w:t>aber</w:t>
      </w:r>
      <w:r w:rsidR="005E6B7B">
        <w:t xml:space="preserve"> </w:t>
      </w:r>
      <w:r>
        <w:t>richtiger</w:t>
      </w:r>
      <w:r w:rsidR="005E6B7B">
        <w:t xml:space="preserve"> </w:t>
      </w:r>
      <w:r>
        <w:t>dieses</w:t>
      </w:r>
      <w:r w:rsidR="005E6B7B">
        <w:t xml:space="preserve"> </w:t>
      </w:r>
      <w:r>
        <w:t>Feuer</w:t>
      </w:r>
      <w:r w:rsidR="005E6B7B">
        <w:t xml:space="preserve"> </w:t>
      </w:r>
      <w:r>
        <w:t>nennen,</w:t>
      </w:r>
      <w:r w:rsidR="005E6B7B">
        <w:t xml:space="preserve"> </w:t>
      </w:r>
      <w:r>
        <w:t>als</w:t>
      </w:r>
      <w:r w:rsidR="005E6B7B">
        <w:t xml:space="preserve"> </w:t>
      </w:r>
      <w:r>
        <w:t>die</w:t>
      </w:r>
      <w:r w:rsidR="005E6B7B">
        <w:t xml:space="preserve"> </w:t>
      </w:r>
      <w:r>
        <w:t>Beharrlichkeit</w:t>
      </w:r>
      <w:r w:rsidR="005E6B7B">
        <w:t xml:space="preserve"> </w:t>
      </w:r>
      <w:r>
        <w:t>im</w:t>
      </w:r>
      <w:r w:rsidR="005E6B7B">
        <w:t xml:space="preserve"> </w:t>
      </w:r>
      <w:r>
        <w:t>Leiden,</w:t>
      </w:r>
      <w:r w:rsidR="005E6B7B">
        <w:t xml:space="preserve"> </w:t>
      </w:r>
      <w:r>
        <w:t>wornach</w:t>
      </w:r>
      <w:r w:rsidR="005E6B7B">
        <w:t xml:space="preserve"> </w:t>
      </w:r>
      <w:r>
        <w:t>wir</w:t>
      </w:r>
      <w:r w:rsidR="005E6B7B">
        <w:t xml:space="preserve"> </w:t>
      </w:r>
      <w:r>
        <w:t>Eltern,</w:t>
      </w:r>
      <w:r w:rsidR="005E6B7B">
        <w:t xml:space="preserve"> </w:t>
      </w:r>
      <w:r>
        <w:t>die</w:t>
      </w:r>
      <w:r w:rsidR="005E6B7B">
        <w:t xml:space="preserve"> </w:t>
      </w:r>
      <w:r>
        <w:t>zur</w:t>
      </w:r>
      <w:r w:rsidR="005E6B7B">
        <w:t xml:space="preserve"> </w:t>
      </w:r>
      <w:r>
        <w:t>Untreue</w:t>
      </w:r>
      <w:r w:rsidR="005E6B7B">
        <w:t xml:space="preserve"> </w:t>
      </w:r>
      <w:r>
        <w:t>verleiten</w:t>
      </w:r>
      <w:r w:rsidR="005E6B7B">
        <w:t xml:space="preserve"> </w:t>
      </w:r>
      <w:r>
        <w:t>wollen,</w:t>
      </w:r>
      <w:r w:rsidR="005E6B7B">
        <w:t xml:space="preserve"> </w:t>
      </w:r>
      <w:r>
        <w:t>selbst</w:t>
      </w:r>
      <w:r w:rsidR="005E6B7B">
        <w:t xml:space="preserve"> </w:t>
      </w:r>
      <w:r>
        <w:t>hassen,</w:t>
      </w:r>
      <w:r w:rsidR="005E6B7B">
        <w:t xml:space="preserve"> </w:t>
      </w:r>
      <w:r>
        <w:t>ja</w:t>
      </w:r>
      <w:r w:rsidR="005E6B7B">
        <w:t xml:space="preserve"> </w:t>
      </w:r>
      <w:r>
        <w:t>den,</w:t>
      </w:r>
      <w:r w:rsidR="005E6B7B">
        <w:t xml:space="preserve"> </w:t>
      </w:r>
      <w:r>
        <w:t>Bruder,</w:t>
      </w:r>
      <w:r w:rsidR="005E6B7B">
        <w:t xml:space="preserve"> </w:t>
      </w:r>
      <w:r>
        <w:t>der</w:t>
      </w:r>
      <w:r w:rsidR="005E6B7B">
        <w:t xml:space="preserve"> </w:t>
      </w:r>
      <w:r>
        <w:t>uns</w:t>
      </w:r>
      <w:r w:rsidR="005E6B7B">
        <w:t xml:space="preserve"> </w:t>
      </w:r>
      <w:r>
        <w:t>dem</w:t>
      </w:r>
      <w:r w:rsidR="005E6B7B">
        <w:t xml:space="preserve"> </w:t>
      </w:r>
      <w:r>
        <w:t>Tod</w:t>
      </w:r>
      <w:r w:rsidR="005E6B7B">
        <w:t xml:space="preserve"> </w:t>
      </w:r>
      <w:r>
        <w:t>überantwortet,</w:t>
      </w:r>
      <w:r w:rsidR="005E6B7B">
        <w:t xml:space="preserve"> </w:t>
      </w:r>
      <w:r>
        <w:t>tragen?</w:t>
      </w:r>
      <w:r w:rsidR="005E6B7B">
        <w:t xml:space="preserve"> </w:t>
      </w:r>
      <w:r>
        <w:t>Ist</w:t>
      </w:r>
      <w:r w:rsidR="005E6B7B">
        <w:t xml:space="preserve"> </w:t>
      </w:r>
      <w:r>
        <w:t>nicht</w:t>
      </w:r>
      <w:r w:rsidR="005E6B7B">
        <w:t xml:space="preserve"> </w:t>
      </w:r>
      <w:r>
        <w:t>so</w:t>
      </w:r>
      <w:r w:rsidR="005E6B7B">
        <w:t xml:space="preserve"> </w:t>
      </w:r>
      <w:r>
        <w:t>ein</w:t>
      </w:r>
      <w:r w:rsidR="005E6B7B">
        <w:t xml:space="preserve"> </w:t>
      </w:r>
      <w:r>
        <w:t>Feuer,</w:t>
      </w:r>
      <w:r w:rsidR="005E6B7B">
        <w:t xml:space="preserve"> </w:t>
      </w:r>
      <w:r>
        <w:t>wer</w:t>
      </w:r>
      <w:r w:rsidR="005E6B7B">
        <w:t xml:space="preserve"> </w:t>
      </w:r>
      <w:r>
        <w:t>die</w:t>
      </w:r>
      <w:r w:rsidR="005E6B7B">
        <w:t xml:space="preserve"> </w:t>
      </w:r>
      <w:r>
        <w:t>Beschaffenheit</w:t>
      </w:r>
      <w:r w:rsidR="005E6B7B">
        <w:t xml:space="preserve"> </w:t>
      </w:r>
      <w:r>
        <w:t>des</w:t>
      </w:r>
      <w:r w:rsidR="005E6B7B">
        <w:t xml:space="preserve"> </w:t>
      </w:r>
      <w:r>
        <w:t>Werks</w:t>
      </w:r>
      <w:r w:rsidR="005E6B7B">
        <w:t xml:space="preserve"> </w:t>
      </w:r>
      <w:r>
        <w:t>eines</w:t>
      </w:r>
      <w:r w:rsidR="005E6B7B">
        <w:t xml:space="preserve"> </w:t>
      </w:r>
      <w:r>
        <w:t>Jeglichen</w:t>
      </w:r>
      <w:r w:rsidR="005E6B7B">
        <w:t xml:space="preserve"> </w:t>
      </w:r>
      <w:r>
        <w:t>prüft,</w:t>
      </w:r>
      <w:r w:rsidR="005E6B7B">
        <w:t xml:space="preserve"> </w:t>
      </w:r>
      <w:r>
        <w:t>ob</w:t>
      </w:r>
      <w:r w:rsidR="005E6B7B">
        <w:t xml:space="preserve"> </w:t>
      </w:r>
      <w:r>
        <w:t>er</w:t>
      </w:r>
      <w:r w:rsidR="005E6B7B">
        <w:t xml:space="preserve"> </w:t>
      </w:r>
      <w:r>
        <w:t>für</w:t>
      </w:r>
      <w:r w:rsidR="005E6B7B">
        <w:t xml:space="preserve"> </w:t>
      </w:r>
      <w:r>
        <w:t>den</w:t>
      </w:r>
      <w:r w:rsidR="005E6B7B">
        <w:t xml:space="preserve"> </w:t>
      </w:r>
      <w:r>
        <w:t>Ruhm</w:t>
      </w:r>
      <w:r w:rsidR="005E6B7B">
        <w:t xml:space="preserve"> </w:t>
      </w:r>
      <w:r>
        <w:t>der</w:t>
      </w:r>
      <w:r w:rsidR="005E6B7B">
        <w:t xml:space="preserve"> </w:t>
      </w:r>
      <w:r>
        <w:t>Welt</w:t>
      </w:r>
      <w:r w:rsidR="005E6B7B">
        <w:t xml:space="preserve"> </w:t>
      </w:r>
      <w:r>
        <w:t>oder</w:t>
      </w:r>
      <w:r w:rsidR="005E6B7B">
        <w:t xml:space="preserve"> </w:t>
      </w:r>
      <w:r>
        <w:t>für</w:t>
      </w:r>
      <w:r w:rsidR="005E6B7B">
        <w:t xml:space="preserve"> </w:t>
      </w:r>
      <w:r>
        <w:t>den</w:t>
      </w:r>
      <w:r w:rsidR="005E6B7B">
        <w:t xml:space="preserve"> </w:t>
      </w:r>
      <w:r>
        <w:t>Christi</w:t>
      </w:r>
      <w:r w:rsidR="005E6B7B">
        <w:t xml:space="preserve"> </w:t>
      </w:r>
      <w:r>
        <w:t>in</w:t>
      </w:r>
      <w:r w:rsidR="005E6B7B">
        <w:t xml:space="preserve"> </w:t>
      </w:r>
      <w:r>
        <w:t>den</w:t>
      </w:r>
      <w:r w:rsidR="005E6B7B">
        <w:t xml:space="preserve"> </w:t>
      </w:r>
      <w:r>
        <w:t>Streit</w:t>
      </w:r>
      <w:r w:rsidR="005E6B7B">
        <w:t xml:space="preserve"> </w:t>
      </w:r>
      <w:r>
        <w:t>gehe?</w:t>
      </w:r>
      <w:r w:rsidR="005E6B7B">
        <w:t xml:space="preserve"> </w:t>
      </w:r>
      <w:r>
        <w:t>Denn</w:t>
      </w:r>
      <w:r w:rsidR="005E6B7B">
        <w:t xml:space="preserve"> </w:t>
      </w:r>
      <w:r>
        <w:t>wenn</w:t>
      </w:r>
      <w:r w:rsidR="005E6B7B">
        <w:t xml:space="preserve"> </w:t>
      </w:r>
      <w:r>
        <w:t>für</w:t>
      </w:r>
      <w:r w:rsidR="005E6B7B">
        <w:t xml:space="preserve"> </w:t>
      </w:r>
      <w:r>
        <w:t>jenen:</w:t>
      </w:r>
      <w:r w:rsidR="005E6B7B">
        <w:t xml:space="preserve"> </w:t>
      </w:r>
      <w:r>
        <w:t>so</w:t>
      </w:r>
      <w:r w:rsidR="005E6B7B">
        <w:t xml:space="preserve"> </w:t>
      </w:r>
      <w:r>
        <w:t>wird</w:t>
      </w:r>
      <w:r w:rsidR="005E6B7B">
        <w:t xml:space="preserve"> </w:t>
      </w:r>
      <w:r>
        <w:t>er</w:t>
      </w:r>
      <w:r w:rsidR="005E6B7B">
        <w:t xml:space="preserve"> </w:t>
      </w:r>
      <w:r>
        <w:t>der</w:t>
      </w:r>
      <w:r w:rsidR="005E6B7B">
        <w:t xml:space="preserve"> </w:t>
      </w:r>
      <w:r>
        <w:t>Stoppel</w:t>
      </w:r>
      <w:r w:rsidR="005E6B7B">
        <w:t xml:space="preserve"> </w:t>
      </w:r>
      <w:r>
        <w:t>gleichen,</w:t>
      </w:r>
      <w:r w:rsidR="005E6B7B">
        <w:t xml:space="preserve"> </w:t>
      </w:r>
      <w:r>
        <w:t>die,</w:t>
      </w:r>
      <w:r w:rsidR="005E6B7B">
        <w:t xml:space="preserve"> </w:t>
      </w:r>
      <w:r>
        <w:t>sobald</w:t>
      </w:r>
      <w:r w:rsidR="005E6B7B">
        <w:t xml:space="preserve"> </w:t>
      </w:r>
      <w:r>
        <w:t>sie</w:t>
      </w:r>
      <w:r w:rsidR="005E6B7B">
        <w:t xml:space="preserve"> </w:t>
      </w:r>
      <w:r>
        <w:t>das</w:t>
      </w:r>
      <w:r w:rsidR="005E6B7B">
        <w:t xml:space="preserve"> </w:t>
      </w:r>
      <w:r>
        <w:t>Feuer</w:t>
      </w:r>
      <w:r w:rsidR="005E6B7B">
        <w:t xml:space="preserve"> </w:t>
      </w:r>
      <w:r>
        <w:t>der</w:t>
      </w:r>
      <w:r w:rsidR="005E6B7B">
        <w:t xml:space="preserve"> </w:t>
      </w:r>
      <w:r>
        <w:t>Prüfung</w:t>
      </w:r>
      <w:r w:rsidR="005E6B7B">
        <w:t xml:space="preserve"> </w:t>
      </w:r>
      <w:r>
        <w:t>spürt,</w:t>
      </w:r>
      <w:r w:rsidR="005E6B7B">
        <w:t xml:space="preserve"> </w:t>
      </w:r>
      <w:r>
        <w:t>im</w:t>
      </w:r>
      <w:r w:rsidR="005E6B7B">
        <w:t xml:space="preserve"> </w:t>
      </w:r>
      <w:r>
        <w:t>Rauch</w:t>
      </w:r>
      <w:r w:rsidR="005E6B7B">
        <w:t xml:space="preserve"> </w:t>
      </w:r>
      <w:r>
        <w:t>aufgeht,</w:t>
      </w:r>
      <w:r w:rsidR="005E6B7B">
        <w:t xml:space="preserve"> </w:t>
      </w:r>
      <w:r>
        <w:t>und</w:t>
      </w:r>
      <w:r w:rsidR="005E6B7B">
        <w:t xml:space="preserve"> </w:t>
      </w:r>
      <w:r>
        <w:t>sein</w:t>
      </w:r>
      <w:r w:rsidR="005E6B7B">
        <w:t xml:space="preserve"> </w:t>
      </w:r>
      <w:r>
        <w:t>Gedächtniß</w:t>
      </w:r>
      <w:r w:rsidR="005E6B7B">
        <w:t xml:space="preserve"> </w:t>
      </w:r>
      <w:r>
        <w:t>wird</w:t>
      </w:r>
      <w:r w:rsidR="005E6B7B">
        <w:t xml:space="preserve"> </w:t>
      </w:r>
      <w:r>
        <w:t>mit</w:t>
      </w:r>
      <w:r w:rsidR="005E6B7B">
        <w:t xml:space="preserve"> </w:t>
      </w:r>
      <w:r>
        <w:t>dem</w:t>
      </w:r>
      <w:r w:rsidR="005E6B7B">
        <w:t xml:space="preserve"> </w:t>
      </w:r>
      <w:r>
        <w:t>Schalle</w:t>
      </w:r>
      <w:r w:rsidR="005E6B7B">
        <w:t xml:space="preserve"> </w:t>
      </w:r>
      <w:r>
        <w:t>vergehen;</w:t>
      </w:r>
      <w:r w:rsidR="005E6B7B">
        <w:t xml:space="preserve"> </w:t>
      </w:r>
      <w:r>
        <w:t>wenn</w:t>
      </w:r>
      <w:r w:rsidR="005E6B7B">
        <w:t xml:space="preserve"> </w:t>
      </w:r>
      <w:r>
        <w:t>aber</w:t>
      </w:r>
      <w:r w:rsidR="005E6B7B">
        <w:t xml:space="preserve"> </w:t>
      </w:r>
      <w:r>
        <w:t>für</w:t>
      </w:r>
      <w:r w:rsidR="005E6B7B">
        <w:t xml:space="preserve"> </w:t>
      </w:r>
      <w:r>
        <w:t>diesen,</w:t>
      </w:r>
      <w:r w:rsidR="005E6B7B">
        <w:t xml:space="preserve"> </w:t>
      </w:r>
      <w:r>
        <w:t>so</w:t>
      </w:r>
      <w:r w:rsidR="005E6B7B">
        <w:t xml:space="preserve"> </w:t>
      </w:r>
      <w:r>
        <w:t>wird</w:t>
      </w:r>
      <w:r w:rsidR="005E6B7B">
        <w:t xml:space="preserve"> </w:t>
      </w:r>
      <w:r>
        <w:t>er</w:t>
      </w:r>
      <w:r w:rsidR="005E6B7B">
        <w:t xml:space="preserve"> </w:t>
      </w:r>
      <w:r>
        <w:t>als</w:t>
      </w:r>
      <w:r w:rsidR="005E6B7B">
        <w:t xml:space="preserve"> </w:t>
      </w:r>
      <w:r>
        <w:t>ein</w:t>
      </w:r>
      <w:r w:rsidR="005E6B7B">
        <w:t xml:space="preserve"> </w:t>
      </w:r>
      <w:r>
        <w:t>kluger</w:t>
      </w:r>
      <w:r w:rsidR="005E6B7B">
        <w:t xml:space="preserve"> </w:t>
      </w:r>
      <w:r>
        <w:t>Hausvater</w:t>
      </w:r>
      <w:r w:rsidR="005E6B7B">
        <w:t xml:space="preserve"> </w:t>
      </w:r>
      <w:r>
        <w:t>sein</w:t>
      </w:r>
      <w:r w:rsidR="005E6B7B">
        <w:t xml:space="preserve"> </w:t>
      </w:r>
      <w:r>
        <w:t>Haus</w:t>
      </w:r>
      <w:r w:rsidR="005E6B7B">
        <w:t xml:space="preserve"> </w:t>
      </w:r>
      <w:r>
        <w:t>auf</w:t>
      </w:r>
      <w:r w:rsidR="005E6B7B">
        <w:t xml:space="preserve"> </w:t>
      </w:r>
      <w:r>
        <w:t>einen</w:t>
      </w:r>
      <w:r w:rsidR="005E6B7B">
        <w:t xml:space="preserve"> </w:t>
      </w:r>
      <w:r>
        <w:t>Felsen</w:t>
      </w:r>
      <w:r w:rsidR="005E6B7B">
        <w:t xml:space="preserve"> </w:t>
      </w:r>
      <w:r>
        <w:t>bauen,</w:t>
      </w:r>
      <w:r w:rsidR="005E6B7B">
        <w:t xml:space="preserve"> </w:t>
      </w:r>
      <w:r>
        <w:t>welcher</w:t>
      </w:r>
      <w:r w:rsidR="005E6B7B">
        <w:t xml:space="preserve"> </w:t>
      </w:r>
      <w:r>
        <w:t>(nämlich</w:t>
      </w:r>
      <w:r w:rsidR="005E6B7B">
        <w:t xml:space="preserve"> </w:t>
      </w:r>
      <w:r>
        <w:t>Christus),</w:t>
      </w:r>
      <w:r w:rsidR="005E6B7B">
        <w:t xml:space="preserve"> </w:t>
      </w:r>
      <w:r>
        <w:t>wenn</w:t>
      </w:r>
      <w:r w:rsidR="005E6B7B">
        <w:t xml:space="preserve"> </w:t>
      </w:r>
      <w:r>
        <w:t>er</w:t>
      </w:r>
      <w:r w:rsidR="005E6B7B">
        <w:t xml:space="preserve"> </w:t>
      </w:r>
      <w:r>
        <w:t>ins</w:t>
      </w:r>
      <w:r w:rsidR="005E6B7B">
        <w:t xml:space="preserve"> </w:t>
      </w:r>
      <w:r>
        <w:t>Feuer</w:t>
      </w:r>
      <w:r w:rsidR="005E6B7B">
        <w:t xml:space="preserve"> </w:t>
      </w:r>
      <w:r>
        <w:t>geworfen</w:t>
      </w:r>
      <w:r w:rsidR="005E6B7B">
        <w:t xml:space="preserve"> </w:t>
      </w:r>
      <w:r>
        <w:t>wird,</w:t>
      </w:r>
      <w:r w:rsidR="005E6B7B">
        <w:t xml:space="preserve"> </w:t>
      </w:r>
      <w:r>
        <w:t>den</w:t>
      </w:r>
      <w:r w:rsidR="005E6B7B">
        <w:t xml:space="preserve"> </w:t>
      </w:r>
      <w:r>
        <w:t>Brand</w:t>
      </w:r>
      <w:r w:rsidR="005E6B7B">
        <w:t xml:space="preserve"> </w:t>
      </w:r>
      <w:r>
        <w:t>nicht</w:t>
      </w:r>
      <w:r w:rsidR="005E6B7B">
        <w:t xml:space="preserve"> </w:t>
      </w:r>
      <w:r>
        <w:t>spürt.</w:t>
      </w:r>
      <w:r w:rsidR="005E6B7B">
        <w:t xml:space="preserve"> </w:t>
      </w:r>
      <w:r>
        <w:t>So</w:t>
      </w:r>
      <w:r w:rsidR="005E6B7B">
        <w:t xml:space="preserve"> </w:t>
      </w:r>
      <w:r>
        <w:t>werden</w:t>
      </w:r>
      <w:r w:rsidR="005E6B7B">
        <w:t xml:space="preserve"> </w:t>
      </w:r>
      <w:r>
        <w:t>alle,</w:t>
      </w:r>
      <w:r w:rsidR="005E6B7B">
        <w:t xml:space="preserve"> </w:t>
      </w:r>
      <w:r>
        <w:t>die</w:t>
      </w:r>
      <w:r w:rsidR="005E6B7B">
        <w:t xml:space="preserve"> </w:t>
      </w:r>
      <w:r>
        <w:t>auf</w:t>
      </w:r>
      <w:r w:rsidR="005E6B7B">
        <w:t xml:space="preserve"> </w:t>
      </w:r>
      <w:r>
        <w:t>denselben</w:t>
      </w:r>
      <w:r w:rsidR="005E6B7B">
        <w:t xml:space="preserve"> </w:t>
      </w:r>
      <w:r>
        <w:t>erbaut</w:t>
      </w:r>
      <w:r w:rsidR="005E6B7B">
        <w:t xml:space="preserve"> </w:t>
      </w:r>
      <w:r>
        <w:t>sind,</w:t>
      </w:r>
      <w:r w:rsidR="005E6B7B">
        <w:t xml:space="preserve"> </w:t>
      </w:r>
      <w:r>
        <w:t>die</w:t>
      </w:r>
      <w:r w:rsidR="005E6B7B">
        <w:t xml:space="preserve"> </w:t>
      </w:r>
      <w:r>
        <w:t>für</w:t>
      </w:r>
      <w:r w:rsidR="005E6B7B">
        <w:t xml:space="preserve"> </w:t>
      </w:r>
      <w:r>
        <w:t>seinen,</w:t>
      </w:r>
      <w:r w:rsidR="005E6B7B">
        <w:t xml:space="preserve"> </w:t>
      </w:r>
      <w:r>
        <w:t>nicht</w:t>
      </w:r>
      <w:r w:rsidR="005E6B7B">
        <w:t xml:space="preserve"> </w:t>
      </w:r>
      <w:r>
        <w:t>für</w:t>
      </w:r>
      <w:r w:rsidR="005E6B7B">
        <w:t xml:space="preserve"> </w:t>
      </w:r>
      <w:r>
        <w:t>ihren</w:t>
      </w:r>
      <w:r w:rsidR="005E6B7B">
        <w:t xml:space="preserve"> </w:t>
      </w:r>
      <w:r>
        <w:t>Ruhm</w:t>
      </w:r>
      <w:r w:rsidR="005E6B7B">
        <w:t xml:space="preserve"> </w:t>
      </w:r>
      <w:r>
        <w:t>kämpfen,</w:t>
      </w:r>
      <w:r w:rsidR="005E6B7B">
        <w:t xml:space="preserve"> </w:t>
      </w:r>
      <w:r>
        <w:t>unverletzt</w:t>
      </w:r>
      <w:r w:rsidR="005E6B7B">
        <w:t xml:space="preserve"> </w:t>
      </w:r>
      <w:r>
        <w:t>bleiben,</w:t>
      </w:r>
      <w:r w:rsidR="005E6B7B">
        <w:t xml:space="preserve"> </w:t>
      </w:r>
      <w:r>
        <w:t>da</w:t>
      </w:r>
      <w:r w:rsidR="005E6B7B">
        <w:t xml:space="preserve"> </w:t>
      </w:r>
      <w:r>
        <w:t>sie</w:t>
      </w:r>
      <w:r w:rsidR="005E6B7B">
        <w:t xml:space="preserve"> </w:t>
      </w:r>
      <w:r>
        <w:t>weder</w:t>
      </w:r>
      <w:r w:rsidR="005E6B7B">
        <w:t xml:space="preserve"> </w:t>
      </w:r>
      <w:r>
        <w:t>Tod</w:t>
      </w:r>
      <w:r w:rsidR="005E6B7B">
        <w:t xml:space="preserve"> </w:t>
      </w:r>
      <w:r>
        <w:t>noch</w:t>
      </w:r>
      <w:r w:rsidR="005E6B7B">
        <w:t xml:space="preserve"> </w:t>
      </w:r>
      <w:r>
        <w:t>Leben,</w:t>
      </w:r>
      <w:r w:rsidR="005E6B7B">
        <w:t xml:space="preserve"> </w:t>
      </w:r>
      <w:r>
        <w:t>noch</w:t>
      </w:r>
      <w:r w:rsidR="005E6B7B">
        <w:t xml:space="preserve"> </w:t>
      </w:r>
      <w:r>
        <w:t>Schwerdt</w:t>
      </w:r>
      <w:r w:rsidR="005E6B7B">
        <w:t xml:space="preserve"> </w:t>
      </w:r>
      <w:r>
        <w:t>und</w:t>
      </w:r>
      <w:r w:rsidR="005E6B7B">
        <w:t xml:space="preserve"> </w:t>
      </w:r>
      <w:r>
        <w:t>alles,</w:t>
      </w:r>
      <w:r w:rsidR="005E6B7B">
        <w:t xml:space="preserve"> </w:t>
      </w:r>
      <w:r>
        <w:t>was</w:t>
      </w:r>
      <w:r w:rsidR="005E6B7B">
        <w:t xml:space="preserve"> </w:t>
      </w:r>
      <w:r>
        <w:t>der</w:t>
      </w:r>
      <w:r w:rsidR="005E6B7B">
        <w:t xml:space="preserve"> </w:t>
      </w:r>
      <w:r>
        <w:t>Apostel</w:t>
      </w:r>
      <w:r w:rsidR="005E6B7B">
        <w:t xml:space="preserve"> </w:t>
      </w:r>
      <w:r>
        <w:t>aufzählt,</w:t>
      </w:r>
      <w:r w:rsidR="005E6B7B">
        <w:t xml:space="preserve"> </w:t>
      </w:r>
      <w:r>
        <w:t>von</w:t>
      </w:r>
      <w:r w:rsidR="005E6B7B">
        <w:t xml:space="preserve"> </w:t>
      </w:r>
      <w:r>
        <w:t>seiner</w:t>
      </w:r>
      <w:r w:rsidR="005E6B7B">
        <w:t xml:space="preserve"> </w:t>
      </w:r>
      <w:r>
        <w:t>Liebe</w:t>
      </w:r>
      <w:r w:rsidR="005E6B7B">
        <w:t xml:space="preserve"> </w:t>
      </w:r>
      <w:r>
        <w:t>nicht</w:t>
      </w:r>
      <w:r w:rsidR="005E6B7B">
        <w:t xml:space="preserve"> </w:t>
      </w:r>
      <w:r>
        <w:t>scheiden</w:t>
      </w:r>
      <w:r w:rsidR="005E6B7B">
        <w:t xml:space="preserve"> </w:t>
      </w:r>
      <w:r>
        <w:t>kann:</w:t>
      </w:r>
      <w:r w:rsidR="005E6B7B">
        <w:t xml:space="preserve"> </w:t>
      </w:r>
      <w:r>
        <w:t>wie</w:t>
      </w:r>
      <w:r w:rsidR="005E6B7B">
        <w:t xml:space="preserve"> </w:t>
      </w:r>
      <w:r>
        <w:t>denn</w:t>
      </w:r>
      <w:r w:rsidR="005E6B7B">
        <w:t xml:space="preserve"> </w:t>
      </w:r>
      <w:r>
        <w:t>auch</w:t>
      </w:r>
      <w:r w:rsidR="005E6B7B">
        <w:t xml:space="preserve"> </w:t>
      </w:r>
      <w:r>
        <w:t>Christus</w:t>
      </w:r>
      <w:r w:rsidR="005E6B7B">
        <w:t xml:space="preserve"> </w:t>
      </w:r>
      <w:r>
        <w:t>selbst</w:t>
      </w:r>
      <w:r w:rsidR="005E6B7B">
        <w:t xml:space="preserve"> </w:t>
      </w:r>
      <w:r>
        <w:t>sie</w:t>
      </w:r>
      <w:r w:rsidR="005E6B7B">
        <w:t xml:space="preserve"> </w:t>
      </w:r>
      <w:r>
        <w:t>ermuntert,</w:t>
      </w:r>
      <w:r w:rsidR="005E6B7B">
        <w:t xml:space="preserve"> </w:t>
      </w:r>
      <w:r>
        <w:t>im</w:t>
      </w:r>
      <w:r w:rsidR="005E6B7B">
        <w:t xml:space="preserve"> </w:t>
      </w:r>
      <w:r>
        <w:t>Ueberwinden</w:t>
      </w:r>
      <w:r w:rsidR="005E6B7B">
        <w:t xml:space="preserve"> </w:t>
      </w:r>
      <w:r>
        <w:t>ihm</w:t>
      </w:r>
      <w:r w:rsidR="005E6B7B">
        <w:t xml:space="preserve"> </w:t>
      </w:r>
      <w:r>
        <w:t>nachzueifern,</w:t>
      </w:r>
      <w:r w:rsidR="005E6B7B">
        <w:t xml:space="preserve"> </w:t>
      </w:r>
      <w:r>
        <w:t>da</w:t>
      </w:r>
      <w:r w:rsidR="005E6B7B">
        <w:t xml:space="preserve"> </w:t>
      </w:r>
      <w:r>
        <w:t>er</w:t>
      </w:r>
      <w:r w:rsidR="005E6B7B">
        <w:t xml:space="preserve"> </w:t>
      </w:r>
      <w:r>
        <w:t>sagt:</w:t>
      </w:r>
      <w:r w:rsidR="005E6B7B">
        <w:t xml:space="preserve"> </w:t>
      </w:r>
      <w:r>
        <w:t>„seid</w:t>
      </w:r>
      <w:r w:rsidR="005E6B7B">
        <w:t xml:space="preserve"> </w:t>
      </w:r>
      <w:r>
        <w:t>getrost,</w:t>
      </w:r>
      <w:r w:rsidR="005E6B7B">
        <w:t xml:space="preserve"> </w:t>
      </w:r>
      <w:r>
        <w:t>denn</w:t>
      </w:r>
      <w:r w:rsidR="005E6B7B">
        <w:t xml:space="preserve"> </w:t>
      </w:r>
      <w:r>
        <w:t>ich</w:t>
      </w:r>
      <w:r w:rsidR="005E6B7B">
        <w:t xml:space="preserve"> </w:t>
      </w:r>
      <w:r>
        <w:t>habe</w:t>
      </w:r>
      <w:r w:rsidR="005E6B7B">
        <w:t xml:space="preserve"> </w:t>
      </w:r>
      <w:r>
        <w:t>die</w:t>
      </w:r>
      <w:r w:rsidR="005E6B7B">
        <w:t xml:space="preserve"> </w:t>
      </w:r>
      <w:r>
        <w:t>Welt</w:t>
      </w:r>
      <w:r w:rsidR="005E6B7B">
        <w:t xml:space="preserve"> </w:t>
      </w:r>
      <w:r>
        <w:t>überwunden.“</w:t>
      </w:r>
      <w:r w:rsidR="005E6B7B">
        <w:t xml:space="preserve"> </w:t>
      </w:r>
      <w:r>
        <w:t>Was</w:t>
      </w:r>
      <w:r w:rsidR="005E6B7B">
        <w:t xml:space="preserve"> </w:t>
      </w:r>
      <w:r>
        <w:t>heißt</w:t>
      </w:r>
      <w:r w:rsidR="005E6B7B">
        <w:t xml:space="preserve"> </w:t>
      </w:r>
      <w:r>
        <w:t>dieß:</w:t>
      </w:r>
      <w:r w:rsidR="005E6B7B">
        <w:t xml:space="preserve"> </w:t>
      </w:r>
      <w:r>
        <w:t>„denn</w:t>
      </w:r>
      <w:r w:rsidR="005E6B7B">
        <w:t xml:space="preserve"> </w:t>
      </w:r>
      <w:r>
        <w:t>ich</w:t>
      </w:r>
      <w:r w:rsidR="005E6B7B">
        <w:t xml:space="preserve"> </w:t>
      </w:r>
      <w:r>
        <w:t>habe</w:t>
      </w:r>
      <w:r w:rsidR="005E6B7B">
        <w:t xml:space="preserve"> </w:t>
      </w:r>
      <w:r>
        <w:t>die</w:t>
      </w:r>
      <w:r w:rsidR="005E6B7B">
        <w:t xml:space="preserve"> </w:t>
      </w:r>
      <w:r>
        <w:t>Welt</w:t>
      </w:r>
      <w:r w:rsidR="005E6B7B">
        <w:t xml:space="preserve"> </w:t>
      </w:r>
      <w:r>
        <w:t>überwunden?“</w:t>
      </w:r>
      <w:r w:rsidR="005E6B7B">
        <w:t xml:space="preserve"> </w:t>
      </w:r>
      <w:r>
        <w:t>Habe</w:t>
      </w:r>
      <w:r w:rsidR="005E6B7B">
        <w:t xml:space="preserve"> </w:t>
      </w:r>
      <w:r>
        <w:t>auch</w:t>
      </w:r>
      <w:r w:rsidR="005E6B7B">
        <w:t xml:space="preserve"> </w:t>
      </w:r>
      <w:r>
        <w:t>ich</w:t>
      </w:r>
      <w:r w:rsidR="005E6B7B">
        <w:t xml:space="preserve"> </w:t>
      </w:r>
      <w:r>
        <w:t>deßwegen</w:t>
      </w:r>
      <w:r w:rsidR="005E6B7B">
        <w:t xml:space="preserve"> </w:t>
      </w:r>
      <w:r>
        <w:t>überwunden?</w:t>
      </w:r>
      <w:r w:rsidR="005E6B7B">
        <w:t xml:space="preserve"> </w:t>
      </w:r>
      <w:r>
        <w:t>Ja</w:t>
      </w:r>
      <w:r w:rsidR="005E6B7B">
        <w:t xml:space="preserve"> </w:t>
      </w:r>
      <w:r>
        <w:t>wir</w:t>
      </w:r>
      <w:r w:rsidR="005E6B7B">
        <w:t xml:space="preserve"> </w:t>
      </w:r>
      <w:r>
        <w:t>haben</w:t>
      </w:r>
      <w:r w:rsidR="005E6B7B">
        <w:t xml:space="preserve"> </w:t>
      </w:r>
      <w:r>
        <w:t>in</w:t>
      </w:r>
      <w:r w:rsidR="005E6B7B">
        <w:t xml:space="preserve"> </w:t>
      </w:r>
      <w:r>
        <w:t>ihm</w:t>
      </w:r>
      <w:r w:rsidR="005E6B7B">
        <w:t xml:space="preserve"> </w:t>
      </w:r>
      <w:r>
        <w:t>überwunden,</w:t>
      </w:r>
      <w:r w:rsidR="005E6B7B">
        <w:t xml:space="preserve"> </w:t>
      </w:r>
      <w:r>
        <w:t>weil</w:t>
      </w:r>
      <w:r w:rsidR="005E6B7B">
        <w:t xml:space="preserve"> </w:t>
      </w:r>
      <w:r>
        <w:t>er</w:t>
      </w:r>
      <w:r w:rsidR="005E6B7B">
        <w:t xml:space="preserve"> </w:t>
      </w:r>
      <w:r>
        <w:t>überwunden</w:t>
      </w:r>
      <w:r w:rsidR="005E6B7B">
        <w:t xml:space="preserve"> </w:t>
      </w:r>
      <w:r>
        <w:t>hat;</w:t>
      </w:r>
      <w:r w:rsidR="005E6B7B">
        <w:t xml:space="preserve"> </w:t>
      </w:r>
      <w:r>
        <w:t>in</w:t>
      </w:r>
      <w:r w:rsidR="005E6B7B">
        <w:t xml:space="preserve"> </w:t>
      </w:r>
      <w:r>
        <w:t>ihm</w:t>
      </w:r>
      <w:r w:rsidR="005E6B7B">
        <w:t xml:space="preserve"> </w:t>
      </w:r>
      <w:r>
        <w:t>überwinden</w:t>
      </w:r>
      <w:r w:rsidR="005E6B7B">
        <w:t xml:space="preserve"> </w:t>
      </w:r>
      <w:r>
        <w:t>wir.</w:t>
      </w:r>
      <w:r w:rsidR="005E6B7B">
        <w:t xml:space="preserve"> </w:t>
      </w:r>
      <w:r>
        <w:t>„Denn</w:t>
      </w:r>
      <w:r w:rsidR="005E6B7B">
        <w:t xml:space="preserve"> </w:t>
      </w:r>
      <w:r>
        <w:t>wir</w:t>
      </w:r>
      <w:r w:rsidR="005E6B7B">
        <w:t xml:space="preserve"> </w:t>
      </w:r>
      <w:r>
        <w:t>sind</w:t>
      </w:r>
      <w:r w:rsidR="005E6B7B">
        <w:t xml:space="preserve"> </w:t>
      </w:r>
      <w:r>
        <w:t>nicht</w:t>
      </w:r>
      <w:r w:rsidR="005E6B7B">
        <w:t xml:space="preserve"> </w:t>
      </w:r>
      <w:r>
        <w:t>tüchtig,</w:t>
      </w:r>
      <w:r w:rsidR="005E6B7B">
        <w:t xml:space="preserve"> </w:t>
      </w:r>
      <w:r>
        <w:t>etwas</w:t>
      </w:r>
      <w:r w:rsidR="005E6B7B">
        <w:t xml:space="preserve"> </w:t>
      </w:r>
      <w:r>
        <w:t>zu</w:t>
      </w:r>
      <w:r w:rsidR="005E6B7B">
        <w:t xml:space="preserve"> </w:t>
      </w:r>
      <w:r>
        <w:t>denken,</w:t>
      </w:r>
      <w:r w:rsidR="005E6B7B">
        <w:t xml:space="preserve"> </w:t>
      </w:r>
      <w:r>
        <w:t>als</w:t>
      </w:r>
      <w:r w:rsidR="005E6B7B">
        <w:t xml:space="preserve"> </w:t>
      </w:r>
      <w:r>
        <w:t>von</w:t>
      </w:r>
      <w:r w:rsidR="005E6B7B">
        <w:t xml:space="preserve"> </w:t>
      </w:r>
      <w:r>
        <w:t>uns</w:t>
      </w:r>
      <w:r w:rsidR="005E6B7B">
        <w:t xml:space="preserve"> </w:t>
      </w:r>
      <w:r>
        <w:t>selber</w:t>
      </w:r>
      <w:r w:rsidR="005E6B7B">
        <w:t xml:space="preserve"> </w:t>
      </w:r>
      <w:r>
        <w:t>rc.“</w:t>
      </w:r>
      <w:r w:rsidR="005E6B7B">
        <w:t xml:space="preserve"> </w:t>
      </w:r>
      <w:r>
        <w:t>Es</w:t>
      </w:r>
      <w:r w:rsidR="005E6B7B">
        <w:t xml:space="preserve"> </w:t>
      </w:r>
      <w:r>
        <w:t>sagte</w:t>
      </w:r>
      <w:r w:rsidR="005E6B7B">
        <w:t xml:space="preserve"> </w:t>
      </w:r>
      <w:r>
        <w:t>daher</w:t>
      </w:r>
      <w:r w:rsidR="005E6B7B">
        <w:t xml:space="preserve"> </w:t>
      </w:r>
      <w:r>
        <w:t>der,</w:t>
      </w:r>
      <w:r w:rsidR="005E6B7B">
        <w:t xml:space="preserve"> </w:t>
      </w:r>
      <w:r>
        <w:t>welcher</w:t>
      </w:r>
      <w:r w:rsidR="005E6B7B">
        <w:t xml:space="preserve"> </w:t>
      </w:r>
      <w:r>
        <w:t>wahrhaftig</w:t>
      </w:r>
      <w:r w:rsidR="005E6B7B">
        <w:t xml:space="preserve"> </w:t>
      </w:r>
      <w:r>
        <w:t>ist:</w:t>
      </w:r>
      <w:r w:rsidR="005E6B7B">
        <w:t xml:space="preserve"> </w:t>
      </w:r>
      <w:r>
        <w:t>„seid</w:t>
      </w:r>
      <w:r w:rsidR="005E6B7B">
        <w:t xml:space="preserve"> </w:t>
      </w:r>
      <w:r>
        <w:t>getrost;“</w:t>
      </w:r>
      <w:r w:rsidR="005E6B7B">
        <w:t xml:space="preserve"> </w:t>
      </w:r>
      <w:r>
        <w:t>als</w:t>
      </w:r>
      <w:r w:rsidR="005E6B7B">
        <w:t xml:space="preserve"> </w:t>
      </w:r>
      <w:r>
        <w:t>wollte</w:t>
      </w:r>
      <w:r w:rsidR="005E6B7B">
        <w:t xml:space="preserve"> </w:t>
      </w:r>
      <w:r>
        <w:t>er</w:t>
      </w:r>
      <w:r w:rsidR="005E6B7B">
        <w:t xml:space="preserve"> </w:t>
      </w:r>
      <w:r>
        <w:t>sagen:</w:t>
      </w:r>
      <w:r w:rsidR="005E6B7B">
        <w:t xml:space="preserve"> </w:t>
      </w:r>
      <w:r>
        <w:t>wenn</w:t>
      </w:r>
      <w:r w:rsidR="005E6B7B">
        <w:t xml:space="preserve"> </w:t>
      </w:r>
      <w:r>
        <w:t>ihr</w:t>
      </w:r>
      <w:r w:rsidR="005E6B7B">
        <w:t xml:space="preserve"> </w:t>
      </w:r>
      <w:r>
        <w:t>auf</w:t>
      </w:r>
      <w:r w:rsidR="005E6B7B">
        <w:t xml:space="preserve"> </w:t>
      </w:r>
      <w:r>
        <w:t>mich</w:t>
      </w:r>
      <w:r w:rsidR="005E6B7B">
        <w:t xml:space="preserve"> </w:t>
      </w:r>
      <w:r>
        <w:t>all</w:t>
      </w:r>
      <w:r w:rsidR="005E6B7B">
        <w:t xml:space="preserve"> </w:t>
      </w:r>
      <w:r>
        <w:t>euer</w:t>
      </w:r>
      <w:r w:rsidR="005E6B7B">
        <w:t xml:space="preserve"> </w:t>
      </w:r>
      <w:r>
        <w:t>Vertrauen</w:t>
      </w:r>
      <w:r w:rsidR="005E6B7B">
        <w:t xml:space="preserve"> </w:t>
      </w:r>
      <w:r>
        <w:t>setzet,</w:t>
      </w:r>
      <w:r w:rsidR="005E6B7B">
        <w:t xml:space="preserve"> </w:t>
      </w:r>
      <w:r>
        <w:t>so</w:t>
      </w:r>
      <w:r w:rsidR="005E6B7B">
        <w:t xml:space="preserve"> </w:t>
      </w:r>
      <w:r>
        <w:t>werdet</w:t>
      </w:r>
      <w:r w:rsidR="005E6B7B">
        <w:t xml:space="preserve"> </w:t>
      </w:r>
      <w:r>
        <w:t>auch</w:t>
      </w:r>
      <w:r w:rsidR="005E6B7B">
        <w:t xml:space="preserve"> </w:t>
      </w:r>
      <w:r>
        <w:t>ihr</w:t>
      </w:r>
      <w:r w:rsidR="005E6B7B">
        <w:t xml:space="preserve"> </w:t>
      </w:r>
      <w:r>
        <w:t>überwinden,</w:t>
      </w:r>
      <w:r w:rsidR="005E6B7B">
        <w:t xml:space="preserve"> </w:t>
      </w:r>
      <w:r>
        <w:t>wie</w:t>
      </w:r>
      <w:r w:rsidR="005E6B7B">
        <w:t xml:space="preserve"> </w:t>
      </w:r>
      <w:r>
        <w:t>ich</w:t>
      </w:r>
      <w:r w:rsidR="005E6B7B">
        <w:t xml:space="preserve"> </w:t>
      </w:r>
      <w:r>
        <w:t>überwunden</w:t>
      </w:r>
      <w:r w:rsidR="005E6B7B">
        <w:t xml:space="preserve"> </w:t>
      </w:r>
      <w:r>
        <w:t>habe;</w:t>
      </w:r>
      <w:r w:rsidR="005E6B7B">
        <w:t xml:space="preserve"> </w:t>
      </w:r>
      <w:r>
        <w:t>so</w:t>
      </w:r>
      <w:r w:rsidR="005E6B7B">
        <w:t xml:space="preserve"> </w:t>
      </w:r>
      <w:r>
        <w:t>vertrauet</w:t>
      </w:r>
      <w:r w:rsidR="005E6B7B">
        <w:t xml:space="preserve"> </w:t>
      </w:r>
      <w:r>
        <w:t>denn!</w:t>
      </w:r>
      <w:r w:rsidR="005E6B7B">
        <w:t xml:space="preserve"> </w:t>
      </w:r>
      <w:r>
        <w:t>Dieß</w:t>
      </w:r>
      <w:r w:rsidR="005E6B7B">
        <w:t xml:space="preserve"> </w:t>
      </w:r>
      <w:r>
        <w:t>Alles</w:t>
      </w:r>
      <w:r w:rsidR="005E6B7B">
        <w:t xml:space="preserve"> </w:t>
      </w:r>
      <w:r>
        <w:t>wird</w:t>
      </w:r>
      <w:r w:rsidR="005E6B7B">
        <w:t xml:space="preserve"> </w:t>
      </w:r>
      <w:r>
        <w:t>euch</w:t>
      </w:r>
      <w:r w:rsidR="005E6B7B">
        <w:t xml:space="preserve"> </w:t>
      </w:r>
      <w:r>
        <w:t>deßhalb</w:t>
      </w:r>
      <w:r w:rsidR="005E6B7B">
        <w:t xml:space="preserve"> </w:t>
      </w:r>
      <w:r>
        <w:t>gesagt,</w:t>
      </w:r>
      <w:r w:rsidR="005E6B7B">
        <w:t xml:space="preserve"> </w:t>
      </w:r>
      <w:r>
        <w:t>damit</w:t>
      </w:r>
      <w:r w:rsidR="005E6B7B">
        <w:t xml:space="preserve"> </w:t>
      </w:r>
      <w:r>
        <w:t>ihr</w:t>
      </w:r>
      <w:r w:rsidR="005E6B7B">
        <w:t xml:space="preserve"> </w:t>
      </w:r>
      <w:r>
        <w:t>so</w:t>
      </w:r>
      <w:r w:rsidR="005E6B7B">
        <w:t xml:space="preserve"> </w:t>
      </w:r>
      <w:r>
        <w:t>zu</w:t>
      </w:r>
      <w:r w:rsidR="005E6B7B">
        <w:t xml:space="preserve"> </w:t>
      </w:r>
      <w:r>
        <w:t>sagen</w:t>
      </w:r>
      <w:r w:rsidR="005E6B7B">
        <w:t xml:space="preserve"> </w:t>
      </w:r>
      <w:r>
        <w:t>den,</w:t>
      </w:r>
      <w:r w:rsidR="005E6B7B">
        <w:t xml:space="preserve"> </w:t>
      </w:r>
      <w:r>
        <w:t>der</w:t>
      </w:r>
      <w:r w:rsidR="005E6B7B">
        <w:t xml:space="preserve"> </w:t>
      </w:r>
      <w:r>
        <w:t>da</w:t>
      </w:r>
      <w:r w:rsidR="005E6B7B">
        <w:t xml:space="preserve"> </w:t>
      </w:r>
      <w:r>
        <w:t>läuft</w:t>
      </w:r>
      <w:r w:rsidR="005E6B7B">
        <w:t xml:space="preserve"> </w:t>
      </w:r>
      <w:r>
        <w:t>und</w:t>
      </w:r>
      <w:r w:rsidR="005E6B7B">
        <w:t xml:space="preserve"> </w:t>
      </w:r>
      <w:r>
        <w:t>dahin</w:t>
      </w:r>
      <w:r w:rsidR="005E6B7B">
        <w:t xml:space="preserve"> </w:t>
      </w:r>
      <w:r>
        <w:t>eilt,</w:t>
      </w:r>
      <w:r w:rsidR="005E6B7B">
        <w:t xml:space="preserve"> </w:t>
      </w:r>
      <w:r>
        <w:t>anzureizen,</w:t>
      </w:r>
      <w:r w:rsidR="005E6B7B">
        <w:t xml:space="preserve"> </w:t>
      </w:r>
      <w:r>
        <w:t>um</w:t>
      </w:r>
      <w:r w:rsidR="005E6B7B">
        <w:t xml:space="preserve"> </w:t>
      </w:r>
      <w:r>
        <w:t>Christo</w:t>
      </w:r>
      <w:r w:rsidR="005E6B7B">
        <w:t xml:space="preserve"> </w:t>
      </w:r>
      <w:r>
        <w:t>recht</w:t>
      </w:r>
      <w:r w:rsidR="005E6B7B">
        <w:t xml:space="preserve"> </w:t>
      </w:r>
      <w:r>
        <w:t>viele</w:t>
      </w:r>
      <w:r w:rsidR="005E6B7B">
        <w:t xml:space="preserve"> </w:t>
      </w:r>
      <w:r>
        <w:t>Krieger</w:t>
      </w:r>
      <w:r w:rsidR="005E6B7B">
        <w:t xml:space="preserve"> </w:t>
      </w:r>
      <w:r>
        <w:t>zu</w:t>
      </w:r>
      <w:r w:rsidR="005E6B7B">
        <w:t xml:space="preserve"> </w:t>
      </w:r>
      <w:r>
        <w:t>werben,</w:t>
      </w:r>
      <w:r w:rsidR="005E6B7B">
        <w:t xml:space="preserve"> </w:t>
      </w:r>
      <w:r>
        <w:t>welche</w:t>
      </w:r>
      <w:r w:rsidR="005E6B7B">
        <w:t xml:space="preserve"> </w:t>
      </w:r>
      <w:r>
        <w:t>einst</w:t>
      </w:r>
      <w:r w:rsidR="005E6B7B">
        <w:t xml:space="preserve"> </w:t>
      </w:r>
      <w:r>
        <w:t>tapfer</w:t>
      </w:r>
      <w:r w:rsidR="005E6B7B">
        <w:t xml:space="preserve"> </w:t>
      </w:r>
      <w:r>
        <w:t>für</w:t>
      </w:r>
      <w:r w:rsidR="005E6B7B">
        <w:t xml:space="preserve"> </w:t>
      </w:r>
      <w:r>
        <w:t>ihn</w:t>
      </w:r>
      <w:r w:rsidR="005E6B7B">
        <w:t xml:space="preserve"> </w:t>
      </w:r>
      <w:r>
        <w:t>kämpfen</w:t>
      </w:r>
      <w:r w:rsidR="005E6B7B">
        <w:t xml:space="preserve"> </w:t>
      </w:r>
      <w:r>
        <w:t>würden,</w:t>
      </w:r>
      <w:r w:rsidR="005E6B7B">
        <w:t xml:space="preserve"> </w:t>
      </w:r>
      <w:r>
        <w:t>um</w:t>
      </w:r>
      <w:r w:rsidR="005E6B7B">
        <w:t xml:space="preserve"> </w:t>
      </w:r>
      <w:r>
        <w:t>sie</w:t>
      </w:r>
      <w:r w:rsidR="005E6B7B">
        <w:t xml:space="preserve"> </w:t>
      </w:r>
      <w:r>
        <w:t>je</w:t>
      </w:r>
      <w:r w:rsidR="005E6B7B">
        <w:t xml:space="preserve"> </w:t>
      </w:r>
      <w:r>
        <w:t>mehr</w:t>
      </w:r>
      <w:r w:rsidR="005E6B7B">
        <w:t xml:space="preserve"> </w:t>
      </w:r>
      <w:r>
        <w:t>und</w:t>
      </w:r>
      <w:r w:rsidR="005E6B7B">
        <w:t xml:space="preserve"> </w:t>
      </w:r>
      <w:r>
        <w:t>mehr</w:t>
      </w:r>
      <w:r w:rsidR="005E6B7B">
        <w:t xml:space="preserve"> </w:t>
      </w:r>
      <w:r>
        <w:t>zu</w:t>
      </w:r>
      <w:r w:rsidR="005E6B7B">
        <w:t xml:space="preserve"> </w:t>
      </w:r>
      <w:r>
        <w:t>ermuthigen,</w:t>
      </w:r>
      <w:r w:rsidR="005E6B7B">
        <w:t xml:space="preserve"> </w:t>
      </w:r>
      <w:r>
        <w:t>daß</w:t>
      </w:r>
      <w:r w:rsidR="005E6B7B">
        <w:t xml:space="preserve"> </w:t>
      </w:r>
      <w:r>
        <w:t>sie,</w:t>
      </w:r>
      <w:r w:rsidR="005E6B7B">
        <w:t xml:space="preserve"> </w:t>
      </w:r>
      <w:r>
        <w:t>je</w:t>
      </w:r>
      <w:r w:rsidR="005E6B7B">
        <w:t xml:space="preserve"> </w:t>
      </w:r>
      <w:r>
        <w:t>wüthender</w:t>
      </w:r>
      <w:r w:rsidR="005E6B7B">
        <w:t xml:space="preserve"> </w:t>
      </w:r>
      <w:r>
        <w:t>die</w:t>
      </w:r>
      <w:r w:rsidR="005E6B7B">
        <w:t xml:space="preserve"> </w:t>
      </w:r>
      <w:r>
        <w:t>Verfolgung</w:t>
      </w:r>
      <w:r w:rsidR="005E6B7B">
        <w:t xml:space="preserve"> </w:t>
      </w:r>
      <w:r>
        <w:t>sie</w:t>
      </w:r>
      <w:r w:rsidR="005E6B7B">
        <w:t xml:space="preserve"> </w:t>
      </w:r>
      <w:r>
        <w:t>betrifft,</w:t>
      </w:r>
      <w:r w:rsidR="005E6B7B">
        <w:t xml:space="preserve"> </w:t>
      </w:r>
      <w:r>
        <w:t>desto</w:t>
      </w:r>
      <w:r w:rsidR="005E6B7B">
        <w:t xml:space="preserve"> </w:t>
      </w:r>
      <w:r>
        <w:t>weniger</w:t>
      </w:r>
      <w:r w:rsidR="005E6B7B">
        <w:t xml:space="preserve"> </w:t>
      </w:r>
      <w:r>
        <w:t>fliehen.</w:t>
      </w:r>
      <w:r w:rsidR="005E6B7B">
        <w:t xml:space="preserve"> </w:t>
      </w:r>
      <w:r>
        <w:t>Denn</w:t>
      </w:r>
      <w:r w:rsidR="005E6B7B">
        <w:t xml:space="preserve"> </w:t>
      </w:r>
      <w:r>
        <w:t>um</w:t>
      </w:r>
      <w:r w:rsidR="005E6B7B">
        <w:t xml:space="preserve"> </w:t>
      </w:r>
      <w:r>
        <w:t>auch</w:t>
      </w:r>
      <w:r w:rsidR="005E6B7B">
        <w:t xml:space="preserve"> </w:t>
      </w:r>
      <w:r>
        <w:t>dieß</w:t>
      </w:r>
      <w:r w:rsidR="005E6B7B">
        <w:t xml:space="preserve"> </w:t>
      </w:r>
      <w:r>
        <w:t>dir</w:t>
      </w:r>
      <w:r w:rsidR="005E6B7B">
        <w:t xml:space="preserve"> </w:t>
      </w:r>
      <w:r>
        <w:t>zu</w:t>
      </w:r>
      <w:r w:rsidR="005E6B7B">
        <w:t xml:space="preserve"> </w:t>
      </w:r>
      <w:r>
        <w:t>erklären:</w:t>
      </w:r>
      <w:r w:rsidR="005E6B7B">
        <w:t xml:space="preserve"> </w:t>
      </w:r>
      <w:r>
        <w:t>ich</w:t>
      </w:r>
      <w:r w:rsidR="005E6B7B">
        <w:t xml:space="preserve"> </w:t>
      </w:r>
      <w:r>
        <w:t>glaube,</w:t>
      </w:r>
      <w:r w:rsidR="005E6B7B">
        <w:t xml:space="preserve"> </w:t>
      </w:r>
      <w:r>
        <w:t>daß</w:t>
      </w:r>
      <w:r w:rsidR="005E6B7B">
        <w:t xml:space="preserve"> </w:t>
      </w:r>
      <w:r>
        <w:t>die</w:t>
      </w:r>
      <w:r w:rsidR="005E6B7B">
        <w:t xml:space="preserve"> </w:t>
      </w:r>
      <w:r>
        <w:t>Kirche,</w:t>
      </w:r>
      <w:r w:rsidR="005E6B7B">
        <w:t xml:space="preserve"> </w:t>
      </w:r>
      <w:r>
        <w:t>wie</w:t>
      </w:r>
      <w:r w:rsidR="005E6B7B">
        <w:t xml:space="preserve"> </w:t>
      </w:r>
      <w:r>
        <w:t>sie</w:t>
      </w:r>
      <w:r w:rsidR="005E6B7B">
        <w:t xml:space="preserve"> </w:t>
      </w:r>
      <w:r>
        <w:t>durch</w:t>
      </w:r>
      <w:r w:rsidR="005E6B7B">
        <w:t xml:space="preserve"> </w:t>
      </w:r>
      <w:r>
        <w:t>Blut</w:t>
      </w:r>
      <w:r w:rsidR="005E6B7B">
        <w:t xml:space="preserve"> </w:t>
      </w:r>
      <w:r>
        <w:t>errungen</w:t>
      </w:r>
      <w:r w:rsidR="005E6B7B">
        <w:t xml:space="preserve"> </w:t>
      </w:r>
      <w:r>
        <w:t>ist,</w:t>
      </w:r>
      <w:r w:rsidR="005E6B7B">
        <w:t xml:space="preserve"> </w:t>
      </w:r>
      <w:r>
        <w:t>so</w:t>
      </w:r>
      <w:r w:rsidR="005E6B7B">
        <w:t xml:space="preserve"> </w:t>
      </w:r>
      <w:r>
        <w:t>auch</w:t>
      </w:r>
      <w:r w:rsidR="005E6B7B">
        <w:t xml:space="preserve"> </w:t>
      </w:r>
      <w:r>
        <w:t>auf</w:t>
      </w:r>
      <w:r w:rsidR="005E6B7B">
        <w:t xml:space="preserve"> </w:t>
      </w:r>
      <w:r>
        <w:t>keinem</w:t>
      </w:r>
      <w:r w:rsidR="005E6B7B">
        <w:t xml:space="preserve"> </w:t>
      </w:r>
      <w:r>
        <w:t>andern</w:t>
      </w:r>
      <w:r w:rsidR="005E6B7B">
        <w:t xml:space="preserve"> </w:t>
      </w:r>
      <w:r>
        <w:t>Wege,</w:t>
      </w:r>
      <w:r w:rsidR="005E6B7B">
        <w:t xml:space="preserve"> </w:t>
      </w:r>
      <w:r>
        <w:t>denn</w:t>
      </w:r>
      <w:r w:rsidR="005E6B7B">
        <w:t xml:space="preserve"> </w:t>
      </w:r>
      <w:r>
        <w:t>durch</w:t>
      </w:r>
      <w:r w:rsidR="005E6B7B">
        <w:t xml:space="preserve"> </w:t>
      </w:r>
      <w:r>
        <w:t>Blut</w:t>
      </w:r>
      <w:r w:rsidR="005E6B7B">
        <w:t xml:space="preserve"> </w:t>
      </w:r>
      <w:r>
        <w:t>wiederhergestellt</w:t>
      </w:r>
      <w:r w:rsidR="005E6B7B">
        <w:t xml:space="preserve"> </w:t>
      </w:r>
      <w:r>
        <w:t>werden</w:t>
      </w:r>
      <w:r w:rsidR="005E6B7B">
        <w:t xml:space="preserve"> </w:t>
      </w:r>
      <w:r>
        <w:t>kann.</w:t>
      </w:r>
      <w:r w:rsidR="005E6B7B">
        <w:t xml:space="preserve"> </w:t>
      </w:r>
      <w:r>
        <w:t>Du</w:t>
      </w:r>
      <w:r w:rsidR="005E6B7B">
        <w:t xml:space="preserve"> </w:t>
      </w:r>
      <w:r>
        <w:t>wirst</w:t>
      </w:r>
      <w:r w:rsidR="005E6B7B">
        <w:t xml:space="preserve"> </w:t>
      </w:r>
      <w:r>
        <w:t>daher</w:t>
      </w:r>
      <w:r w:rsidR="005E6B7B">
        <w:t xml:space="preserve"> </w:t>
      </w:r>
      <w:r>
        <w:t>die</w:t>
      </w:r>
      <w:r w:rsidR="005E6B7B">
        <w:t xml:space="preserve"> </w:t>
      </w:r>
      <w:r>
        <w:t>Deinen</w:t>
      </w:r>
      <w:r w:rsidR="005E6B7B">
        <w:t xml:space="preserve"> </w:t>
      </w:r>
      <w:r>
        <w:t>immer</w:t>
      </w:r>
      <w:r w:rsidR="005E6B7B">
        <w:t xml:space="preserve"> </w:t>
      </w:r>
      <w:r>
        <w:t>Christum</w:t>
      </w:r>
      <w:r w:rsidR="005E6B7B">
        <w:t xml:space="preserve"> </w:t>
      </w:r>
      <w:r>
        <w:t>lehren;</w:t>
      </w:r>
      <w:r w:rsidR="005E6B7B">
        <w:t xml:space="preserve"> </w:t>
      </w:r>
      <w:r>
        <w:t>ja,</w:t>
      </w:r>
      <w:r w:rsidR="005E6B7B">
        <w:t xml:space="preserve"> </w:t>
      </w:r>
      <w:r>
        <w:t>je</w:t>
      </w:r>
      <w:r w:rsidR="005E6B7B">
        <w:t xml:space="preserve"> </w:t>
      </w:r>
      <w:r>
        <w:t>mehr</w:t>
      </w:r>
      <w:r w:rsidR="005E6B7B">
        <w:t xml:space="preserve"> </w:t>
      </w:r>
      <w:r>
        <w:t>du</w:t>
      </w:r>
      <w:r w:rsidR="005E6B7B">
        <w:t xml:space="preserve"> </w:t>
      </w:r>
      <w:r>
        <w:t>in</w:t>
      </w:r>
      <w:r w:rsidR="005E6B7B">
        <w:t xml:space="preserve"> </w:t>
      </w:r>
      <w:r>
        <w:t>seiner</w:t>
      </w:r>
      <w:r w:rsidR="005E6B7B">
        <w:t xml:space="preserve"> </w:t>
      </w:r>
      <w:r>
        <w:t>Kirche</w:t>
      </w:r>
      <w:r w:rsidR="005E6B7B">
        <w:t xml:space="preserve"> </w:t>
      </w:r>
      <w:r>
        <w:t>Schutt</w:t>
      </w:r>
      <w:r w:rsidR="005E6B7B">
        <w:t xml:space="preserve"> </w:t>
      </w:r>
      <w:r>
        <w:t>entstehen</w:t>
      </w:r>
      <w:r w:rsidR="005E6B7B">
        <w:t xml:space="preserve"> </w:t>
      </w:r>
      <w:r>
        <w:t>sehen</w:t>
      </w:r>
      <w:r w:rsidR="005E6B7B">
        <w:t xml:space="preserve"> </w:t>
      </w:r>
      <w:r>
        <w:t>wirst,</w:t>
      </w:r>
      <w:r w:rsidR="005E6B7B">
        <w:t xml:space="preserve"> </w:t>
      </w:r>
      <w:r>
        <w:t>desto</w:t>
      </w:r>
      <w:r w:rsidR="005E6B7B">
        <w:t xml:space="preserve"> </w:t>
      </w:r>
      <w:r>
        <w:t>mehr</w:t>
      </w:r>
      <w:r w:rsidR="005E6B7B">
        <w:t xml:space="preserve"> </w:t>
      </w:r>
      <w:r>
        <w:t>wirst</w:t>
      </w:r>
      <w:r w:rsidR="005E6B7B">
        <w:t xml:space="preserve"> </w:t>
      </w:r>
      <w:r>
        <w:t>du</w:t>
      </w:r>
      <w:r w:rsidR="005E6B7B">
        <w:t xml:space="preserve"> </w:t>
      </w:r>
      <w:r>
        <w:t>Hercules</w:t>
      </w:r>
      <w:r w:rsidR="005E6B7B">
        <w:t xml:space="preserve"> </w:t>
      </w:r>
      <w:r>
        <w:t>bewaffnen,</w:t>
      </w:r>
      <w:r w:rsidR="005E6B7B">
        <w:t xml:space="preserve"> </w:t>
      </w:r>
      <w:r>
        <w:t>die</w:t>
      </w:r>
      <w:r w:rsidR="005E6B7B">
        <w:t xml:space="preserve"> </w:t>
      </w:r>
      <w:r>
        <w:t>den</w:t>
      </w:r>
      <w:r w:rsidR="005E6B7B">
        <w:t xml:space="preserve"> </w:t>
      </w:r>
      <w:r>
        <w:t>Mist</w:t>
      </w:r>
      <w:r w:rsidR="005E6B7B">
        <w:t xml:space="preserve"> </w:t>
      </w:r>
      <w:r>
        <w:t>von</w:t>
      </w:r>
      <w:r w:rsidR="005E6B7B">
        <w:t xml:space="preserve"> </w:t>
      </w:r>
      <w:r>
        <w:t>bisher</w:t>
      </w:r>
      <w:r w:rsidR="005E6B7B">
        <w:t xml:space="preserve"> </w:t>
      </w:r>
      <w:r>
        <w:t>so</w:t>
      </w:r>
      <w:r w:rsidR="005E6B7B">
        <w:t xml:space="preserve"> </w:t>
      </w:r>
      <w:r>
        <w:t>vielen</w:t>
      </w:r>
      <w:r w:rsidR="005E6B7B">
        <w:t xml:space="preserve"> </w:t>
      </w:r>
      <w:r>
        <w:t>Ochsen</w:t>
      </w:r>
      <w:r w:rsidR="005E6B7B">
        <w:t xml:space="preserve"> </w:t>
      </w:r>
      <w:r>
        <w:t>fortschaffen,</w:t>
      </w:r>
      <w:r w:rsidR="005E6B7B">
        <w:t xml:space="preserve"> </w:t>
      </w:r>
      <w:r>
        <w:t>ohne</w:t>
      </w:r>
      <w:r w:rsidR="005E6B7B">
        <w:t xml:space="preserve"> </w:t>
      </w:r>
      <w:r>
        <w:t>Säumen</w:t>
      </w:r>
      <w:r w:rsidR="005E6B7B">
        <w:t xml:space="preserve"> </w:t>
      </w:r>
      <w:r>
        <w:t>und</w:t>
      </w:r>
      <w:r w:rsidR="005E6B7B">
        <w:t xml:space="preserve"> </w:t>
      </w:r>
      <w:r>
        <w:t>Verdruß,</w:t>
      </w:r>
      <w:r w:rsidR="005E6B7B">
        <w:t xml:space="preserve"> </w:t>
      </w:r>
      <w:r>
        <w:t>ob</w:t>
      </w:r>
      <w:r w:rsidR="005E6B7B">
        <w:t xml:space="preserve"> </w:t>
      </w:r>
      <w:r>
        <w:t>sie</w:t>
      </w:r>
      <w:r w:rsidR="005E6B7B">
        <w:t xml:space="preserve"> </w:t>
      </w:r>
      <w:r>
        <w:t>auch</w:t>
      </w:r>
      <w:r w:rsidR="005E6B7B">
        <w:t xml:space="preserve"> </w:t>
      </w:r>
      <w:r>
        <w:t>Schwärme</w:t>
      </w:r>
      <w:r w:rsidR="005E6B7B">
        <w:t xml:space="preserve"> </w:t>
      </w:r>
      <w:r>
        <w:t>von</w:t>
      </w:r>
      <w:r w:rsidR="005E6B7B">
        <w:t xml:space="preserve"> </w:t>
      </w:r>
      <w:r>
        <w:t>Grillen</w:t>
      </w:r>
      <w:r w:rsidR="005E6B7B">
        <w:t xml:space="preserve"> </w:t>
      </w:r>
      <w:r>
        <w:t>umschwirren,</w:t>
      </w:r>
      <w:r w:rsidR="005E6B7B">
        <w:t xml:space="preserve"> </w:t>
      </w:r>
      <w:r>
        <w:t>da</w:t>
      </w:r>
      <w:r w:rsidR="005E6B7B">
        <w:t xml:space="preserve"> </w:t>
      </w:r>
      <w:r>
        <w:t>sie</w:t>
      </w:r>
      <w:r w:rsidR="005E6B7B">
        <w:t xml:space="preserve"> </w:t>
      </w:r>
      <w:r>
        <w:t>ja</w:t>
      </w:r>
      <w:r w:rsidR="005E6B7B">
        <w:t xml:space="preserve"> </w:t>
      </w:r>
      <w:r>
        <w:t>den</w:t>
      </w:r>
      <w:r w:rsidR="005E6B7B">
        <w:t xml:space="preserve"> </w:t>
      </w:r>
      <w:r>
        <w:t>Lohn</w:t>
      </w:r>
      <w:r w:rsidR="005E6B7B">
        <w:t xml:space="preserve"> </w:t>
      </w:r>
      <w:r>
        <w:t>nicht</w:t>
      </w:r>
      <w:r w:rsidR="005E6B7B">
        <w:t xml:space="preserve"> </w:t>
      </w:r>
      <w:r>
        <w:t>in</w:t>
      </w:r>
      <w:r w:rsidR="005E6B7B">
        <w:t xml:space="preserve"> </w:t>
      </w:r>
      <w:r>
        <w:t>dieser</w:t>
      </w:r>
      <w:r w:rsidR="005E6B7B">
        <w:t xml:space="preserve"> </w:t>
      </w:r>
      <w:r>
        <w:t>Welt</w:t>
      </w:r>
      <w:r w:rsidR="005E6B7B">
        <w:t xml:space="preserve"> </w:t>
      </w:r>
      <w:r>
        <w:t>erwarten,</w:t>
      </w:r>
      <w:r w:rsidR="005E6B7B">
        <w:t xml:space="preserve"> </w:t>
      </w:r>
      <w:r>
        <w:t>und</w:t>
      </w:r>
      <w:r w:rsidR="005E6B7B">
        <w:t xml:space="preserve"> </w:t>
      </w:r>
      <w:r>
        <w:t>dieß</w:t>
      </w:r>
      <w:r w:rsidR="005E6B7B">
        <w:t xml:space="preserve"> </w:t>
      </w:r>
      <w:r>
        <w:t>ihnen</w:t>
      </w:r>
      <w:r w:rsidR="005E6B7B">
        <w:t xml:space="preserve"> </w:t>
      </w:r>
      <w:r>
        <w:t>nichts</w:t>
      </w:r>
      <w:r w:rsidR="005E6B7B">
        <w:t xml:space="preserve"> </w:t>
      </w:r>
      <w:r>
        <w:t>verschlägt,</w:t>
      </w:r>
      <w:r w:rsidR="005E6B7B">
        <w:t xml:space="preserve"> </w:t>
      </w:r>
      <w:r>
        <w:t>wenn</w:t>
      </w:r>
      <w:r w:rsidR="005E6B7B">
        <w:t xml:space="preserve"> </w:t>
      </w:r>
      <w:r>
        <w:t>sie</w:t>
      </w:r>
      <w:r w:rsidR="005E6B7B">
        <w:t xml:space="preserve"> </w:t>
      </w:r>
      <w:r>
        <w:t>den</w:t>
      </w:r>
      <w:r w:rsidR="005E6B7B">
        <w:t xml:space="preserve"> </w:t>
      </w:r>
      <w:r>
        <w:t>Menschen</w:t>
      </w:r>
      <w:r w:rsidR="005E6B7B">
        <w:t xml:space="preserve"> </w:t>
      </w:r>
      <w:r>
        <w:t>noch</w:t>
      </w:r>
      <w:r w:rsidR="005E6B7B">
        <w:t xml:space="preserve"> </w:t>
      </w:r>
      <w:r>
        <w:t>so</w:t>
      </w:r>
      <w:r w:rsidR="005E6B7B">
        <w:t xml:space="preserve"> </w:t>
      </w:r>
      <w:r>
        <w:t>sehr</w:t>
      </w:r>
      <w:r w:rsidR="005E6B7B">
        <w:t xml:space="preserve"> </w:t>
      </w:r>
      <w:r>
        <w:t>mißfallen;</w:t>
      </w:r>
      <w:r w:rsidR="005E6B7B">
        <w:t xml:space="preserve"> </w:t>
      </w:r>
      <w:r>
        <w:t>wenn</w:t>
      </w:r>
      <w:r w:rsidR="005E6B7B">
        <w:t xml:space="preserve"> </w:t>
      </w:r>
      <w:r>
        <w:t>sie</w:t>
      </w:r>
      <w:r w:rsidR="005E6B7B">
        <w:t xml:space="preserve"> </w:t>
      </w:r>
      <w:r>
        <w:t>nur</w:t>
      </w:r>
      <w:r w:rsidR="005E6B7B">
        <w:t xml:space="preserve"> </w:t>
      </w:r>
      <w:r>
        <w:t>leise</w:t>
      </w:r>
      <w:r w:rsidR="005E6B7B">
        <w:t xml:space="preserve"> </w:t>
      </w:r>
      <w:r>
        <w:t>bei</w:t>
      </w:r>
      <w:r w:rsidR="005E6B7B">
        <w:t xml:space="preserve"> </w:t>
      </w:r>
      <w:r>
        <w:t>sich</w:t>
      </w:r>
      <w:r w:rsidR="005E6B7B">
        <w:t xml:space="preserve"> </w:t>
      </w:r>
      <w:r>
        <w:t>sagen:</w:t>
      </w:r>
      <w:r w:rsidR="005E6B7B">
        <w:t xml:space="preserve"> </w:t>
      </w:r>
      <w:r>
        <w:t>„wenn</w:t>
      </w:r>
      <w:r w:rsidR="005E6B7B">
        <w:t xml:space="preserve"> </w:t>
      </w:r>
      <w:r>
        <w:t>ich</w:t>
      </w:r>
      <w:r w:rsidR="005E6B7B">
        <w:t xml:space="preserve"> </w:t>
      </w:r>
      <w:r>
        <w:t>noch</w:t>
      </w:r>
      <w:r w:rsidR="005E6B7B">
        <w:t xml:space="preserve"> </w:t>
      </w:r>
      <w:r>
        <w:t>den</w:t>
      </w:r>
      <w:r w:rsidR="005E6B7B">
        <w:t xml:space="preserve"> </w:t>
      </w:r>
      <w:r>
        <w:t>Menschen</w:t>
      </w:r>
      <w:r w:rsidR="005E6B7B">
        <w:t xml:space="preserve"> </w:t>
      </w:r>
      <w:r>
        <w:t>gefallen</w:t>
      </w:r>
      <w:r w:rsidR="005E6B7B">
        <w:t xml:space="preserve"> </w:t>
      </w:r>
      <w:r>
        <w:t>wollte,</w:t>
      </w:r>
      <w:r w:rsidR="005E6B7B">
        <w:t xml:space="preserve"> </w:t>
      </w:r>
      <w:r>
        <w:t>so</w:t>
      </w:r>
      <w:r w:rsidR="005E6B7B">
        <w:t xml:space="preserve"> </w:t>
      </w:r>
      <w:r>
        <w:t>wäre</w:t>
      </w:r>
      <w:r w:rsidR="005E6B7B">
        <w:t xml:space="preserve"> </w:t>
      </w:r>
      <w:r>
        <w:t>ich</w:t>
      </w:r>
      <w:r w:rsidR="005E6B7B">
        <w:t xml:space="preserve"> </w:t>
      </w:r>
      <w:r>
        <w:t>Christi</w:t>
      </w:r>
      <w:r w:rsidR="005E6B7B">
        <w:t xml:space="preserve"> </w:t>
      </w:r>
      <w:r>
        <w:t>Knecht</w:t>
      </w:r>
      <w:r w:rsidR="005E6B7B">
        <w:t xml:space="preserve"> </w:t>
      </w:r>
      <w:r>
        <w:t>nicht;“</w:t>
      </w:r>
      <w:r w:rsidR="005E6B7B">
        <w:t xml:space="preserve"> </w:t>
      </w:r>
      <w:r>
        <w:t>und</w:t>
      </w:r>
      <w:r w:rsidR="005E6B7B">
        <w:t xml:space="preserve"> </w:t>
      </w:r>
      <w:r>
        <w:t>um</w:t>
      </w:r>
      <w:r w:rsidR="005E6B7B">
        <w:t xml:space="preserve"> </w:t>
      </w:r>
      <w:r>
        <w:t>Alles</w:t>
      </w:r>
      <w:r w:rsidR="005E6B7B">
        <w:t xml:space="preserve"> </w:t>
      </w:r>
      <w:r>
        <w:t>kurz</w:t>
      </w:r>
      <w:r w:rsidR="005E6B7B">
        <w:t xml:space="preserve"> </w:t>
      </w:r>
      <w:r>
        <w:t>zu</w:t>
      </w:r>
      <w:r w:rsidR="005E6B7B">
        <w:t xml:space="preserve"> </w:t>
      </w:r>
      <w:r>
        <w:t>sagen:</w:t>
      </w:r>
      <w:r w:rsidR="005E6B7B">
        <w:t xml:space="preserve"> </w:t>
      </w:r>
      <w:r>
        <w:t>„selig</w:t>
      </w:r>
      <w:r w:rsidR="005E6B7B">
        <w:t xml:space="preserve"> </w:t>
      </w:r>
      <w:r>
        <w:t>sind,</w:t>
      </w:r>
      <w:r w:rsidR="005E6B7B">
        <w:t xml:space="preserve"> </w:t>
      </w:r>
      <w:r>
        <w:t>die</w:t>
      </w:r>
      <w:r w:rsidR="005E6B7B">
        <w:t xml:space="preserve"> </w:t>
      </w:r>
      <w:r>
        <w:t>Verfolgung</w:t>
      </w:r>
      <w:r w:rsidR="005E6B7B">
        <w:t xml:space="preserve"> </w:t>
      </w:r>
      <w:r>
        <w:t>leiden</w:t>
      </w:r>
      <w:r w:rsidR="005E6B7B">
        <w:t xml:space="preserve"> </w:t>
      </w:r>
      <w:r>
        <w:t>um</w:t>
      </w:r>
      <w:r w:rsidR="005E6B7B">
        <w:t xml:space="preserve"> </w:t>
      </w:r>
      <w:r>
        <w:t>der</w:t>
      </w:r>
      <w:r w:rsidR="005E6B7B">
        <w:t xml:space="preserve"> </w:t>
      </w:r>
      <w:r>
        <w:t>Gerechtigkeit</w:t>
      </w:r>
      <w:r w:rsidR="005E6B7B">
        <w:t xml:space="preserve"> </w:t>
      </w:r>
      <w:r>
        <w:t>willen.“</w:t>
      </w:r>
      <w:r w:rsidR="005E6B7B">
        <w:t xml:space="preserve"> </w:t>
      </w:r>
      <w:r>
        <w:t>Nie</w:t>
      </w:r>
      <w:r w:rsidR="005E6B7B">
        <w:t xml:space="preserve"> </w:t>
      </w:r>
      <w:r>
        <w:t>wird</w:t>
      </w:r>
      <w:r w:rsidR="005E6B7B">
        <w:t xml:space="preserve"> </w:t>
      </w:r>
      <w:r>
        <w:t>die</w:t>
      </w:r>
      <w:r w:rsidR="005E6B7B">
        <w:t xml:space="preserve"> </w:t>
      </w:r>
      <w:r>
        <w:t>Welt</w:t>
      </w:r>
      <w:r w:rsidR="005E6B7B">
        <w:t xml:space="preserve"> </w:t>
      </w:r>
      <w:r>
        <w:t>mit</w:t>
      </w:r>
      <w:r w:rsidR="005E6B7B">
        <w:t xml:space="preserve"> </w:t>
      </w:r>
      <w:r>
        <w:t>Christo</w:t>
      </w:r>
      <w:r w:rsidR="005E6B7B">
        <w:t xml:space="preserve"> </w:t>
      </w:r>
      <w:r>
        <w:t>einig</w:t>
      </w:r>
      <w:r w:rsidR="005E6B7B">
        <w:t xml:space="preserve"> </w:t>
      </w:r>
      <w:r>
        <w:t>werden;</w:t>
      </w:r>
      <w:r w:rsidR="005E6B7B">
        <w:t xml:space="preserve"> </w:t>
      </w:r>
      <w:r>
        <w:t>und</w:t>
      </w:r>
      <w:r w:rsidR="005E6B7B">
        <w:t xml:space="preserve"> </w:t>
      </w:r>
      <w:r>
        <w:t>jene</w:t>
      </w:r>
      <w:r w:rsidR="005E6B7B">
        <w:t xml:space="preserve"> </w:t>
      </w:r>
      <w:r>
        <w:t>Vergeltung</w:t>
      </w:r>
      <w:r w:rsidR="005E6B7B">
        <w:t xml:space="preserve"> </w:t>
      </w:r>
      <w:r>
        <w:t>Christi</w:t>
      </w:r>
      <w:r w:rsidR="005E6B7B">
        <w:t xml:space="preserve"> </w:t>
      </w:r>
      <w:r>
        <w:t>ist</w:t>
      </w:r>
      <w:r w:rsidR="005E6B7B">
        <w:t xml:space="preserve"> </w:t>
      </w:r>
      <w:r>
        <w:t>mit</w:t>
      </w:r>
      <w:r w:rsidR="005E6B7B">
        <w:t xml:space="preserve"> </w:t>
      </w:r>
      <w:r>
        <w:t>den</w:t>
      </w:r>
      <w:r w:rsidR="005E6B7B">
        <w:t xml:space="preserve"> </w:t>
      </w:r>
      <w:r>
        <w:t>Verfolgungen</w:t>
      </w:r>
      <w:r w:rsidR="005E6B7B">
        <w:t xml:space="preserve"> </w:t>
      </w:r>
      <w:r>
        <w:t>verheißen.</w:t>
      </w:r>
      <w:r w:rsidR="005E6B7B">
        <w:t xml:space="preserve"> </w:t>
      </w:r>
      <w:r>
        <w:t>Er</w:t>
      </w:r>
      <w:r w:rsidR="005E6B7B">
        <w:t xml:space="preserve"> </w:t>
      </w:r>
      <w:r>
        <w:t>sandte</w:t>
      </w:r>
      <w:r w:rsidR="005E6B7B">
        <w:t xml:space="preserve"> </w:t>
      </w:r>
      <w:r>
        <w:t>die</w:t>
      </w:r>
      <w:r w:rsidR="005E6B7B">
        <w:t xml:space="preserve"> </w:t>
      </w:r>
      <w:r>
        <w:t>Seinen</w:t>
      </w:r>
      <w:r w:rsidR="005E6B7B">
        <w:t xml:space="preserve"> </w:t>
      </w:r>
      <w:r>
        <w:t>als</w:t>
      </w:r>
      <w:r w:rsidR="005E6B7B">
        <w:t xml:space="preserve"> </w:t>
      </w:r>
      <w:r>
        <w:t>Schafe</w:t>
      </w:r>
      <w:r w:rsidR="005E6B7B">
        <w:t xml:space="preserve"> </w:t>
      </w:r>
      <w:r>
        <w:t>mitten</w:t>
      </w:r>
      <w:r w:rsidR="005E6B7B">
        <w:t xml:space="preserve"> </w:t>
      </w:r>
      <w:r>
        <w:t>unter</w:t>
      </w:r>
      <w:r w:rsidR="005E6B7B">
        <w:t xml:space="preserve"> </w:t>
      </w:r>
      <w:r>
        <w:t>die</w:t>
      </w:r>
      <w:r w:rsidR="005E6B7B">
        <w:t xml:space="preserve"> </w:t>
      </w:r>
      <w:r>
        <w:t>Wölfe.</w:t>
      </w:r>
      <w:r w:rsidR="005E6B7B">
        <w:t xml:space="preserve"> </w:t>
      </w:r>
      <w:r>
        <w:t>Siehe,</w:t>
      </w:r>
      <w:r w:rsidR="005E6B7B">
        <w:t xml:space="preserve"> </w:t>
      </w:r>
      <w:r>
        <w:t>mein</w:t>
      </w:r>
      <w:r w:rsidR="005E6B7B">
        <w:t xml:space="preserve"> </w:t>
      </w:r>
      <w:r>
        <w:t>Bruder,</w:t>
      </w:r>
      <w:r w:rsidR="005E6B7B">
        <w:t xml:space="preserve"> </w:t>
      </w:r>
      <w:r>
        <w:t>auf</w:t>
      </w:r>
      <w:r w:rsidR="005E6B7B">
        <w:t xml:space="preserve"> </w:t>
      </w:r>
      <w:r>
        <w:t>welchem</w:t>
      </w:r>
      <w:r w:rsidR="005E6B7B">
        <w:t xml:space="preserve"> </w:t>
      </w:r>
      <w:r>
        <w:t>Wege</w:t>
      </w:r>
      <w:r w:rsidR="005E6B7B">
        <w:t xml:space="preserve"> </w:t>
      </w:r>
      <w:r>
        <w:t>du</w:t>
      </w:r>
      <w:r w:rsidR="005E6B7B">
        <w:t xml:space="preserve"> </w:t>
      </w:r>
      <w:r>
        <w:t>ein</w:t>
      </w:r>
      <w:r w:rsidR="005E6B7B">
        <w:t xml:space="preserve"> </w:t>
      </w:r>
      <w:r>
        <w:t>Schaf</w:t>
      </w:r>
      <w:r w:rsidR="005E6B7B">
        <w:t xml:space="preserve"> </w:t>
      </w:r>
      <w:r>
        <w:t>Christi</w:t>
      </w:r>
      <w:r w:rsidR="005E6B7B">
        <w:t xml:space="preserve"> </w:t>
      </w:r>
      <w:r>
        <w:t>zu</w:t>
      </w:r>
      <w:r w:rsidR="005E6B7B">
        <w:t xml:space="preserve"> </w:t>
      </w:r>
      <w:r>
        <w:t>sein</w:t>
      </w:r>
      <w:r w:rsidR="005E6B7B">
        <w:t xml:space="preserve"> </w:t>
      </w:r>
      <w:r>
        <w:t>hoffen</w:t>
      </w:r>
      <w:r w:rsidR="005E6B7B">
        <w:t xml:space="preserve"> </w:t>
      </w:r>
      <w:r>
        <w:t>kannst;</w:t>
      </w:r>
      <w:r w:rsidR="005E6B7B">
        <w:t xml:space="preserve"> </w:t>
      </w:r>
      <w:r>
        <w:t>so</w:t>
      </w:r>
      <w:r w:rsidR="005E6B7B">
        <w:t xml:space="preserve"> </w:t>
      </w:r>
      <w:r>
        <w:t>nämlich,</w:t>
      </w:r>
      <w:r w:rsidR="005E6B7B">
        <w:t xml:space="preserve"> </w:t>
      </w:r>
      <w:r>
        <w:t>wenn</w:t>
      </w:r>
      <w:r w:rsidR="005E6B7B">
        <w:t xml:space="preserve"> </w:t>
      </w:r>
      <w:r>
        <w:t>dir,</w:t>
      </w:r>
      <w:r w:rsidR="005E6B7B">
        <w:t xml:space="preserve"> </w:t>
      </w:r>
      <w:r>
        <w:t>indem</w:t>
      </w:r>
      <w:r w:rsidR="005E6B7B">
        <w:t xml:space="preserve"> </w:t>
      </w:r>
      <w:r>
        <w:t>du</w:t>
      </w:r>
      <w:r w:rsidR="005E6B7B">
        <w:t xml:space="preserve"> </w:t>
      </w:r>
      <w:r>
        <w:t>zur</w:t>
      </w:r>
      <w:r w:rsidR="005E6B7B">
        <w:t xml:space="preserve"> </w:t>
      </w:r>
      <w:r>
        <w:t>Ehre</w:t>
      </w:r>
      <w:r w:rsidR="005E6B7B">
        <w:t xml:space="preserve"> </w:t>
      </w:r>
      <w:r>
        <w:t>Christi</w:t>
      </w:r>
      <w:r w:rsidR="005E6B7B">
        <w:t xml:space="preserve"> </w:t>
      </w:r>
      <w:r>
        <w:t>Alles</w:t>
      </w:r>
      <w:r w:rsidR="005E6B7B">
        <w:t xml:space="preserve"> </w:t>
      </w:r>
      <w:r>
        <w:t>thust</w:t>
      </w:r>
      <w:r w:rsidR="005E6B7B">
        <w:t xml:space="preserve"> </w:t>
      </w:r>
      <w:r>
        <w:t>und</w:t>
      </w:r>
      <w:r w:rsidR="005E6B7B">
        <w:t xml:space="preserve"> </w:t>
      </w:r>
      <w:r>
        <w:t>leidest,</w:t>
      </w:r>
      <w:r w:rsidR="005E6B7B">
        <w:t xml:space="preserve"> </w:t>
      </w:r>
      <w:r>
        <w:t>die</w:t>
      </w:r>
      <w:r w:rsidR="005E6B7B">
        <w:t xml:space="preserve"> </w:t>
      </w:r>
      <w:r>
        <w:t>gottlose</w:t>
      </w:r>
      <w:r w:rsidR="005E6B7B">
        <w:t xml:space="preserve"> </w:t>
      </w:r>
      <w:r>
        <w:t>Rotte</w:t>
      </w:r>
      <w:r w:rsidR="005E6B7B">
        <w:t xml:space="preserve"> </w:t>
      </w:r>
      <w:r>
        <w:t>der</w:t>
      </w:r>
      <w:r w:rsidR="005E6B7B">
        <w:t xml:space="preserve"> </w:t>
      </w:r>
      <w:r>
        <w:t>Wölfe</w:t>
      </w:r>
      <w:r w:rsidR="005E6B7B">
        <w:t xml:space="preserve"> </w:t>
      </w:r>
      <w:r>
        <w:t>mit</w:t>
      </w:r>
      <w:r w:rsidR="005E6B7B">
        <w:t xml:space="preserve"> </w:t>
      </w:r>
      <w:r>
        <w:t>dem</w:t>
      </w:r>
      <w:r w:rsidR="005E6B7B">
        <w:t xml:space="preserve"> </w:t>
      </w:r>
      <w:r>
        <w:t>Tode</w:t>
      </w:r>
      <w:r w:rsidR="005E6B7B">
        <w:t xml:space="preserve"> </w:t>
      </w:r>
      <w:r>
        <w:t>droht,</w:t>
      </w:r>
      <w:r w:rsidR="005E6B7B">
        <w:t xml:space="preserve"> </w:t>
      </w:r>
      <w:r>
        <w:t>wenn</w:t>
      </w:r>
      <w:r w:rsidR="005E6B7B">
        <w:t xml:space="preserve"> </w:t>
      </w:r>
      <w:r>
        <w:t>sie</w:t>
      </w:r>
      <w:r w:rsidR="005E6B7B">
        <w:t xml:space="preserve"> </w:t>
      </w:r>
      <w:r>
        <w:t>mit</w:t>
      </w:r>
      <w:r w:rsidR="005E6B7B">
        <w:t xml:space="preserve"> </w:t>
      </w:r>
      <w:r>
        <w:t>den</w:t>
      </w:r>
      <w:r w:rsidR="005E6B7B">
        <w:t xml:space="preserve"> </w:t>
      </w:r>
      <w:r>
        <w:t>Zähnen</w:t>
      </w:r>
      <w:r w:rsidR="005E6B7B">
        <w:t xml:space="preserve"> </w:t>
      </w:r>
      <w:r>
        <w:t>knirscht,</w:t>
      </w:r>
      <w:r w:rsidR="005E6B7B">
        <w:t xml:space="preserve"> </w:t>
      </w:r>
      <w:r>
        <w:t>mit</w:t>
      </w:r>
      <w:r w:rsidR="005E6B7B">
        <w:t xml:space="preserve"> </w:t>
      </w:r>
      <w:r>
        <w:t>den</w:t>
      </w:r>
      <w:r w:rsidR="005E6B7B">
        <w:t xml:space="preserve"> </w:t>
      </w:r>
      <w:r>
        <w:t>Klauen</w:t>
      </w:r>
      <w:r w:rsidR="005E6B7B">
        <w:t xml:space="preserve"> </w:t>
      </w:r>
      <w:r>
        <w:t>zerfleischt.</w:t>
      </w:r>
      <w:r w:rsidR="005E6B7B">
        <w:t xml:space="preserve"> </w:t>
      </w:r>
      <w:r>
        <w:t>Ich</w:t>
      </w:r>
      <w:r w:rsidR="005E6B7B">
        <w:t xml:space="preserve"> </w:t>
      </w:r>
      <w:r>
        <w:t>fürchte</w:t>
      </w:r>
      <w:r w:rsidR="005E6B7B">
        <w:t xml:space="preserve"> </w:t>
      </w:r>
      <w:r>
        <w:t>wenig</w:t>
      </w:r>
      <w:r w:rsidR="005E6B7B">
        <w:t xml:space="preserve"> </w:t>
      </w:r>
      <w:r>
        <w:t>für</w:t>
      </w:r>
      <w:r w:rsidR="005E6B7B">
        <w:t xml:space="preserve"> </w:t>
      </w:r>
      <w:r>
        <w:t>Luthers</w:t>
      </w:r>
      <w:r w:rsidR="005E6B7B">
        <w:t xml:space="preserve"> </w:t>
      </w:r>
      <w:r>
        <w:t>Leben,</w:t>
      </w:r>
      <w:r w:rsidR="005E6B7B">
        <w:t xml:space="preserve"> </w:t>
      </w:r>
      <w:r>
        <w:t>nichts</w:t>
      </w:r>
      <w:r w:rsidR="005E6B7B">
        <w:t xml:space="preserve"> </w:t>
      </w:r>
      <w:r>
        <w:t>für</w:t>
      </w:r>
      <w:r w:rsidR="005E6B7B">
        <w:t xml:space="preserve"> </w:t>
      </w:r>
      <w:r>
        <w:t>seinen</w:t>
      </w:r>
      <w:r w:rsidR="005E6B7B">
        <w:t xml:space="preserve"> </w:t>
      </w:r>
      <w:r>
        <w:t>Geist,</w:t>
      </w:r>
      <w:r w:rsidR="005E6B7B">
        <w:t xml:space="preserve"> </w:t>
      </w:r>
      <w:r>
        <w:t>wenn</w:t>
      </w:r>
      <w:r w:rsidR="005E6B7B">
        <w:t xml:space="preserve"> </w:t>
      </w:r>
      <w:r>
        <w:t>er</w:t>
      </w:r>
      <w:r w:rsidR="005E6B7B">
        <w:t xml:space="preserve"> </w:t>
      </w:r>
      <w:r>
        <w:t>auch</w:t>
      </w:r>
      <w:r w:rsidR="005E6B7B">
        <w:t xml:space="preserve"> </w:t>
      </w:r>
      <w:r>
        <w:t>von</w:t>
      </w:r>
      <w:r w:rsidR="005E6B7B">
        <w:t xml:space="preserve"> </w:t>
      </w:r>
      <w:r>
        <w:t>dem</w:t>
      </w:r>
      <w:r w:rsidR="005E6B7B">
        <w:t xml:space="preserve"> </w:t>
      </w:r>
      <w:r>
        <w:t>Blitze</w:t>
      </w:r>
      <w:r w:rsidR="005E6B7B">
        <w:t xml:space="preserve"> </w:t>
      </w:r>
      <w:r>
        <w:t>des</w:t>
      </w:r>
      <w:r w:rsidR="005E6B7B">
        <w:t xml:space="preserve"> </w:t>
      </w:r>
      <w:r>
        <w:t>Zeus</w:t>
      </w:r>
      <w:r w:rsidR="005E6B7B">
        <w:t xml:space="preserve"> </w:t>
      </w:r>
      <w:r>
        <w:t>getroffen</w:t>
      </w:r>
      <w:r w:rsidR="005E6B7B">
        <w:t xml:space="preserve"> </w:t>
      </w:r>
      <w:r>
        <w:t>würde;</w:t>
      </w:r>
      <w:r w:rsidR="005E6B7B">
        <w:t xml:space="preserve"> </w:t>
      </w:r>
      <w:r>
        <w:t>nicht</w:t>
      </w:r>
      <w:r w:rsidR="005E6B7B">
        <w:t xml:space="preserve"> </w:t>
      </w:r>
      <w:r>
        <w:t>als</w:t>
      </w:r>
      <w:r w:rsidR="005E6B7B">
        <w:t xml:space="preserve"> </w:t>
      </w:r>
      <w:r>
        <w:t>ob</w:t>
      </w:r>
      <w:r w:rsidR="005E6B7B">
        <w:t xml:space="preserve"> </w:t>
      </w:r>
      <w:r>
        <w:t>ich</w:t>
      </w:r>
      <w:r w:rsidR="005E6B7B">
        <w:t xml:space="preserve"> </w:t>
      </w:r>
      <w:r>
        <w:t>die</w:t>
      </w:r>
      <w:r w:rsidR="005E6B7B">
        <w:t xml:space="preserve"> </w:t>
      </w:r>
      <w:r>
        <w:t>Excommunikation</w:t>
      </w:r>
      <w:r w:rsidR="005E6B7B">
        <w:t xml:space="preserve"> </w:t>
      </w:r>
      <w:r>
        <w:t>verachtete,</w:t>
      </w:r>
      <w:r w:rsidR="005E6B7B">
        <w:t xml:space="preserve"> </w:t>
      </w:r>
      <w:r>
        <w:t>sondern</w:t>
      </w:r>
      <w:r w:rsidR="005E6B7B">
        <w:t xml:space="preserve"> </w:t>
      </w:r>
      <w:r>
        <w:t>weil</w:t>
      </w:r>
      <w:r w:rsidR="005E6B7B">
        <w:t xml:space="preserve"> </w:t>
      </w:r>
      <w:r>
        <w:t>ich</w:t>
      </w:r>
      <w:r w:rsidR="005E6B7B">
        <w:t xml:space="preserve"> </w:t>
      </w:r>
      <w:r>
        <w:t>glaube,</w:t>
      </w:r>
      <w:r w:rsidR="005E6B7B">
        <w:t xml:space="preserve"> </w:t>
      </w:r>
      <w:r>
        <w:t>daß</w:t>
      </w:r>
      <w:r w:rsidR="005E6B7B">
        <w:t xml:space="preserve"> </w:t>
      </w:r>
      <w:r>
        <w:t>solche</w:t>
      </w:r>
      <w:r w:rsidR="005E6B7B">
        <w:t xml:space="preserve"> </w:t>
      </w:r>
      <w:r>
        <w:t>Verdammungen</w:t>
      </w:r>
      <w:r w:rsidR="005E6B7B">
        <w:t xml:space="preserve"> </w:t>
      </w:r>
      <w:r>
        <w:t>mehr</w:t>
      </w:r>
      <w:r w:rsidR="005E6B7B">
        <w:t xml:space="preserve"> </w:t>
      </w:r>
      <w:r>
        <w:t>dem</w:t>
      </w:r>
      <w:r w:rsidR="005E6B7B">
        <w:t xml:space="preserve"> </w:t>
      </w:r>
      <w:r>
        <w:t>Körper</w:t>
      </w:r>
      <w:r w:rsidR="005E6B7B">
        <w:t xml:space="preserve"> </w:t>
      </w:r>
      <w:r>
        <w:t>als</w:t>
      </w:r>
      <w:r w:rsidR="005E6B7B">
        <w:t xml:space="preserve"> </w:t>
      </w:r>
      <w:r>
        <w:t>dem</w:t>
      </w:r>
      <w:r w:rsidR="005E6B7B">
        <w:t xml:space="preserve"> </w:t>
      </w:r>
      <w:r>
        <w:t>Geist</w:t>
      </w:r>
      <w:r w:rsidR="005E6B7B">
        <w:t xml:space="preserve"> </w:t>
      </w:r>
      <w:r>
        <w:t>zugefügt</w:t>
      </w:r>
      <w:r w:rsidR="005E6B7B">
        <w:t xml:space="preserve"> </w:t>
      </w:r>
      <w:r>
        <w:t>werden,</w:t>
      </w:r>
      <w:r w:rsidR="005E6B7B">
        <w:t xml:space="preserve"> </w:t>
      </w:r>
      <w:r>
        <w:t>wenn</w:t>
      </w:r>
      <w:r w:rsidR="005E6B7B">
        <w:t xml:space="preserve"> </w:t>
      </w:r>
      <w:r>
        <w:t>sie</w:t>
      </w:r>
      <w:r w:rsidR="005E6B7B">
        <w:t xml:space="preserve"> </w:t>
      </w:r>
      <w:r>
        <w:t>ungerecht</w:t>
      </w:r>
      <w:r w:rsidR="005E6B7B">
        <w:t xml:space="preserve"> </w:t>
      </w:r>
      <w:r>
        <w:t>ergehen.</w:t>
      </w:r>
      <w:r w:rsidR="005E6B7B">
        <w:t xml:space="preserve"> </w:t>
      </w:r>
      <w:r>
        <w:t>Allein</w:t>
      </w:r>
      <w:r w:rsidR="005E6B7B">
        <w:t xml:space="preserve"> </w:t>
      </w:r>
      <w:r>
        <w:t>es</w:t>
      </w:r>
      <w:r w:rsidR="005E6B7B">
        <w:t xml:space="preserve"> </w:t>
      </w:r>
      <w:r>
        <w:t>ist</w:t>
      </w:r>
      <w:r w:rsidR="005E6B7B">
        <w:t xml:space="preserve"> </w:t>
      </w:r>
      <w:r>
        <w:t>nicht</w:t>
      </w:r>
      <w:r w:rsidR="005E6B7B">
        <w:t xml:space="preserve"> </w:t>
      </w:r>
      <w:r>
        <w:t>unsere</w:t>
      </w:r>
      <w:r w:rsidR="005E6B7B">
        <w:t xml:space="preserve"> </w:t>
      </w:r>
      <w:r>
        <w:t>Sache,</w:t>
      </w:r>
      <w:r w:rsidR="005E6B7B">
        <w:t xml:space="preserve"> </w:t>
      </w:r>
      <w:r>
        <w:t>zu</w:t>
      </w:r>
      <w:r w:rsidR="005E6B7B">
        <w:t xml:space="preserve"> </w:t>
      </w:r>
      <w:r>
        <w:t>entscheiden,</w:t>
      </w:r>
      <w:r w:rsidR="005E6B7B">
        <w:t xml:space="preserve"> </w:t>
      </w:r>
      <w:r>
        <w:t>ob</w:t>
      </w:r>
      <w:r w:rsidR="005E6B7B">
        <w:t xml:space="preserve"> </w:t>
      </w:r>
      <w:r>
        <w:t>man</w:t>
      </w:r>
      <w:r w:rsidR="005E6B7B">
        <w:t xml:space="preserve"> </w:t>
      </w:r>
      <w:r>
        <w:t>billig</w:t>
      </w:r>
      <w:r w:rsidR="005E6B7B">
        <w:t xml:space="preserve"> </w:t>
      </w:r>
      <w:r>
        <w:t>oder</w:t>
      </w:r>
      <w:r w:rsidR="005E6B7B">
        <w:t xml:space="preserve"> </w:t>
      </w:r>
      <w:r>
        <w:t>unbillig</w:t>
      </w:r>
      <w:r w:rsidR="005E6B7B">
        <w:t xml:space="preserve"> </w:t>
      </w:r>
      <w:r>
        <w:t>mit</w:t>
      </w:r>
      <w:r w:rsidR="005E6B7B">
        <w:t xml:space="preserve"> </w:t>
      </w:r>
      <w:r>
        <w:t>Luther</w:t>
      </w:r>
      <w:r w:rsidR="005E6B7B">
        <w:t xml:space="preserve"> </w:t>
      </w:r>
      <w:r>
        <w:t>verfahre.</w:t>
      </w:r>
      <w:r w:rsidR="005E6B7B">
        <w:t xml:space="preserve"> </w:t>
      </w:r>
      <w:r>
        <w:t>Du</w:t>
      </w:r>
      <w:r w:rsidR="005E6B7B">
        <w:t xml:space="preserve"> </w:t>
      </w:r>
      <w:r>
        <w:t>weißt</w:t>
      </w:r>
      <w:r w:rsidR="005E6B7B">
        <w:t xml:space="preserve"> </w:t>
      </w:r>
      <w:r>
        <w:t>selbst</w:t>
      </w:r>
      <w:r w:rsidR="005E6B7B">
        <w:t xml:space="preserve"> </w:t>
      </w:r>
      <w:r>
        <w:t>auch,</w:t>
      </w:r>
      <w:r w:rsidR="005E6B7B">
        <w:t xml:space="preserve"> </w:t>
      </w:r>
      <w:r>
        <w:t>welcher</w:t>
      </w:r>
      <w:r w:rsidR="005E6B7B">
        <w:t xml:space="preserve"> </w:t>
      </w:r>
      <w:r>
        <w:t>Ansicht</w:t>
      </w:r>
      <w:r w:rsidR="005E6B7B">
        <w:t xml:space="preserve"> </w:t>
      </w:r>
      <w:r>
        <w:t>ich</w:t>
      </w:r>
      <w:r w:rsidR="005E6B7B">
        <w:t xml:space="preserve"> </w:t>
      </w:r>
      <w:r>
        <w:t>bin.</w:t>
      </w:r>
      <w:r w:rsidR="005E6B7B">
        <w:t xml:space="preserve"> </w:t>
      </w:r>
      <w:r>
        <w:t>Ich</w:t>
      </w:r>
      <w:r w:rsidR="005E6B7B">
        <w:t xml:space="preserve"> </w:t>
      </w:r>
      <w:r>
        <w:t>werde</w:t>
      </w:r>
      <w:r w:rsidR="005E6B7B">
        <w:t xml:space="preserve"> </w:t>
      </w:r>
      <w:r>
        <w:t>in</w:t>
      </w:r>
      <w:r w:rsidR="005E6B7B">
        <w:t xml:space="preserve"> </w:t>
      </w:r>
      <w:r>
        <w:t>diesen</w:t>
      </w:r>
      <w:r w:rsidR="005E6B7B">
        <w:t xml:space="preserve"> </w:t>
      </w:r>
      <w:r>
        <w:t>Tagen</w:t>
      </w:r>
      <w:r w:rsidR="005E6B7B">
        <w:t xml:space="preserve"> </w:t>
      </w:r>
      <w:r>
        <w:t>zum</w:t>
      </w:r>
      <w:r w:rsidR="005E6B7B">
        <w:t xml:space="preserve"> </w:t>
      </w:r>
      <w:r>
        <w:t>päpstlichen</w:t>
      </w:r>
      <w:r w:rsidR="005E6B7B">
        <w:t xml:space="preserve"> </w:t>
      </w:r>
      <w:r>
        <w:t>Commissär</w:t>
      </w:r>
      <w:r w:rsidR="005E6B7B">
        <w:t xml:space="preserve"> </w:t>
      </w:r>
      <w:r>
        <w:t>Wilhelm</w:t>
      </w:r>
      <w:r w:rsidR="005E6B7B">
        <w:t xml:space="preserve"> </w:t>
      </w:r>
      <w:r>
        <w:t>kommen,</w:t>
      </w:r>
      <w:r w:rsidR="005E6B7B">
        <w:t xml:space="preserve"> </w:t>
      </w:r>
      <w:r>
        <w:t>und</w:t>
      </w:r>
      <w:r w:rsidR="005E6B7B">
        <w:t xml:space="preserve"> </w:t>
      </w:r>
      <w:r>
        <w:t>falls</w:t>
      </w:r>
      <w:r w:rsidR="005E6B7B">
        <w:t xml:space="preserve"> </w:t>
      </w:r>
      <w:r>
        <w:t>die</w:t>
      </w:r>
      <w:r w:rsidR="005E6B7B">
        <w:t xml:space="preserve"> </w:t>
      </w:r>
      <w:r>
        <w:t>Sprache</w:t>
      </w:r>
      <w:r w:rsidR="005E6B7B">
        <w:t xml:space="preserve"> </w:t>
      </w:r>
      <w:r>
        <w:t>auf</w:t>
      </w:r>
      <w:r w:rsidR="005E6B7B">
        <w:t xml:space="preserve"> </w:t>
      </w:r>
      <w:r>
        <w:t>diesen</w:t>
      </w:r>
      <w:r w:rsidR="005E6B7B">
        <w:t xml:space="preserve"> </w:t>
      </w:r>
      <w:r>
        <w:t>Gegenstand</w:t>
      </w:r>
      <w:r w:rsidR="005E6B7B">
        <w:t xml:space="preserve"> </w:t>
      </w:r>
      <w:r>
        <w:t>kommen</w:t>
      </w:r>
      <w:r w:rsidR="005E6B7B">
        <w:t xml:space="preserve"> </w:t>
      </w:r>
      <w:r>
        <w:t>sollte,</w:t>
      </w:r>
      <w:r w:rsidR="005E6B7B">
        <w:t xml:space="preserve"> </w:t>
      </w:r>
      <w:r>
        <w:t>wie</w:t>
      </w:r>
      <w:r w:rsidR="005E6B7B">
        <w:t xml:space="preserve"> </w:t>
      </w:r>
      <w:r>
        <w:t>vor</w:t>
      </w:r>
      <w:r w:rsidR="005E6B7B">
        <w:t xml:space="preserve"> </w:t>
      </w:r>
      <w:r>
        <w:t>Kurzem,</w:t>
      </w:r>
      <w:r w:rsidR="005E6B7B">
        <w:t xml:space="preserve"> </w:t>
      </w:r>
      <w:r>
        <w:t>ihm</w:t>
      </w:r>
      <w:r w:rsidR="005E6B7B">
        <w:t xml:space="preserve"> </w:t>
      </w:r>
      <w:r>
        <w:t>rathen,</w:t>
      </w:r>
      <w:r w:rsidR="005E6B7B">
        <w:t xml:space="preserve"> </w:t>
      </w:r>
      <w:r>
        <w:t>den</w:t>
      </w:r>
      <w:r w:rsidR="005E6B7B">
        <w:t xml:space="preserve"> </w:t>
      </w:r>
      <w:r>
        <w:t>Papst</w:t>
      </w:r>
      <w:r w:rsidR="005E6B7B">
        <w:t xml:space="preserve"> </w:t>
      </w:r>
      <w:r>
        <w:t>zur</w:t>
      </w:r>
      <w:r w:rsidR="005E6B7B">
        <w:t xml:space="preserve"> </w:t>
      </w:r>
      <w:r>
        <w:t>Unterlassung</w:t>
      </w:r>
      <w:r w:rsidR="005E6B7B">
        <w:t xml:space="preserve"> </w:t>
      </w:r>
      <w:r>
        <w:t>der</w:t>
      </w:r>
      <w:r w:rsidR="005E6B7B">
        <w:t xml:space="preserve"> </w:t>
      </w:r>
      <w:r>
        <w:t>Excommunikation</w:t>
      </w:r>
      <w:r w:rsidR="005E6B7B">
        <w:t xml:space="preserve"> </w:t>
      </w:r>
      <w:r>
        <w:t>zu</w:t>
      </w:r>
      <w:r w:rsidR="005E6B7B">
        <w:t xml:space="preserve"> </w:t>
      </w:r>
      <w:r>
        <w:t>bestimmen,</w:t>
      </w:r>
      <w:r w:rsidR="005E6B7B">
        <w:t xml:space="preserve"> </w:t>
      </w:r>
      <w:r>
        <w:t>was</w:t>
      </w:r>
      <w:r w:rsidR="005E6B7B">
        <w:t xml:space="preserve"> </w:t>
      </w:r>
      <w:r>
        <w:t>meines</w:t>
      </w:r>
      <w:r w:rsidR="005E6B7B">
        <w:t xml:space="preserve"> </w:t>
      </w:r>
      <w:r>
        <w:t>Erachtens</w:t>
      </w:r>
      <w:r w:rsidR="005E6B7B">
        <w:t xml:space="preserve"> </w:t>
      </w:r>
      <w:r>
        <w:t>besonders</w:t>
      </w:r>
      <w:r w:rsidR="005E6B7B">
        <w:t xml:space="preserve"> </w:t>
      </w:r>
      <w:r>
        <w:t>in</w:t>
      </w:r>
      <w:r w:rsidR="005E6B7B">
        <w:t xml:space="preserve"> </w:t>
      </w:r>
      <w:r>
        <w:t>seiner</w:t>
      </w:r>
      <w:r w:rsidR="005E6B7B">
        <w:t xml:space="preserve"> </w:t>
      </w:r>
      <w:r>
        <w:t>Sache</w:t>
      </w:r>
      <w:r w:rsidR="005E6B7B">
        <w:t xml:space="preserve"> </w:t>
      </w:r>
      <w:r>
        <w:t>geschehen</w:t>
      </w:r>
      <w:r w:rsidR="005E6B7B">
        <w:t xml:space="preserve"> </w:t>
      </w:r>
      <w:r>
        <w:t>wird.</w:t>
      </w:r>
      <w:r w:rsidR="005E6B7B">
        <w:t xml:space="preserve"> </w:t>
      </w:r>
      <w:r>
        <w:t>Denn</w:t>
      </w:r>
      <w:r w:rsidR="005E6B7B">
        <w:t xml:space="preserve"> </w:t>
      </w:r>
      <w:r>
        <w:t>findet</w:t>
      </w:r>
      <w:r w:rsidR="005E6B7B">
        <w:t xml:space="preserve"> </w:t>
      </w:r>
      <w:r>
        <w:t>dieselbe</w:t>
      </w:r>
      <w:r w:rsidR="005E6B7B">
        <w:t xml:space="preserve"> </w:t>
      </w:r>
      <w:r>
        <w:t>wirklich</w:t>
      </w:r>
      <w:r w:rsidR="005E6B7B">
        <w:t xml:space="preserve"> </w:t>
      </w:r>
      <w:r>
        <w:t>statt,</w:t>
      </w:r>
      <w:r w:rsidR="005E6B7B">
        <w:t xml:space="preserve"> </w:t>
      </w:r>
      <w:r>
        <w:t>so</w:t>
      </w:r>
      <w:r w:rsidR="005E6B7B">
        <w:t xml:space="preserve"> </w:t>
      </w:r>
      <w:r>
        <w:t>möchte</w:t>
      </w:r>
      <w:r w:rsidR="005E6B7B">
        <w:t xml:space="preserve"> </w:t>
      </w:r>
      <w:r>
        <w:t>ich</w:t>
      </w:r>
      <w:r w:rsidR="005E6B7B">
        <w:t xml:space="preserve"> </w:t>
      </w:r>
      <w:r>
        <w:t>prophezeien,</w:t>
      </w:r>
      <w:r w:rsidR="005E6B7B">
        <w:t xml:space="preserve"> </w:t>
      </w:r>
      <w:r>
        <w:t>daß</w:t>
      </w:r>
      <w:r w:rsidR="005E6B7B">
        <w:t xml:space="preserve"> </w:t>
      </w:r>
      <w:r>
        <w:t>die</w:t>
      </w:r>
      <w:r w:rsidR="005E6B7B">
        <w:t xml:space="preserve"> </w:t>
      </w:r>
      <w:r>
        <w:t>Deutschen</w:t>
      </w:r>
      <w:r w:rsidR="005E6B7B">
        <w:t xml:space="preserve"> </w:t>
      </w:r>
      <w:r>
        <w:t>auch</w:t>
      </w:r>
      <w:r w:rsidR="005E6B7B">
        <w:t xml:space="preserve"> </w:t>
      </w:r>
      <w:r>
        <w:t>den</w:t>
      </w:r>
      <w:r w:rsidR="005E6B7B">
        <w:t xml:space="preserve"> </w:t>
      </w:r>
      <w:r>
        <w:t>Papst</w:t>
      </w:r>
      <w:r w:rsidR="005E6B7B">
        <w:t xml:space="preserve"> </w:t>
      </w:r>
      <w:r>
        <w:t>sammt</w:t>
      </w:r>
      <w:r w:rsidR="005E6B7B">
        <w:t xml:space="preserve"> </w:t>
      </w:r>
      <w:r>
        <w:t>dem</w:t>
      </w:r>
      <w:r w:rsidR="005E6B7B">
        <w:t xml:space="preserve"> </w:t>
      </w:r>
      <w:r>
        <w:t>Banne</w:t>
      </w:r>
      <w:r w:rsidR="005E6B7B">
        <w:t xml:space="preserve"> </w:t>
      </w:r>
      <w:r>
        <w:t>verachten</w:t>
      </w:r>
      <w:r w:rsidR="005E6B7B">
        <w:t xml:space="preserve"> </w:t>
      </w:r>
      <w:r>
        <w:t>werden.</w:t>
      </w:r>
      <w:r w:rsidR="005E6B7B">
        <w:t xml:space="preserve"> </w:t>
      </w:r>
      <w:r>
        <w:t>Du</w:t>
      </w:r>
      <w:r w:rsidR="005E6B7B">
        <w:t xml:space="preserve"> </w:t>
      </w:r>
      <w:r>
        <w:t>aber</w:t>
      </w:r>
      <w:r w:rsidR="005E6B7B">
        <w:t xml:space="preserve"> </w:t>
      </w:r>
      <w:r>
        <w:t>sei</w:t>
      </w:r>
      <w:r w:rsidR="005E6B7B">
        <w:t xml:space="preserve"> </w:t>
      </w:r>
      <w:r>
        <w:t>guts</w:t>
      </w:r>
      <w:r w:rsidR="005E6B7B">
        <w:t xml:space="preserve"> </w:t>
      </w:r>
      <w:r>
        <w:t>Muths:</w:t>
      </w:r>
      <w:r w:rsidR="005E6B7B">
        <w:t xml:space="preserve"> </w:t>
      </w:r>
      <w:r>
        <w:t>nie</w:t>
      </w:r>
      <w:r w:rsidR="005E6B7B">
        <w:t xml:space="preserve"> </w:t>
      </w:r>
      <w:r>
        <w:t>wird</w:t>
      </w:r>
      <w:r w:rsidR="005E6B7B">
        <w:t xml:space="preserve"> </w:t>
      </w:r>
      <w:r>
        <w:t>es</w:t>
      </w:r>
      <w:r w:rsidR="005E6B7B">
        <w:t xml:space="preserve"> </w:t>
      </w:r>
      <w:r>
        <w:t>unsrer</w:t>
      </w:r>
      <w:r w:rsidR="005E6B7B">
        <w:t xml:space="preserve"> </w:t>
      </w:r>
      <w:r>
        <w:t>Zeit</w:t>
      </w:r>
      <w:r w:rsidR="005E6B7B">
        <w:t xml:space="preserve"> </w:t>
      </w:r>
      <w:r>
        <w:t>an</w:t>
      </w:r>
      <w:r w:rsidR="005E6B7B">
        <w:t xml:space="preserve"> </w:t>
      </w:r>
      <w:r>
        <w:t>solchen</w:t>
      </w:r>
      <w:r w:rsidR="005E6B7B">
        <w:t xml:space="preserve"> </w:t>
      </w:r>
      <w:r>
        <w:t>fehlen,</w:t>
      </w:r>
      <w:r w:rsidR="005E6B7B">
        <w:t xml:space="preserve"> </w:t>
      </w:r>
      <w:r>
        <w:t>die</w:t>
      </w:r>
      <w:r w:rsidR="005E6B7B">
        <w:t xml:space="preserve"> </w:t>
      </w:r>
      <w:r>
        <w:t>Christum</w:t>
      </w:r>
      <w:r w:rsidR="005E6B7B">
        <w:t xml:space="preserve"> </w:t>
      </w:r>
      <w:r>
        <w:t>lauter</w:t>
      </w:r>
      <w:r w:rsidR="005E6B7B">
        <w:t xml:space="preserve"> </w:t>
      </w:r>
      <w:r>
        <w:t>lehren,</w:t>
      </w:r>
      <w:r w:rsidR="005E6B7B">
        <w:t xml:space="preserve"> </w:t>
      </w:r>
      <w:r>
        <w:t>und</w:t>
      </w:r>
      <w:r w:rsidR="005E6B7B">
        <w:t xml:space="preserve"> </w:t>
      </w:r>
      <w:r>
        <w:t>ihr</w:t>
      </w:r>
      <w:r w:rsidR="005E6B7B">
        <w:t xml:space="preserve"> </w:t>
      </w:r>
      <w:r>
        <w:t>Leben</w:t>
      </w:r>
      <w:r w:rsidR="005E6B7B">
        <w:t xml:space="preserve"> </w:t>
      </w:r>
      <w:r>
        <w:t>willig</w:t>
      </w:r>
      <w:r w:rsidR="005E6B7B">
        <w:t xml:space="preserve"> </w:t>
      </w:r>
      <w:r>
        <w:t>für</w:t>
      </w:r>
      <w:r w:rsidR="005E6B7B">
        <w:t xml:space="preserve"> </w:t>
      </w:r>
      <w:r>
        <w:t>ihn</w:t>
      </w:r>
      <w:r w:rsidR="005E6B7B">
        <w:t xml:space="preserve"> </w:t>
      </w:r>
      <w:r>
        <w:t>hingeben</w:t>
      </w:r>
      <w:r w:rsidR="005E6B7B">
        <w:t xml:space="preserve"> </w:t>
      </w:r>
      <w:r>
        <w:t>werden,</w:t>
      </w:r>
      <w:r w:rsidR="005E6B7B">
        <w:t xml:space="preserve"> </w:t>
      </w:r>
      <w:r>
        <w:t>sollten</w:t>
      </w:r>
      <w:r w:rsidR="005E6B7B">
        <w:t xml:space="preserve"> </w:t>
      </w:r>
      <w:r>
        <w:t>auch</w:t>
      </w:r>
      <w:r w:rsidR="005E6B7B">
        <w:t xml:space="preserve"> </w:t>
      </w:r>
      <w:r>
        <w:t>ihre</w:t>
      </w:r>
      <w:r w:rsidR="005E6B7B">
        <w:t xml:space="preserve"> </w:t>
      </w:r>
      <w:r>
        <w:t>Namen</w:t>
      </w:r>
      <w:r w:rsidR="005E6B7B">
        <w:t xml:space="preserve"> </w:t>
      </w:r>
      <w:r>
        <w:t>nach</w:t>
      </w:r>
      <w:r w:rsidR="005E6B7B">
        <w:t xml:space="preserve"> </w:t>
      </w:r>
      <w:r>
        <w:t>diesem</w:t>
      </w:r>
      <w:r w:rsidR="005E6B7B">
        <w:t xml:space="preserve"> </w:t>
      </w:r>
      <w:r>
        <w:t>Leben</w:t>
      </w:r>
      <w:r w:rsidR="005E6B7B">
        <w:t xml:space="preserve"> </w:t>
      </w:r>
      <w:r>
        <w:t>bei</w:t>
      </w:r>
      <w:r w:rsidR="005E6B7B">
        <w:t xml:space="preserve"> </w:t>
      </w:r>
      <w:r>
        <w:t>den</w:t>
      </w:r>
      <w:r w:rsidR="005E6B7B">
        <w:t xml:space="preserve"> </w:t>
      </w:r>
      <w:r>
        <w:t>Menschen</w:t>
      </w:r>
      <w:r w:rsidR="005E6B7B">
        <w:t xml:space="preserve"> </w:t>
      </w:r>
      <w:r>
        <w:t>in</w:t>
      </w:r>
      <w:r w:rsidR="005E6B7B">
        <w:t xml:space="preserve"> </w:t>
      </w:r>
      <w:r>
        <w:t>den</w:t>
      </w:r>
      <w:r w:rsidR="005E6B7B">
        <w:t xml:space="preserve"> </w:t>
      </w:r>
      <w:r>
        <w:t>übelsten</w:t>
      </w:r>
      <w:r w:rsidR="005E6B7B">
        <w:t xml:space="preserve"> </w:t>
      </w:r>
      <w:r>
        <w:t>Ruf</w:t>
      </w:r>
      <w:r w:rsidR="005E6B7B">
        <w:t xml:space="preserve"> </w:t>
      </w:r>
      <w:r>
        <w:t>kommen;</w:t>
      </w:r>
      <w:r w:rsidR="005E6B7B">
        <w:t xml:space="preserve"> </w:t>
      </w:r>
      <w:r>
        <w:t>was</w:t>
      </w:r>
      <w:r w:rsidR="005E6B7B">
        <w:t xml:space="preserve"> </w:t>
      </w:r>
      <w:r>
        <w:t>schon</w:t>
      </w:r>
      <w:r w:rsidR="005E6B7B">
        <w:t xml:space="preserve"> </w:t>
      </w:r>
      <w:r>
        <w:t>ehedem</w:t>
      </w:r>
      <w:r w:rsidR="005E6B7B">
        <w:t xml:space="preserve"> </w:t>
      </w:r>
      <w:r>
        <w:t>begonnen</w:t>
      </w:r>
      <w:r w:rsidR="005E6B7B">
        <w:t xml:space="preserve"> </w:t>
      </w:r>
      <w:r>
        <w:t>hat,</w:t>
      </w:r>
      <w:r w:rsidR="005E6B7B">
        <w:t xml:space="preserve"> </w:t>
      </w:r>
      <w:r>
        <w:t>nämlich:</w:t>
      </w:r>
      <w:r w:rsidR="005E6B7B">
        <w:t xml:space="preserve"> </w:t>
      </w:r>
      <w:r>
        <w:t>er</w:t>
      </w:r>
      <w:r w:rsidR="005E6B7B">
        <w:t xml:space="preserve"> </w:t>
      </w:r>
      <w:r>
        <w:t>war</w:t>
      </w:r>
      <w:r w:rsidR="005E6B7B">
        <w:t xml:space="preserve"> </w:t>
      </w:r>
      <w:r>
        <w:t>ein</w:t>
      </w:r>
      <w:r w:rsidR="005E6B7B">
        <w:t xml:space="preserve"> </w:t>
      </w:r>
      <w:r>
        <w:t>Ketzer,</w:t>
      </w:r>
      <w:r w:rsidR="005E6B7B">
        <w:t xml:space="preserve"> </w:t>
      </w:r>
      <w:r>
        <w:t>ein</w:t>
      </w:r>
      <w:r w:rsidR="005E6B7B">
        <w:t xml:space="preserve"> </w:t>
      </w:r>
      <w:r>
        <w:t>Verführer,</w:t>
      </w:r>
      <w:r w:rsidR="005E6B7B">
        <w:t xml:space="preserve"> </w:t>
      </w:r>
      <w:r>
        <w:t>ein</w:t>
      </w:r>
      <w:r w:rsidR="005E6B7B">
        <w:t xml:space="preserve"> </w:t>
      </w:r>
      <w:r>
        <w:t>Bösewicht.</w:t>
      </w:r>
      <w:r w:rsidR="005E6B7B">
        <w:t xml:space="preserve"> </w:t>
      </w:r>
      <w:r>
        <w:t>Bei</w:t>
      </w:r>
      <w:r w:rsidR="005E6B7B">
        <w:t xml:space="preserve"> </w:t>
      </w:r>
      <w:r>
        <w:t>denen,</w:t>
      </w:r>
      <w:r w:rsidR="005E6B7B">
        <w:t xml:space="preserve"> </w:t>
      </w:r>
      <w:r>
        <w:t>die</w:t>
      </w:r>
      <w:r w:rsidR="005E6B7B">
        <w:t xml:space="preserve"> </w:t>
      </w:r>
      <w:r>
        <w:t>so</w:t>
      </w:r>
      <w:r w:rsidR="005E6B7B">
        <w:t xml:space="preserve"> </w:t>
      </w:r>
      <w:r>
        <w:t>sprechen,</w:t>
      </w:r>
      <w:r w:rsidR="005E6B7B">
        <w:t xml:space="preserve"> </w:t>
      </w:r>
      <w:r>
        <w:t>werden</w:t>
      </w:r>
      <w:r w:rsidR="005E6B7B">
        <w:t xml:space="preserve"> </w:t>
      </w:r>
      <w:r>
        <w:t>sie</w:t>
      </w:r>
      <w:r w:rsidR="005E6B7B">
        <w:t xml:space="preserve"> </w:t>
      </w:r>
      <w:r>
        <w:t>als</w:t>
      </w:r>
      <w:r w:rsidR="005E6B7B">
        <w:t xml:space="preserve"> </w:t>
      </w:r>
      <w:r>
        <w:t>Verführer</w:t>
      </w:r>
      <w:r w:rsidR="005E6B7B">
        <w:t xml:space="preserve"> </w:t>
      </w:r>
      <w:r>
        <w:t>betrachtet,</w:t>
      </w:r>
      <w:r w:rsidR="005E6B7B">
        <w:t xml:space="preserve"> </w:t>
      </w:r>
      <w:r>
        <w:t>aber</w:t>
      </w:r>
      <w:r w:rsidR="005E6B7B">
        <w:t xml:space="preserve"> </w:t>
      </w:r>
      <w:r>
        <w:t>sie</w:t>
      </w:r>
      <w:r w:rsidR="005E6B7B">
        <w:t xml:space="preserve"> </w:t>
      </w:r>
      <w:r>
        <w:t>waren</w:t>
      </w:r>
      <w:r w:rsidR="005E6B7B">
        <w:t xml:space="preserve"> </w:t>
      </w:r>
      <w:r>
        <w:t>wahrhaftig.</w:t>
      </w:r>
      <w:r w:rsidR="005E6B7B">
        <w:t xml:space="preserve"> </w:t>
      </w:r>
      <w:r>
        <w:t>Was</w:t>
      </w:r>
      <w:r w:rsidR="005E6B7B">
        <w:t xml:space="preserve"> </w:t>
      </w:r>
      <w:r>
        <w:t>mich</w:t>
      </w:r>
      <w:r w:rsidR="005E6B7B">
        <w:t xml:space="preserve"> </w:t>
      </w:r>
      <w:r>
        <w:t>betrifft,</w:t>
      </w:r>
      <w:r w:rsidR="005E6B7B">
        <w:t xml:space="preserve"> </w:t>
      </w:r>
      <w:r>
        <w:t>so</w:t>
      </w:r>
      <w:r w:rsidR="005E6B7B">
        <w:t xml:space="preserve"> </w:t>
      </w:r>
      <w:r>
        <w:t>erwarte</w:t>
      </w:r>
      <w:r w:rsidR="005E6B7B">
        <w:t xml:space="preserve"> </w:t>
      </w:r>
      <w:r>
        <w:t>ich</w:t>
      </w:r>
      <w:r w:rsidR="005E6B7B">
        <w:t xml:space="preserve"> </w:t>
      </w:r>
      <w:r>
        <w:t>längst</w:t>
      </w:r>
      <w:r w:rsidR="005E6B7B">
        <w:t xml:space="preserve"> </w:t>
      </w:r>
      <w:r>
        <w:t>in</w:t>
      </w:r>
      <w:r w:rsidR="005E6B7B">
        <w:t xml:space="preserve"> </w:t>
      </w:r>
      <w:r>
        <w:t>Demuth</w:t>
      </w:r>
      <w:r w:rsidR="005E6B7B">
        <w:t xml:space="preserve"> </w:t>
      </w:r>
      <w:r>
        <w:t>alles</w:t>
      </w:r>
      <w:r w:rsidR="005E6B7B">
        <w:t xml:space="preserve"> </w:t>
      </w:r>
      <w:r>
        <w:t>Uebel</w:t>
      </w:r>
      <w:r w:rsidR="005E6B7B">
        <w:t xml:space="preserve"> </w:t>
      </w:r>
      <w:r>
        <w:t>von</w:t>
      </w:r>
      <w:r w:rsidR="005E6B7B">
        <w:t xml:space="preserve"> </w:t>
      </w:r>
      <w:r>
        <w:t>Allen,</w:t>
      </w:r>
      <w:r w:rsidR="005E6B7B">
        <w:t xml:space="preserve"> </w:t>
      </w:r>
      <w:r>
        <w:t>Predigern</w:t>
      </w:r>
      <w:r w:rsidR="005E6B7B">
        <w:t xml:space="preserve"> </w:t>
      </w:r>
      <w:r>
        <w:t>und</w:t>
      </w:r>
      <w:r w:rsidR="005E6B7B">
        <w:t xml:space="preserve"> </w:t>
      </w:r>
      <w:r>
        <w:t>Laien,</w:t>
      </w:r>
      <w:r w:rsidR="005E6B7B">
        <w:t xml:space="preserve"> </w:t>
      </w:r>
      <w:r>
        <w:t>und</w:t>
      </w:r>
      <w:r w:rsidR="005E6B7B">
        <w:t xml:space="preserve"> </w:t>
      </w:r>
      <w:r>
        <w:t>bitte</w:t>
      </w:r>
      <w:r w:rsidR="005E6B7B">
        <w:t xml:space="preserve"> </w:t>
      </w:r>
      <w:r>
        <w:t>Christum</w:t>
      </w:r>
      <w:r w:rsidR="005E6B7B">
        <w:t xml:space="preserve"> </w:t>
      </w:r>
      <w:r>
        <w:t>nur</w:t>
      </w:r>
      <w:r w:rsidR="005E6B7B">
        <w:t xml:space="preserve"> </w:t>
      </w:r>
      <w:r>
        <w:t>darum,</w:t>
      </w:r>
      <w:r w:rsidR="005E6B7B">
        <w:t xml:space="preserve"> </w:t>
      </w:r>
      <w:r>
        <w:t>daß</w:t>
      </w:r>
      <w:r w:rsidR="005E6B7B">
        <w:t xml:space="preserve"> </w:t>
      </w:r>
      <w:r>
        <w:t>er</w:t>
      </w:r>
      <w:r w:rsidR="005E6B7B">
        <w:t xml:space="preserve"> </w:t>
      </w:r>
      <w:r>
        <w:t>mir</w:t>
      </w:r>
      <w:r w:rsidR="005E6B7B">
        <w:t xml:space="preserve"> </w:t>
      </w:r>
      <w:r>
        <w:t>verleihe,</w:t>
      </w:r>
      <w:r w:rsidR="005E6B7B">
        <w:t xml:space="preserve"> </w:t>
      </w:r>
      <w:r>
        <w:t>alles</w:t>
      </w:r>
      <w:r w:rsidR="005E6B7B">
        <w:t xml:space="preserve"> </w:t>
      </w:r>
      <w:r>
        <w:t>mit</w:t>
      </w:r>
      <w:r w:rsidR="005E6B7B">
        <w:t xml:space="preserve"> </w:t>
      </w:r>
      <w:r>
        <w:t>männlichem</w:t>
      </w:r>
      <w:r w:rsidR="005E6B7B">
        <w:t xml:space="preserve"> </w:t>
      </w:r>
      <w:r>
        <w:t>Muthe</w:t>
      </w:r>
      <w:r w:rsidR="005E6B7B">
        <w:t xml:space="preserve"> </w:t>
      </w:r>
      <w:r>
        <w:t>zu</w:t>
      </w:r>
      <w:r w:rsidR="005E6B7B">
        <w:t xml:space="preserve"> </w:t>
      </w:r>
      <w:r>
        <w:t>tragen,</w:t>
      </w:r>
      <w:r w:rsidR="005E6B7B">
        <w:t xml:space="preserve"> </w:t>
      </w:r>
      <w:r>
        <w:t>und</w:t>
      </w:r>
      <w:r w:rsidR="005E6B7B">
        <w:t xml:space="preserve"> </w:t>
      </w:r>
      <w:r>
        <w:t>mich</w:t>
      </w:r>
      <w:r w:rsidR="005E6B7B">
        <w:t xml:space="preserve"> </w:t>
      </w:r>
      <w:r>
        <w:t>sein</w:t>
      </w:r>
      <w:r w:rsidR="005E6B7B">
        <w:t xml:space="preserve"> </w:t>
      </w:r>
      <w:r>
        <w:t>Töpfergefäß</w:t>
      </w:r>
      <w:r w:rsidR="005E6B7B">
        <w:t xml:space="preserve"> </w:t>
      </w:r>
      <w:r>
        <w:t>zerbreche</w:t>
      </w:r>
      <w:r w:rsidR="005E6B7B">
        <w:t xml:space="preserve"> </w:t>
      </w:r>
      <w:r>
        <w:t>oder</w:t>
      </w:r>
      <w:r w:rsidR="005E6B7B">
        <w:t xml:space="preserve"> </w:t>
      </w:r>
      <w:r>
        <w:t>befestige,</w:t>
      </w:r>
      <w:r w:rsidR="005E6B7B">
        <w:t xml:space="preserve"> </w:t>
      </w:r>
      <w:r>
        <w:t>wie</w:t>
      </w:r>
      <w:r w:rsidR="005E6B7B">
        <w:t xml:space="preserve"> </w:t>
      </w:r>
      <w:r>
        <w:t>es</w:t>
      </w:r>
      <w:r w:rsidR="005E6B7B">
        <w:t xml:space="preserve"> </w:t>
      </w:r>
      <w:r>
        <w:t>ihm</w:t>
      </w:r>
      <w:r w:rsidR="005E6B7B">
        <w:t xml:space="preserve"> </w:t>
      </w:r>
      <w:r>
        <w:t>gefällig</w:t>
      </w:r>
      <w:r w:rsidR="005E6B7B">
        <w:t xml:space="preserve"> </w:t>
      </w:r>
      <w:r>
        <w:t>ist.</w:t>
      </w:r>
      <w:r w:rsidR="005E6B7B">
        <w:t xml:space="preserve"> </w:t>
      </w:r>
      <w:r>
        <w:t>Werde</w:t>
      </w:r>
      <w:r w:rsidR="005E6B7B">
        <w:t xml:space="preserve"> </w:t>
      </w:r>
      <w:r>
        <w:t>ich</w:t>
      </w:r>
      <w:r w:rsidR="005E6B7B">
        <w:t xml:space="preserve"> </w:t>
      </w:r>
      <w:r>
        <w:t>excommuniciert,</w:t>
      </w:r>
      <w:r w:rsidR="005E6B7B">
        <w:t xml:space="preserve"> </w:t>
      </w:r>
      <w:r>
        <w:t>so</w:t>
      </w:r>
      <w:r w:rsidR="005E6B7B">
        <w:t xml:space="preserve"> </w:t>
      </w:r>
      <w:r>
        <w:t>werde</w:t>
      </w:r>
      <w:r w:rsidR="005E6B7B">
        <w:t xml:space="preserve"> </w:t>
      </w:r>
      <w:r>
        <w:t>ich</w:t>
      </w:r>
      <w:r w:rsidR="005E6B7B">
        <w:t xml:space="preserve"> </w:t>
      </w:r>
      <w:r>
        <w:t>des</w:t>
      </w:r>
      <w:r w:rsidR="005E6B7B">
        <w:t xml:space="preserve"> </w:t>
      </w:r>
      <w:r>
        <w:t>gelehrten</w:t>
      </w:r>
      <w:r w:rsidR="005E6B7B">
        <w:t xml:space="preserve"> </w:t>
      </w:r>
      <w:r>
        <w:t>und</w:t>
      </w:r>
      <w:r w:rsidR="005E6B7B">
        <w:t xml:space="preserve"> </w:t>
      </w:r>
      <w:r>
        <w:t>heiligen</w:t>
      </w:r>
      <w:r w:rsidR="005E6B7B">
        <w:t xml:space="preserve"> </w:t>
      </w:r>
      <w:r>
        <w:t>Mannes</w:t>
      </w:r>
      <w:r w:rsidR="005E6B7B">
        <w:t xml:space="preserve"> </w:t>
      </w:r>
      <w:r>
        <w:t>Hilarius</w:t>
      </w:r>
      <w:r w:rsidR="005E6B7B">
        <w:t xml:space="preserve"> </w:t>
      </w:r>
      <w:r>
        <w:t>gedenken,</w:t>
      </w:r>
      <w:r w:rsidR="005E6B7B">
        <w:t xml:space="preserve"> </w:t>
      </w:r>
      <w:r>
        <w:t>der</w:t>
      </w:r>
      <w:r w:rsidR="005E6B7B">
        <w:t xml:space="preserve"> </w:t>
      </w:r>
      <w:r>
        <w:t>aus</w:t>
      </w:r>
      <w:r w:rsidR="005E6B7B">
        <w:t xml:space="preserve"> </w:t>
      </w:r>
      <w:r>
        <w:t>Gallien</w:t>
      </w:r>
      <w:r w:rsidR="005E6B7B">
        <w:t xml:space="preserve"> </w:t>
      </w:r>
      <w:r>
        <w:t>nach</w:t>
      </w:r>
      <w:r w:rsidR="005E6B7B">
        <w:t xml:space="preserve"> </w:t>
      </w:r>
      <w:r>
        <w:t>Afrika</w:t>
      </w:r>
      <w:r w:rsidR="005E6B7B">
        <w:t xml:space="preserve"> </w:t>
      </w:r>
      <w:r>
        <w:t>verbannt</w:t>
      </w:r>
      <w:r w:rsidR="005E6B7B">
        <w:t xml:space="preserve"> </w:t>
      </w:r>
      <w:r>
        <w:t>worden</w:t>
      </w:r>
      <w:r w:rsidR="005E6B7B">
        <w:t xml:space="preserve"> </w:t>
      </w:r>
      <w:r>
        <w:t>und</w:t>
      </w:r>
      <w:r w:rsidR="005E6B7B">
        <w:t xml:space="preserve"> </w:t>
      </w:r>
      <w:r>
        <w:t>des</w:t>
      </w:r>
      <w:r w:rsidR="005E6B7B">
        <w:t xml:space="preserve"> </w:t>
      </w:r>
      <w:r>
        <w:t>Lucius,</w:t>
      </w:r>
      <w:r w:rsidR="005E6B7B">
        <w:t xml:space="preserve"> </w:t>
      </w:r>
      <w:r>
        <w:t>der</w:t>
      </w:r>
      <w:r w:rsidR="005E6B7B">
        <w:t xml:space="preserve"> </w:t>
      </w:r>
      <w:r>
        <w:t>vom</w:t>
      </w:r>
      <w:r w:rsidR="005E6B7B">
        <w:t xml:space="preserve"> </w:t>
      </w:r>
      <w:r>
        <w:t>römischen</w:t>
      </w:r>
      <w:r w:rsidR="005E6B7B">
        <w:t xml:space="preserve"> </w:t>
      </w:r>
      <w:r>
        <w:t>Stuhle</w:t>
      </w:r>
      <w:r w:rsidR="005E6B7B">
        <w:t xml:space="preserve"> </w:t>
      </w:r>
      <w:r>
        <w:t>vertrieben</w:t>
      </w:r>
      <w:r w:rsidR="005E6B7B">
        <w:t xml:space="preserve"> </w:t>
      </w:r>
      <w:r>
        <w:t>mit</w:t>
      </w:r>
      <w:r w:rsidR="005E6B7B">
        <w:t xml:space="preserve"> </w:t>
      </w:r>
      <w:r>
        <w:t>großem</w:t>
      </w:r>
      <w:r w:rsidR="005E6B7B">
        <w:t xml:space="preserve"> </w:t>
      </w:r>
      <w:r>
        <w:t>Ruhm</w:t>
      </w:r>
      <w:r w:rsidR="005E6B7B">
        <w:t xml:space="preserve"> </w:t>
      </w:r>
      <w:r>
        <w:t>zurückkehrte.</w:t>
      </w:r>
      <w:r w:rsidR="005E6B7B">
        <w:t xml:space="preserve"> </w:t>
      </w:r>
      <w:r>
        <w:t>Nicht</w:t>
      </w:r>
      <w:r w:rsidR="005E6B7B">
        <w:t xml:space="preserve"> </w:t>
      </w:r>
      <w:r>
        <w:t>als</w:t>
      </w:r>
      <w:r w:rsidR="005E6B7B">
        <w:t xml:space="preserve"> </w:t>
      </w:r>
      <w:r>
        <w:t>wollte</w:t>
      </w:r>
      <w:r w:rsidR="005E6B7B">
        <w:t xml:space="preserve"> </w:t>
      </w:r>
      <w:r>
        <w:t>ich</w:t>
      </w:r>
      <w:r w:rsidR="005E6B7B">
        <w:t xml:space="preserve"> </w:t>
      </w:r>
      <w:r>
        <w:t>mich</w:t>
      </w:r>
      <w:r w:rsidR="005E6B7B">
        <w:t xml:space="preserve"> </w:t>
      </w:r>
      <w:r>
        <w:t>mit</w:t>
      </w:r>
      <w:r w:rsidR="005E6B7B">
        <w:t xml:space="preserve"> </w:t>
      </w:r>
      <w:r>
        <w:t>jenen</w:t>
      </w:r>
      <w:r w:rsidR="005E6B7B">
        <w:t xml:space="preserve"> </w:t>
      </w:r>
      <w:r>
        <w:t>vergleichen,</w:t>
      </w:r>
      <w:r w:rsidR="005E6B7B">
        <w:t xml:space="preserve"> </w:t>
      </w:r>
      <w:r>
        <w:t>sondern</w:t>
      </w:r>
      <w:r w:rsidR="005E6B7B">
        <w:t xml:space="preserve"> </w:t>
      </w:r>
      <w:r>
        <w:t>weil</w:t>
      </w:r>
      <w:r w:rsidR="005E6B7B">
        <w:t xml:space="preserve"> </w:t>
      </w:r>
      <w:r>
        <w:t>ich</w:t>
      </w:r>
      <w:r w:rsidR="005E6B7B">
        <w:t xml:space="preserve"> </w:t>
      </w:r>
      <w:r>
        <w:t>mich</w:t>
      </w:r>
      <w:r w:rsidR="005E6B7B">
        <w:t xml:space="preserve"> </w:t>
      </w:r>
      <w:r>
        <w:t>mit</w:t>
      </w:r>
      <w:r w:rsidR="005E6B7B">
        <w:t xml:space="preserve"> </w:t>
      </w:r>
      <w:r>
        <w:t>denselben</w:t>
      </w:r>
      <w:r w:rsidR="005E6B7B">
        <w:t xml:space="preserve"> </w:t>
      </w:r>
      <w:r>
        <w:t>trösten</w:t>
      </w:r>
      <w:r w:rsidR="005E6B7B">
        <w:t xml:space="preserve"> </w:t>
      </w:r>
      <w:r>
        <w:t>will,</w:t>
      </w:r>
      <w:r w:rsidR="005E6B7B">
        <w:t xml:space="preserve"> </w:t>
      </w:r>
      <w:r>
        <w:t>die</w:t>
      </w:r>
      <w:r w:rsidR="005E6B7B">
        <w:t xml:space="preserve"> </w:t>
      </w:r>
      <w:r>
        <w:t>weit</w:t>
      </w:r>
      <w:r w:rsidR="005E6B7B">
        <w:t xml:space="preserve"> </w:t>
      </w:r>
      <w:r>
        <w:t>besser</w:t>
      </w:r>
      <w:r w:rsidR="005E6B7B">
        <w:t xml:space="preserve"> </w:t>
      </w:r>
      <w:r>
        <w:t>als</w:t>
      </w:r>
      <w:r w:rsidR="005E6B7B">
        <w:t xml:space="preserve"> </w:t>
      </w:r>
      <w:r>
        <w:t>wir,</w:t>
      </w:r>
      <w:r w:rsidR="005E6B7B">
        <w:t xml:space="preserve"> </w:t>
      </w:r>
      <w:r>
        <w:t>auch</w:t>
      </w:r>
      <w:r w:rsidR="005E6B7B">
        <w:t xml:space="preserve"> </w:t>
      </w:r>
      <w:r>
        <w:t>weitaus</w:t>
      </w:r>
      <w:r w:rsidR="005E6B7B">
        <w:t xml:space="preserve"> </w:t>
      </w:r>
      <w:r>
        <w:t>das</w:t>
      </w:r>
      <w:r w:rsidR="005E6B7B">
        <w:t xml:space="preserve"> </w:t>
      </w:r>
      <w:r>
        <w:t>Unwürdigste</w:t>
      </w:r>
      <w:r w:rsidR="005E6B7B">
        <w:t xml:space="preserve"> </w:t>
      </w:r>
      <w:r>
        <w:t>erduldeten,</w:t>
      </w:r>
      <w:r w:rsidR="005E6B7B">
        <w:t xml:space="preserve"> </w:t>
      </w:r>
      <w:r>
        <w:t>und</w:t>
      </w:r>
      <w:r w:rsidR="005E6B7B">
        <w:t xml:space="preserve"> </w:t>
      </w:r>
      <w:r>
        <w:t>wenn</w:t>
      </w:r>
      <w:r w:rsidR="005E6B7B">
        <w:t xml:space="preserve"> </w:t>
      </w:r>
      <w:r>
        <w:t>es</w:t>
      </w:r>
      <w:r w:rsidR="005E6B7B">
        <w:t xml:space="preserve"> </w:t>
      </w:r>
      <w:r>
        <w:t>etwa</w:t>
      </w:r>
      <w:r w:rsidR="005E6B7B">
        <w:t xml:space="preserve"> </w:t>
      </w:r>
      <w:r>
        <w:t>dienlich</w:t>
      </w:r>
      <w:r w:rsidR="005E6B7B">
        <w:t xml:space="preserve"> </w:t>
      </w:r>
      <w:r>
        <w:t>wäre,</w:t>
      </w:r>
      <w:r w:rsidR="005E6B7B">
        <w:t xml:space="preserve"> </w:t>
      </w:r>
      <w:r>
        <w:t>mich</w:t>
      </w:r>
      <w:r w:rsidR="005E6B7B">
        <w:t xml:space="preserve"> </w:t>
      </w:r>
      <w:r>
        <w:t>zu</w:t>
      </w:r>
      <w:r w:rsidR="005E6B7B">
        <w:t xml:space="preserve"> </w:t>
      </w:r>
      <w:r>
        <w:t>rühmen,</w:t>
      </w:r>
      <w:r w:rsidR="005E6B7B">
        <w:t xml:space="preserve"> </w:t>
      </w:r>
      <w:r>
        <w:t>so</w:t>
      </w:r>
      <w:r w:rsidR="005E6B7B">
        <w:t xml:space="preserve"> </w:t>
      </w:r>
      <w:r>
        <w:t>würde</w:t>
      </w:r>
      <w:r w:rsidR="005E6B7B">
        <w:t xml:space="preserve"> </w:t>
      </w:r>
      <w:r>
        <w:t>ich</w:t>
      </w:r>
      <w:r w:rsidR="005E6B7B">
        <w:t xml:space="preserve"> </w:t>
      </w:r>
      <w:r>
        <w:t>mich</w:t>
      </w:r>
      <w:r w:rsidR="005E6B7B">
        <w:t xml:space="preserve"> </w:t>
      </w:r>
      <w:r>
        <w:t>freuen,</w:t>
      </w:r>
      <w:r w:rsidR="005E6B7B">
        <w:t xml:space="preserve"> </w:t>
      </w:r>
      <w:r>
        <w:t>für</w:t>
      </w:r>
      <w:r w:rsidR="005E6B7B">
        <w:t xml:space="preserve"> </w:t>
      </w:r>
      <w:r>
        <w:t>den</w:t>
      </w:r>
      <w:r w:rsidR="005E6B7B">
        <w:t xml:space="preserve"> </w:t>
      </w:r>
      <w:r>
        <w:t>Namen</w:t>
      </w:r>
      <w:r w:rsidR="005E6B7B">
        <w:t xml:space="preserve"> </w:t>
      </w:r>
      <w:r>
        <w:t>Christi</w:t>
      </w:r>
      <w:r w:rsidR="005E6B7B">
        <w:t xml:space="preserve"> </w:t>
      </w:r>
      <w:r>
        <w:t>Schmach</w:t>
      </w:r>
      <w:r w:rsidR="005E6B7B">
        <w:t xml:space="preserve"> </w:t>
      </w:r>
      <w:r>
        <w:t>zu</w:t>
      </w:r>
      <w:r w:rsidR="005E6B7B">
        <w:t xml:space="preserve"> </w:t>
      </w:r>
      <w:r>
        <w:t>leiden.</w:t>
      </w:r>
      <w:r w:rsidR="005E6B7B">
        <w:t xml:space="preserve"> </w:t>
      </w:r>
      <w:r>
        <w:t>Doch</w:t>
      </w:r>
      <w:r w:rsidR="005E6B7B">
        <w:t xml:space="preserve"> </w:t>
      </w:r>
      <w:r>
        <w:t>wer</w:t>
      </w:r>
      <w:r w:rsidR="005E6B7B">
        <w:t xml:space="preserve"> </w:t>
      </w:r>
      <w:r>
        <w:t>sich</w:t>
      </w:r>
      <w:r w:rsidR="005E6B7B">
        <w:t xml:space="preserve"> </w:t>
      </w:r>
      <w:r>
        <w:t>dünken</w:t>
      </w:r>
      <w:r w:rsidR="005E6B7B">
        <w:t xml:space="preserve"> </w:t>
      </w:r>
      <w:r>
        <w:t>läßt,</w:t>
      </w:r>
      <w:r w:rsidR="005E6B7B">
        <w:t xml:space="preserve"> </w:t>
      </w:r>
      <w:r>
        <w:t>er</w:t>
      </w:r>
      <w:r w:rsidR="005E6B7B">
        <w:t xml:space="preserve"> </w:t>
      </w:r>
      <w:r>
        <w:t>stehe,</w:t>
      </w:r>
      <w:r w:rsidR="005E6B7B">
        <w:t xml:space="preserve"> </w:t>
      </w:r>
      <w:r>
        <w:t>sehe</w:t>
      </w:r>
      <w:r w:rsidR="005E6B7B">
        <w:t xml:space="preserve"> </w:t>
      </w:r>
      <w:r>
        <w:t>zu,</w:t>
      </w:r>
      <w:r w:rsidR="005E6B7B">
        <w:t xml:space="preserve"> </w:t>
      </w:r>
      <w:r>
        <w:t>daß</w:t>
      </w:r>
      <w:r w:rsidR="005E6B7B">
        <w:t xml:space="preserve"> </w:t>
      </w:r>
      <w:r>
        <w:t>er</w:t>
      </w:r>
      <w:r w:rsidR="005E6B7B">
        <w:t xml:space="preserve"> </w:t>
      </w:r>
      <w:r>
        <w:t>nicht</w:t>
      </w:r>
      <w:r w:rsidR="005E6B7B">
        <w:t xml:space="preserve"> </w:t>
      </w:r>
      <w:r>
        <w:t>falle.</w:t>
      </w:r>
      <w:r w:rsidR="005E6B7B">
        <w:t xml:space="preserve"> </w:t>
      </w:r>
      <w:r>
        <w:t>Von</w:t>
      </w:r>
      <w:r w:rsidR="005E6B7B">
        <w:t xml:space="preserve"> </w:t>
      </w:r>
      <w:r>
        <w:t>Luther</w:t>
      </w:r>
      <w:r w:rsidR="005E6B7B">
        <w:t xml:space="preserve"> </w:t>
      </w:r>
      <w:r>
        <w:t>lesen</w:t>
      </w:r>
      <w:r w:rsidR="005E6B7B">
        <w:t xml:space="preserve"> </w:t>
      </w:r>
      <w:r>
        <w:t>wir</w:t>
      </w:r>
      <w:r w:rsidR="005E6B7B">
        <w:t xml:space="preserve"> </w:t>
      </w:r>
      <w:r>
        <w:t>dermalen</w:t>
      </w:r>
      <w:r w:rsidR="005E6B7B">
        <w:t xml:space="preserve"> </w:t>
      </w:r>
      <w:r>
        <w:t>fast</w:t>
      </w:r>
      <w:r w:rsidR="005E6B7B">
        <w:t xml:space="preserve"> </w:t>
      </w:r>
      <w:r>
        <w:t>nichts;</w:t>
      </w:r>
      <w:r w:rsidR="005E6B7B">
        <w:t xml:space="preserve"> </w:t>
      </w:r>
      <w:r>
        <w:t>doch</w:t>
      </w:r>
      <w:r w:rsidR="005E6B7B">
        <w:t xml:space="preserve"> </w:t>
      </w:r>
      <w:r>
        <w:t>was</w:t>
      </w:r>
      <w:r w:rsidR="005E6B7B">
        <w:t xml:space="preserve"> </w:t>
      </w:r>
      <w:r>
        <w:t>wir</w:t>
      </w:r>
      <w:r w:rsidR="005E6B7B">
        <w:t xml:space="preserve"> </w:t>
      </w:r>
      <w:r>
        <w:t>bisher</w:t>
      </w:r>
      <w:r w:rsidR="005E6B7B">
        <w:t xml:space="preserve"> </w:t>
      </w:r>
      <w:r>
        <w:t>sahen,</w:t>
      </w:r>
      <w:r w:rsidR="005E6B7B">
        <w:t xml:space="preserve"> </w:t>
      </w:r>
      <w:r>
        <w:t>von</w:t>
      </w:r>
      <w:r w:rsidR="005E6B7B">
        <w:t xml:space="preserve"> </w:t>
      </w:r>
      <w:r>
        <w:t>dem</w:t>
      </w:r>
      <w:r w:rsidR="005E6B7B">
        <w:t xml:space="preserve"> </w:t>
      </w:r>
      <w:r>
        <w:t>glauben</w:t>
      </w:r>
      <w:r w:rsidR="005E6B7B">
        <w:t xml:space="preserve"> </w:t>
      </w:r>
      <w:r>
        <w:t>wir,</w:t>
      </w:r>
      <w:r w:rsidR="005E6B7B">
        <w:t xml:space="preserve"> </w:t>
      </w:r>
      <w:r>
        <w:t>daß</w:t>
      </w:r>
      <w:r w:rsidR="005E6B7B">
        <w:t xml:space="preserve"> </w:t>
      </w:r>
      <w:r>
        <w:t>es</w:t>
      </w:r>
      <w:r w:rsidR="005E6B7B">
        <w:t xml:space="preserve"> </w:t>
      </w:r>
      <w:r>
        <w:t>gegen</w:t>
      </w:r>
      <w:r w:rsidR="005E6B7B">
        <w:t xml:space="preserve"> </w:t>
      </w:r>
      <w:r>
        <w:t>die</w:t>
      </w:r>
      <w:r w:rsidR="005E6B7B">
        <w:t xml:space="preserve"> </w:t>
      </w:r>
      <w:r>
        <w:t>evangelische</w:t>
      </w:r>
      <w:r w:rsidR="005E6B7B">
        <w:t xml:space="preserve"> </w:t>
      </w:r>
      <w:r>
        <w:t>Lehre</w:t>
      </w:r>
      <w:r w:rsidR="005E6B7B">
        <w:t xml:space="preserve"> </w:t>
      </w:r>
      <w:r>
        <w:t>nicht</w:t>
      </w:r>
      <w:r w:rsidR="005E6B7B">
        <w:t xml:space="preserve"> </w:t>
      </w:r>
      <w:r>
        <w:t>verstoße.</w:t>
      </w:r>
      <w:r w:rsidR="005E6B7B">
        <w:t xml:space="preserve"> </w:t>
      </w:r>
      <w:r>
        <w:t>Du</w:t>
      </w:r>
      <w:r w:rsidR="005E6B7B">
        <w:t xml:space="preserve"> </w:t>
      </w:r>
      <w:r>
        <w:t>weißt,</w:t>
      </w:r>
      <w:r w:rsidR="005E6B7B">
        <w:t xml:space="preserve"> </w:t>
      </w:r>
      <w:r>
        <w:t>wenn</w:t>
      </w:r>
      <w:r w:rsidR="005E6B7B">
        <w:t xml:space="preserve"> </w:t>
      </w:r>
      <w:r>
        <w:t>du</w:t>
      </w:r>
      <w:r w:rsidR="005E6B7B">
        <w:t xml:space="preserve"> </w:t>
      </w:r>
      <w:r>
        <w:t>dich</w:t>
      </w:r>
      <w:r w:rsidR="005E6B7B">
        <w:t xml:space="preserve"> </w:t>
      </w:r>
      <w:r>
        <w:t>erinnerst,</w:t>
      </w:r>
      <w:r w:rsidR="005E6B7B">
        <w:t xml:space="preserve"> </w:t>
      </w:r>
      <w:r>
        <w:t>mit</w:t>
      </w:r>
      <w:r w:rsidR="005E6B7B">
        <w:t xml:space="preserve"> </w:t>
      </w:r>
      <w:r>
        <w:t>welcher</w:t>
      </w:r>
      <w:r w:rsidR="005E6B7B">
        <w:t xml:space="preserve"> </w:t>
      </w:r>
      <w:r>
        <w:t>Huld</w:t>
      </w:r>
      <w:r w:rsidR="005E6B7B">
        <w:t xml:space="preserve"> </w:t>
      </w:r>
      <w:r>
        <w:t>ich</w:t>
      </w:r>
      <w:r w:rsidR="005E6B7B">
        <w:t xml:space="preserve"> </w:t>
      </w:r>
      <w:r>
        <w:t>ihn</w:t>
      </w:r>
      <w:r w:rsidR="005E6B7B">
        <w:t xml:space="preserve"> </w:t>
      </w:r>
      <w:r>
        <w:t>besonders</w:t>
      </w:r>
      <w:r w:rsidR="005E6B7B">
        <w:t xml:space="preserve"> </w:t>
      </w:r>
      <w:r>
        <w:t>empfohlen</w:t>
      </w:r>
      <w:r w:rsidR="005E6B7B">
        <w:t xml:space="preserve"> </w:t>
      </w:r>
      <w:r>
        <w:t>habe,</w:t>
      </w:r>
      <w:r w:rsidR="005E6B7B">
        <w:t xml:space="preserve"> </w:t>
      </w:r>
      <w:r>
        <w:t>daß</w:t>
      </w:r>
      <w:r w:rsidR="005E6B7B">
        <w:t xml:space="preserve"> </w:t>
      </w:r>
      <w:r>
        <w:t>er</w:t>
      </w:r>
      <w:r w:rsidR="005E6B7B">
        <w:t xml:space="preserve"> </w:t>
      </w:r>
      <w:r>
        <w:t>nämlich</w:t>
      </w:r>
      <w:r w:rsidR="005E6B7B">
        <w:t xml:space="preserve"> </w:t>
      </w:r>
      <w:r>
        <w:t>das</w:t>
      </w:r>
      <w:r w:rsidR="005E6B7B">
        <w:t xml:space="preserve"> </w:t>
      </w:r>
      <w:r>
        <w:t>Seine</w:t>
      </w:r>
      <w:r w:rsidR="005E6B7B">
        <w:t xml:space="preserve"> </w:t>
      </w:r>
      <w:r>
        <w:t>durch</w:t>
      </w:r>
      <w:r w:rsidR="005E6B7B">
        <w:t xml:space="preserve"> </w:t>
      </w:r>
      <w:r>
        <w:t>tüchtige</w:t>
      </w:r>
      <w:r w:rsidR="005E6B7B">
        <w:t xml:space="preserve"> </w:t>
      </w:r>
      <w:r>
        <w:t>Zeugen</w:t>
      </w:r>
      <w:r w:rsidR="005E6B7B">
        <w:t xml:space="preserve"> </w:t>
      </w:r>
      <w:r>
        <w:t>bekräftige</w:t>
      </w:r>
      <w:r w:rsidR="005E6B7B">
        <w:t xml:space="preserve"> </w:t>
      </w:r>
      <w:r>
        <w:t>rc….</w:t>
      </w:r>
      <w:r w:rsidR="005E6B7B">
        <w:t xml:space="preserve"> </w:t>
      </w:r>
      <w:r>
        <w:t>Ich</w:t>
      </w:r>
      <w:r w:rsidR="005E6B7B">
        <w:t xml:space="preserve"> </w:t>
      </w:r>
      <w:r>
        <w:t>empfehle</w:t>
      </w:r>
      <w:r w:rsidR="005E6B7B">
        <w:t xml:space="preserve"> </w:t>
      </w:r>
      <w:r>
        <w:t>mich</w:t>
      </w:r>
      <w:r w:rsidR="005E6B7B">
        <w:t xml:space="preserve"> </w:t>
      </w:r>
      <w:r>
        <w:t>dem</w:t>
      </w:r>
      <w:r w:rsidR="005E6B7B">
        <w:t xml:space="preserve"> </w:t>
      </w:r>
      <w:r>
        <w:t>Organisten</w:t>
      </w:r>
      <w:r w:rsidR="005E6B7B">
        <w:t xml:space="preserve"> </w:t>
      </w:r>
      <w:r>
        <w:t>Chylotectus,</w:t>
      </w:r>
      <w:r w:rsidR="005E6B7B">
        <w:t xml:space="preserve"> </w:t>
      </w:r>
      <w:r>
        <w:t>sowie</w:t>
      </w:r>
      <w:r w:rsidR="005E6B7B">
        <w:t xml:space="preserve"> </w:t>
      </w:r>
      <w:r>
        <w:t>allen</w:t>
      </w:r>
      <w:r w:rsidR="005E6B7B">
        <w:t xml:space="preserve"> </w:t>
      </w:r>
      <w:r>
        <w:t>den</w:t>
      </w:r>
      <w:r w:rsidR="005E6B7B">
        <w:t xml:space="preserve"> </w:t>
      </w:r>
      <w:r>
        <w:t>Deinigen.</w:t>
      </w:r>
      <w:r w:rsidR="005E6B7B">
        <w:t xml:space="preserve"> </w:t>
      </w:r>
      <w:r>
        <w:t>Lebe</w:t>
      </w:r>
      <w:r w:rsidR="005E6B7B">
        <w:t xml:space="preserve"> </w:t>
      </w:r>
      <w:r>
        <w:t>wohl</w:t>
      </w:r>
      <w:r w:rsidR="005E6B7B">
        <w:t xml:space="preserve"> </w:t>
      </w:r>
      <w:r>
        <w:t>in</w:t>
      </w:r>
      <w:r w:rsidR="005E6B7B">
        <w:t xml:space="preserve"> </w:t>
      </w:r>
      <w:r>
        <w:t>Christo.</w:t>
      </w:r>
      <w:r w:rsidR="005E6B7B">
        <w:t xml:space="preserve"> </w:t>
      </w:r>
      <w:r>
        <w:t>Am</w:t>
      </w:r>
      <w:r w:rsidR="005E6B7B">
        <w:t xml:space="preserve"> </w:t>
      </w:r>
      <w:r>
        <w:t>Tag</w:t>
      </w:r>
      <w:r w:rsidR="005E6B7B">
        <w:t xml:space="preserve"> </w:t>
      </w:r>
      <w:r>
        <w:t>vor</w:t>
      </w:r>
      <w:r w:rsidR="005E6B7B">
        <w:t xml:space="preserve"> </w:t>
      </w:r>
      <w:r>
        <w:t>Jakobi,</w:t>
      </w:r>
      <w:r w:rsidR="005E6B7B">
        <w:t xml:space="preserve"> </w:t>
      </w:r>
      <w:r>
        <w:t>des</w:t>
      </w:r>
      <w:r w:rsidR="005E6B7B">
        <w:t xml:space="preserve"> </w:t>
      </w:r>
      <w:r>
        <w:t>Sohnes</w:t>
      </w:r>
      <w:r w:rsidR="005E6B7B">
        <w:t xml:space="preserve"> </w:t>
      </w:r>
      <w:r>
        <w:t>Zebedäi.</w:t>
      </w:r>
    </w:p>
    <w:p w14:paraId="19443609" w14:textId="13250EB2" w:rsidR="005E6D2A" w:rsidRDefault="00066F22" w:rsidP="00066F22">
      <w:pPr>
        <w:pStyle w:val="berschrift2"/>
        <w:rPr>
          <w:sz w:val="48"/>
          <w:szCs w:val="48"/>
          <w:lang w:eastAsia="de-DE"/>
        </w:rPr>
      </w:pPr>
      <w:r>
        <w:t>A</w:t>
      </w:r>
      <w:r w:rsidR="005E6D2A">
        <w:t>n</w:t>
      </w:r>
      <w:r w:rsidR="005E6B7B">
        <w:t xml:space="preserve"> </w:t>
      </w:r>
      <w:r w:rsidR="005E6D2A">
        <w:t>Albrecht</w:t>
      </w:r>
      <w:r w:rsidR="005E6B7B">
        <w:t xml:space="preserve"> </w:t>
      </w:r>
      <w:r w:rsidR="005E6D2A">
        <w:t>von</w:t>
      </w:r>
      <w:r w:rsidR="005E6B7B">
        <w:t xml:space="preserve"> </w:t>
      </w:r>
      <w:r w:rsidR="005E6D2A">
        <w:t>Landenberg</w:t>
      </w:r>
    </w:p>
    <w:p w14:paraId="0560860F" w14:textId="5933D9B5" w:rsidR="005E6D2A" w:rsidRDefault="005E6D2A" w:rsidP="005E6D2A">
      <w:pPr>
        <w:pStyle w:val="StandardWeb"/>
      </w:pPr>
      <w:r>
        <w:t>deutschen</w:t>
      </w:r>
      <w:r w:rsidR="005E6B7B">
        <w:t xml:space="preserve"> </w:t>
      </w:r>
      <w:r>
        <w:t>Herren</w:t>
      </w:r>
      <w:r w:rsidR="005E6B7B">
        <w:t xml:space="preserve"> </w:t>
      </w:r>
      <w:r>
        <w:t>und</w:t>
      </w:r>
      <w:r w:rsidR="005E6B7B">
        <w:t xml:space="preserve"> </w:t>
      </w:r>
      <w:r>
        <w:t>Comthur</w:t>
      </w:r>
      <w:r w:rsidR="005E6B7B">
        <w:t xml:space="preserve"> </w:t>
      </w:r>
      <w:r>
        <w:t>zu</w:t>
      </w:r>
      <w:r w:rsidR="005E6B7B">
        <w:t xml:space="preserve"> </w:t>
      </w:r>
      <w:r>
        <w:t>Cuniz</w:t>
      </w:r>
      <w:r w:rsidR="005E6B7B">
        <w:t xml:space="preserve"> </w:t>
      </w:r>
      <w:r>
        <w:t>sinem</w:t>
      </w:r>
      <w:r w:rsidR="005E6B7B">
        <w:t xml:space="preserve"> </w:t>
      </w:r>
      <w:r>
        <w:t>günstigem</w:t>
      </w:r>
      <w:r w:rsidR="005E6B7B">
        <w:t xml:space="preserve"> </w:t>
      </w:r>
      <w:r>
        <w:t>Herrn</w:t>
      </w:r>
      <w:r w:rsidR="005E6B7B">
        <w:t xml:space="preserve"> </w:t>
      </w:r>
      <w:r>
        <w:t>in</w:t>
      </w:r>
      <w:r w:rsidR="005E6B7B">
        <w:t xml:space="preserve"> </w:t>
      </w:r>
      <w:r>
        <w:t>sin</w:t>
      </w:r>
      <w:r w:rsidR="005E6B7B">
        <w:t xml:space="preserve"> </w:t>
      </w:r>
      <w:r>
        <w:t>Hand.</w:t>
      </w:r>
    </w:p>
    <w:p w14:paraId="630391CA" w14:textId="1EACA11A" w:rsidR="005E6D2A" w:rsidRDefault="005E6D2A" w:rsidP="005E6D2A">
      <w:pPr>
        <w:pStyle w:val="StandardWeb"/>
      </w:pPr>
      <w:r>
        <w:t>Gnad,</w:t>
      </w:r>
      <w:r w:rsidR="005E6B7B">
        <w:t xml:space="preserve"> </w:t>
      </w:r>
      <w:r>
        <w:t>Barmherzigkeit</w:t>
      </w:r>
      <w:r w:rsidR="005E6B7B">
        <w:t xml:space="preserve"> </w:t>
      </w:r>
      <w:r>
        <w:t>und</w:t>
      </w:r>
      <w:r w:rsidR="005E6B7B">
        <w:t xml:space="preserve"> </w:t>
      </w:r>
      <w:r>
        <w:t>Frid</w:t>
      </w:r>
      <w:r w:rsidR="005E6B7B">
        <w:t xml:space="preserve"> </w:t>
      </w:r>
      <w:r>
        <w:t>Christi</w:t>
      </w:r>
      <w:r w:rsidR="005E6B7B">
        <w:t xml:space="preserve"> </w:t>
      </w:r>
      <w:r>
        <w:t>Jesu</w:t>
      </w:r>
      <w:r w:rsidR="005E6B7B">
        <w:t xml:space="preserve"> </w:t>
      </w:r>
      <w:r>
        <w:t>sey</w:t>
      </w:r>
      <w:r w:rsidR="005E6B7B">
        <w:t xml:space="preserve"> </w:t>
      </w:r>
      <w:r>
        <w:t>mit</w:t>
      </w:r>
      <w:r w:rsidR="005E6B7B">
        <w:t xml:space="preserve"> </w:t>
      </w:r>
      <w:r>
        <w:t>Euch.</w:t>
      </w:r>
      <w:r w:rsidR="005E6B7B">
        <w:t xml:space="preserve"> </w:t>
      </w:r>
      <w:r>
        <w:t>Euer</w:t>
      </w:r>
      <w:r w:rsidR="005E6B7B">
        <w:t xml:space="preserve"> </w:t>
      </w:r>
      <w:r>
        <w:t>Schreiben,</w:t>
      </w:r>
      <w:r w:rsidR="005E6B7B">
        <w:t xml:space="preserve"> </w:t>
      </w:r>
      <w:r>
        <w:t>mir</w:t>
      </w:r>
      <w:r w:rsidR="005E6B7B">
        <w:t xml:space="preserve"> </w:t>
      </w:r>
      <w:r>
        <w:t>gethan,</w:t>
      </w:r>
      <w:r w:rsidR="005E6B7B">
        <w:t xml:space="preserve"> </w:t>
      </w:r>
      <w:r>
        <w:t>hab</w:t>
      </w:r>
      <w:r w:rsidR="005E6B7B">
        <w:t xml:space="preserve"> </w:t>
      </w:r>
      <w:r>
        <w:t>ich</w:t>
      </w:r>
      <w:r w:rsidR="005E6B7B">
        <w:t xml:space="preserve"> </w:t>
      </w:r>
      <w:r>
        <w:t>vernommen</w:t>
      </w:r>
      <w:r w:rsidR="005E6B7B">
        <w:t xml:space="preserve"> </w:t>
      </w:r>
      <w:r>
        <w:t>als</w:t>
      </w:r>
      <w:r w:rsidR="005E6B7B">
        <w:t xml:space="preserve"> </w:t>
      </w:r>
      <w:r>
        <w:t>ich</w:t>
      </w:r>
      <w:r w:rsidR="005E6B7B">
        <w:t xml:space="preserve"> </w:t>
      </w:r>
      <w:r>
        <w:t>hoff.</w:t>
      </w:r>
      <w:r w:rsidR="005E6B7B">
        <w:t xml:space="preserve"> </w:t>
      </w:r>
      <w:r>
        <w:t>So</w:t>
      </w:r>
      <w:r w:rsidR="005E6B7B">
        <w:t xml:space="preserve"> </w:t>
      </w:r>
      <w:r>
        <w:t>ich</w:t>
      </w:r>
      <w:r w:rsidR="005E6B7B">
        <w:t xml:space="preserve"> </w:t>
      </w:r>
      <w:r>
        <w:t>aber</w:t>
      </w:r>
      <w:r w:rsidR="005E6B7B">
        <w:t xml:space="preserve"> </w:t>
      </w:r>
      <w:r>
        <w:t>Euch</w:t>
      </w:r>
      <w:r w:rsidR="005E6B7B">
        <w:t xml:space="preserve"> </w:t>
      </w:r>
      <w:r>
        <w:t>antworten</w:t>
      </w:r>
      <w:r w:rsidR="005E6B7B">
        <w:t xml:space="preserve"> </w:t>
      </w:r>
      <w:r>
        <w:t>begehre,</w:t>
      </w:r>
      <w:r w:rsidR="005E6B7B">
        <w:t xml:space="preserve"> </w:t>
      </w:r>
      <w:r>
        <w:t>gegnet</w:t>
      </w:r>
      <w:r w:rsidR="005E6B7B">
        <w:t xml:space="preserve"> </w:t>
      </w:r>
      <w:r>
        <w:t>mir</w:t>
      </w:r>
      <w:r w:rsidR="005E6B7B">
        <w:t xml:space="preserve"> </w:t>
      </w:r>
      <w:r>
        <w:t>zum</w:t>
      </w:r>
      <w:r w:rsidR="005E6B7B">
        <w:t xml:space="preserve"> </w:t>
      </w:r>
      <w:r>
        <w:t>ersten</w:t>
      </w:r>
      <w:r w:rsidR="005E6B7B">
        <w:t xml:space="preserve"> </w:t>
      </w:r>
      <w:r>
        <w:t>das</w:t>
      </w:r>
      <w:r w:rsidR="005E6B7B">
        <w:t xml:space="preserve"> </w:t>
      </w:r>
      <w:r>
        <w:t>Unwissen</w:t>
      </w:r>
      <w:r w:rsidR="005E6B7B">
        <w:t xml:space="preserve"> </w:t>
      </w:r>
      <w:r>
        <w:t>eueres</w:t>
      </w:r>
      <w:r w:rsidR="005E6B7B">
        <w:t xml:space="preserve"> </w:t>
      </w:r>
      <w:r>
        <w:t>Standes,</w:t>
      </w:r>
      <w:r w:rsidR="005E6B7B">
        <w:t xml:space="preserve"> </w:t>
      </w:r>
      <w:r>
        <w:t>den</w:t>
      </w:r>
      <w:r w:rsidR="005E6B7B">
        <w:t xml:space="preserve"> </w:t>
      </w:r>
      <w:r>
        <w:t>ich</w:t>
      </w:r>
      <w:r w:rsidR="005E6B7B">
        <w:t xml:space="preserve"> </w:t>
      </w:r>
      <w:r>
        <w:t>doch</w:t>
      </w:r>
      <w:r w:rsidR="005E6B7B">
        <w:t xml:space="preserve"> </w:t>
      </w:r>
      <w:r>
        <w:t>so</w:t>
      </w:r>
      <w:r w:rsidR="005E6B7B">
        <w:t xml:space="preserve"> </w:t>
      </w:r>
      <w:r>
        <w:t>viel</w:t>
      </w:r>
      <w:r w:rsidR="005E6B7B">
        <w:t xml:space="preserve"> </w:t>
      </w:r>
      <w:r>
        <w:t>mir</w:t>
      </w:r>
      <w:r w:rsidR="005E6B7B">
        <w:t xml:space="preserve"> </w:t>
      </w:r>
      <w:r>
        <w:t>möglich</w:t>
      </w:r>
      <w:r w:rsidR="005E6B7B">
        <w:t xml:space="preserve"> </w:t>
      </w:r>
      <w:r>
        <w:t>aus</w:t>
      </w:r>
      <w:r w:rsidR="005E6B7B">
        <w:t xml:space="preserve"> </w:t>
      </w:r>
      <w:r>
        <w:t>den</w:t>
      </w:r>
      <w:r w:rsidR="005E6B7B">
        <w:t xml:space="preserve"> </w:t>
      </w:r>
      <w:r>
        <w:t>Briefen</w:t>
      </w:r>
      <w:r w:rsidR="005E6B7B">
        <w:t xml:space="preserve"> </w:t>
      </w:r>
      <w:r>
        <w:t>und</w:t>
      </w:r>
      <w:r w:rsidR="005E6B7B">
        <w:t xml:space="preserve"> </w:t>
      </w:r>
      <w:r>
        <w:t>Boten</w:t>
      </w:r>
      <w:r w:rsidR="005E6B7B">
        <w:t xml:space="preserve"> </w:t>
      </w:r>
      <w:r>
        <w:t>ermessen.</w:t>
      </w:r>
      <w:r w:rsidR="005E6B7B">
        <w:t xml:space="preserve"> </w:t>
      </w:r>
      <w:r>
        <w:t>Darnach,</w:t>
      </w:r>
      <w:r w:rsidR="005E6B7B">
        <w:t xml:space="preserve"> </w:t>
      </w:r>
      <w:r>
        <w:t>dass</w:t>
      </w:r>
      <w:r w:rsidR="005E6B7B">
        <w:t xml:space="preserve"> </w:t>
      </w:r>
      <w:r>
        <w:t>ich</w:t>
      </w:r>
      <w:r w:rsidR="005E6B7B">
        <w:t xml:space="preserve"> </w:t>
      </w:r>
      <w:r>
        <w:t>nicht</w:t>
      </w:r>
      <w:r w:rsidR="005E6B7B">
        <w:t xml:space="preserve"> </w:t>
      </w:r>
      <w:r>
        <w:t>weiss,</w:t>
      </w:r>
      <w:r w:rsidR="005E6B7B">
        <w:t xml:space="preserve"> </w:t>
      </w:r>
      <w:r>
        <w:t>wie</w:t>
      </w:r>
      <w:r w:rsidR="005E6B7B">
        <w:t xml:space="preserve"> </w:t>
      </w:r>
      <w:r>
        <w:t>Ihr</w:t>
      </w:r>
      <w:r w:rsidR="005E6B7B">
        <w:t xml:space="preserve"> </w:t>
      </w:r>
      <w:r>
        <w:t>Euch</w:t>
      </w:r>
      <w:r w:rsidR="005E6B7B">
        <w:t xml:space="preserve"> </w:t>
      </w:r>
      <w:r>
        <w:t>würdet</w:t>
      </w:r>
      <w:r w:rsidR="005E6B7B">
        <w:t xml:space="preserve"> </w:t>
      </w:r>
      <w:r>
        <w:t>oder</w:t>
      </w:r>
      <w:r w:rsidR="005E6B7B">
        <w:t xml:space="preserve"> </w:t>
      </w:r>
      <w:r>
        <w:t>möchtet</w:t>
      </w:r>
      <w:r w:rsidR="005E6B7B">
        <w:t xml:space="preserve"> </w:t>
      </w:r>
      <w:r>
        <w:t>enthalten,</w:t>
      </w:r>
      <w:r w:rsidR="005E6B7B">
        <w:t xml:space="preserve"> </w:t>
      </w:r>
      <w:r>
        <w:t>so</w:t>
      </w:r>
      <w:r w:rsidR="005E6B7B">
        <w:t xml:space="preserve"> </w:t>
      </w:r>
      <w:r>
        <w:t>Ihr</w:t>
      </w:r>
      <w:r w:rsidR="005E6B7B">
        <w:t xml:space="preserve"> </w:t>
      </w:r>
      <w:r>
        <w:t>solcher</w:t>
      </w:r>
      <w:r w:rsidR="005E6B7B">
        <w:t xml:space="preserve"> </w:t>
      </w:r>
      <w:r>
        <w:t>Ordnung</w:t>
      </w:r>
      <w:r w:rsidR="005E6B7B">
        <w:t xml:space="preserve"> </w:t>
      </w:r>
      <w:r>
        <w:t>Euch</w:t>
      </w:r>
      <w:r w:rsidR="005E6B7B">
        <w:t xml:space="preserve"> </w:t>
      </w:r>
      <w:r>
        <w:t>beschwerend</w:t>
      </w:r>
      <w:r w:rsidR="005E6B7B">
        <w:t xml:space="preserve"> </w:t>
      </w:r>
      <w:r>
        <w:t>verliesset.</w:t>
      </w:r>
      <w:r w:rsidR="005E6B7B">
        <w:t xml:space="preserve"> </w:t>
      </w:r>
      <w:r>
        <w:t>Aber</w:t>
      </w:r>
      <w:r w:rsidR="005E6B7B">
        <w:t xml:space="preserve"> </w:t>
      </w:r>
      <w:r>
        <w:t>dem</w:t>
      </w:r>
      <w:r w:rsidR="005E6B7B">
        <w:t xml:space="preserve"> </w:t>
      </w:r>
      <w:r>
        <w:t>sey</w:t>
      </w:r>
      <w:r w:rsidR="005E6B7B">
        <w:t xml:space="preserve"> </w:t>
      </w:r>
      <w:r>
        <w:t>allem</w:t>
      </w:r>
      <w:r w:rsidR="005E6B7B">
        <w:t xml:space="preserve"> </w:t>
      </w:r>
      <w:r>
        <w:t>wie</w:t>
      </w:r>
      <w:r w:rsidR="005E6B7B">
        <w:t xml:space="preserve"> </w:t>
      </w:r>
      <w:r>
        <w:t>es</w:t>
      </w:r>
      <w:r w:rsidR="005E6B7B">
        <w:t xml:space="preserve"> </w:t>
      </w:r>
      <w:r>
        <w:t>wolle,</w:t>
      </w:r>
      <w:r w:rsidR="005E6B7B">
        <w:t xml:space="preserve"> </w:t>
      </w:r>
      <w:r>
        <w:t>mein</w:t>
      </w:r>
      <w:r w:rsidR="005E6B7B">
        <w:t xml:space="preserve"> </w:t>
      </w:r>
      <w:r>
        <w:t>ich,</w:t>
      </w:r>
      <w:r w:rsidR="005E6B7B">
        <w:t xml:space="preserve"> </w:t>
      </w:r>
      <w:r>
        <w:t>mir</w:t>
      </w:r>
      <w:r w:rsidR="005E6B7B">
        <w:t xml:space="preserve"> </w:t>
      </w:r>
      <w:r>
        <w:t>zieme</w:t>
      </w:r>
      <w:r w:rsidR="005E6B7B">
        <w:t xml:space="preserve"> </w:t>
      </w:r>
      <w:r>
        <w:t>mit</w:t>
      </w:r>
      <w:r w:rsidR="005E6B7B">
        <w:t xml:space="preserve"> </w:t>
      </w:r>
      <w:r>
        <w:t>Euch</w:t>
      </w:r>
      <w:r w:rsidR="005E6B7B">
        <w:t xml:space="preserve"> </w:t>
      </w:r>
      <w:r>
        <w:t>christlicher</w:t>
      </w:r>
      <w:r w:rsidR="005E6B7B">
        <w:t xml:space="preserve"> </w:t>
      </w:r>
      <w:r>
        <w:t>Meinung</w:t>
      </w:r>
      <w:r w:rsidR="005E6B7B">
        <w:t xml:space="preserve"> </w:t>
      </w:r>
      <w:r>
        <w:t>lauter</w:t>
      </w:r>
      <w:r w:rsidR="005E6B7B">
        <w:t xml:space="preserve"> </w:t>
      </w:r>
      <w:r>
        <w:t>und</w:t>
      </w:r>
      <w:r w:rsidR="005E6B7B">
        <w:t xml:space="preserve"> </w:t>
      </w:r>
      <w:r>
        <w:t>wahrlich</w:t>
      </w:r>
      <w:r w:rsidR="005E6B7B">
        <w:t xml:space="preserve"> </w:t>
      </w:r>
      <w:r>
        <w:t>zu</w:t>
      </w:r>
      <w:r w:rsidR="005E6B7B">
        <w:t xml:space="preserve"> </w:t>
      </w:r>
      <w:r>
        <w:t>reden.</w:t>
      </w:r>
    </w:p>
    <w:p w14:paraId="1AFCCFE5" w14:textId="45B2E23F" w:rsidR="005E6D2A" w:rsidRDefault="005E6D2A" w:rsidP="005E6D2A">
      <w:pPr>
        <w:pStyle w:val="StandardWeb"/>
      </w:pPr>
      <w:r>
        <w:t>Heb</w:t>
      </w:r>
      <w:r w:rsidR="005E6B7B">
        <w:t xml:space="preserve"> </w:t>
      </w:r>
      <w:r>
        <w:t>also</w:t>
      </w:r>
      <w:r w:rsidR="005E6B7B">
        <w:t xml:space="preserve"> </w:t>
      </w:r>
      <w:r>
        <w:t>an:</w:t>
      </w:r>
      <w:r w:rsidR="005E6B7B">
        <w:t xml:space="preserve"> </w:t>
      </w:r>
      <w:r>
        <w:t>Fast</w:t>
      </w:r>
      <w:r w:rsidR="005E6B7B">
        <w:t xml:space="preserve"> </w:t>
      </w:r>
      <w:r>
        <w:t>alle</w:t>
      </w:r>
      <w:r w:rsidR="005E6B7B">
        <w:t xml:space="preserve"> </w:t>
      </w:r>
      <w:r>
        <w:t>Missbräuche</w:t>
      </w:r>
      <w:r w:rsidR="005E6B7B">
        <w:t xml:space="preserve"> </w:t>
      </w:r>
      <w:r>
        <w:t>sind</w:t>
      </w:r>
      <w:r w:rsidR="005E6B7B">
        <w:t xml:space="preserve"> </w:t>
      </w:r>
      <w:r>
        <w:t>erwachsen</w:t>
      </w:r>
      <w:r w:rsidR="005E6B7B">
        <w:t xml:space="preserve"> </w:t>
      </w:r>
      <w:r>
        <w:t>aus</w:t>
      </w:r>
      <w:r w:rsidR="005E6B7B">
        <w:t xml:space="preserve"> </w:t>
      </w:r>
      <w:r>
        <w:t>dem</w:t>
      </w:r>
      <w:r w:rsidR="005E6B7B">
        <w:t xml:space="preserve"> </w:t>
      </w:r>
      <w:r>
        <w:t>Abgang</w:t>
      </w:r>
      <w:r w:rsidR="005E6B7B">
        <w:t xml:space="preserve"> </w:t>
      </w:r>
      <w:r>
        <w:t>der</w:t>
      </w:r>
      <w:r w:rsidR="005E6B7B">
        <w:t xml:space="preserve"> </w:t>
      </w:r>
      <w:r>
        <w:t>Lehre</w:t>
      </w:r>
      <w:r w:rsidR="005E6B7B">
        <w:t xml:space="preserve"> </w:t>
      </w:r>
      <w:r>
        <w:t>Christi.</w:t>
      </w:r>
      <w:r w:rsidR="005E6B7B">
        <w:t xml:space="preserve"> </w:t>
      </w:r>
      <w:r>
        <w:t>Denn</w:t>
      </w:r>
      <w:r w:rsidR="005E6B7B">
        <w:t xml:space="preserve"> </w:t>
      </w:r>
      <w:r>
        <w:t>so</w:t>
      </w:r>
      <w:r w:rsidR="005E6B7B">
        <w:t xml:space="preserve"> </w:t>
      </w:r>
      <w:r>
        <w:t>das</w:t>
      </w:r>
      <w:r w:rsidR="005E6B7B">
        <w:t xml:space="preserve"> </w:t>
      </w:r>
      <w:r>
        <w:t>Licht</w:t>
      </w:r>
      <w:r w:rsidR="005E6B7B">
        <w:t xml:space="preserve"> </w:t>
      </w:r>
      <w:r>
        <w:t>verlasst,</w:t>
      </w:r>
      <w:r w:rsidR="005E6B7B">
        <w:t xml:space="preserve"> </w:t>
      </w:r>
      <w:r>
        <w:t>und</w:t>
      </w:r>
      <w:r w:rsidR="005E6B7B">
        <w:t xml:space="preserve"> </w:t>
      </w:r>
      <w:r>
        <w:t>hat</w:t>
      </w:r>
      <w:r w:rsidR="005E6B7B">
        <w:t xml:space="preserve"> </w:t>
      </w:r>
      <w:r>
        <w:t>die</w:t>
      </w:r>
      <w:r w:rsidR="005E6B7B">
        <w:t xml:space="preserve"> </w:t>
      </w:r>
      <w:r>
        <w:t>Finsterniss</w:t>
      </w:r>
      <w:r w:rsidR="005E6B7B">
        <w:t xml:space="preserve"> </w:t>
      </w:r>
      <w:r>
        <w:t>lieber</w:t>
      </w:r>
      <w:r w:rsidR="005E6B7B">
        <w:t xml:space="preserve"> </w:t>
      </w:r>
      <w:r>
        <w:t>als</w:t>
      </w:r>
      <w:r w:rsidR="005E6B7B">
        <w:t xml:space="preserve"> </w:t>
      </w:r>
      <w:r>
        <w:t>das</w:t>
      </w:r>
      <w:r w:rsidR="005E6B7B">
        <w:t xml:space="preserve"> </w:t>
      </w:r>
      <w:r>
        <w:t>Licht,</w:t>
      </w:r>
      <w:r w:rsidR="005E6B7B">
        <w:t xml:space="preserve"> </w:t>
      </w:r>
      <w:r>
        <w:t>ist</w:t>
      </w:r>
      <w:r w:rsidR="005E6B7B">
        <w:t xml:space="preserve"> </w:t>
      </w:r>
      <w:r>
        <w:t>es</w:t>
      </w:r>
      <w:r w:rsidR="005E6B7B">
        <w:t xml:space="preserve"> </w:t>
      </w:r>
      <w:r>
        <w:t>nicht</w:t>
      </w:r>
      <w:r w:rsidR="005E6B7B">
        <w:t xml:space="preserve"> </w:t>
      </w:r>
      <w:r>
        <w:t>ein</w:t>
      </w:r>
      <w:r w:rsidR="005E6B7B">
        <w:t xml:space="preserve"> </w:t>
      </w:r>
      <w:r>
        <w:t>Wunder,</w:t>
      </w:r>
      <w:r w:rsidR="005E6B7B">
        <w:t xml:space="preserve"> </w:t>
      </w:r>
      <w:r>
        <w:t>es</w:t>
      </w:r>
      <w:r w:rsidR="005E6B7B">
        <w:t xml:space="preserve"> </w:t>
      </w:r>
      <w:r>
        <w:t>trefflich</w:t>
      </w:r>
      <w:r w:rsidR="005E6B7B">
        <w:t xml:space="preserve"> </w:t>
      </w:r>
      <w:r>
        <w:t>geirret</w:t>
      </w:r>
      <w:r w:rsidR="005E6B7B">
        <w:t xml:space="preserve"> </w:t>
      </w:r>
      <w:r>
        <w:t>wird.</w:t>
      </w:r>
      <w:r w:rsidR="005E6B7B">
        <w:t xml:space="preserve"> </w:t>
      </w:r>
      <w:r>
        <w:t>Gott</w:t>
      </w:r>
      <w:r w:rsidR="005E6B7B">
        <w:t xml:space="preserve"> </w:t>
      </w:r>
      <w:r>
        <w:t>ist</w:t>
      </w:r>
      <w:r w:rsidR="005E6B7B">
        <w:t xml:space="preserve"> </w:t>
      </w:r>
      <w:r>
        <w:t>an</w:t>
      </w:r>
      <w:r w:rsidR="005E6B7B">
        <w:t xml:space="preserve"> </w:t>
      </w:r>
      <w:r>
        <w:t>keine</w:t>
      </w:r>
      <w:r w:rsidR="005E6B7B">
        <w:t xml:space="preserve"> </w:t>
      </w:r>
      <w:r>
        <w:t>Stadt</w:t>
      </w:r>
      <w:r w:rsidR="005E6B7B">
        <w:t xml:space="preserve"> </w:t>
      </w:r>
      <w:r>
        <w:t>gebunden,</w:t>
      </w:r>
      <w:r w:rsidR="005E6B7B">
        <w:t xml:space="preserve"> </w:t>
      </w:r>
      <w:r>
        <w:t>nicht</w:t>
      </w:r>
      <w:r w:rsidR="005E6B7B">
        <w:t xml:space="preserve"> </w:t>
      </w:r>
      <w:r>
        <w:t>gen</w:t>
      </w:r>
      <w:r w:rsidR="005E6B7B">
        <w:t xml:space="preserve"> Jerusalem</w:t>
      </w:r>
      <w:r>
        <w:t>,</w:t>
      </w:r>
      <w:r w:rsidR="005E6B7B">
        <w:t xml:space="preserve"> </w:t>
      </w:r>
      <w:r>
        <w:t>nicht</w:t>
      </w:r>
      <w:r w:rsidR="005E6B7B">
        <w:t xml:space="preserve"> </w:t>
      </w:r>
      <w:r>
        <w:t>gen</w:t>
      </w:r>
      <w:r w:rsidR="005E6B7B">
        <w:t xml:space="preserve"> </w:t>
      </w:r>
      <w:r>
        <w:t>Rom;</w:t>
      </w:r>
      <w:r w:rsidR="005E6B7B">
        <w:t xml:space="preserve"> </w:t>
      </w:r>
      <w:r>
        <w:t>ist</w:t>
      </w:r>
      <w:r w:rsidR="005E6B7B">
        <w:t xml:space="preserve"> </w:t>
      </w:r>
      <w:r>
        <w:t>allenthalben,</w:t>
      </w:r>
      <w:r w:rsidR="005E6B7B">
        <w:t xml:space="preserve"> </w:t>
      </w:r>
      <w:r>
        <w:t>und</w:t>
      </w:r>
      <w:r w:rsidR="005E6B7B">
        <w:t xml:space="preserve"> </w:t>
      </w:r>
      <w:r>
        <w:t>die</w:t>
      </w:r>
      <w:r w:rsidR="005E6B7B">
        <w:t xml:space="preserve"> </w:t>
      </w:r>
      <w:r>
        <w:t>ihn</w:t>
      </w:r>
      <w:r w:rsidR="005E6B7B">
        <w:t xml:space="preserve"> </w:t>
      </w:r>
      <w:r>
        <w:t>an</w:t>
      </w:r>
      <w:r w:rsidR="005E6B7B">
        <w:t xml:space="preserve"> </w:t>
      </w:r>
      <w:r>
        <w:t>eignen</w:t>
      </w:r>
      <w:r w:rsidR="005E6B7B">
        <w:t xml:space="preserve"> </w:t>
      </w:r>
      <w:r>
        <w:t>ausgezielten</w:t>
      </w:r>
      <w:r w:rsidR="005E6B7B">
        <w:t xml:space="preserve"> </w:t>
      </w:r>
      <w:r>
        <w:t>Orten</w:t>
      </w:r>
      <w:r w:rsidR="005E6B7B">
        <w:t xml:space="preserve"> </w:t>
      </w:r>
      <w:r>
        <w:t>zeigen,</w:t>
      </w:r>
      <w:r w:rsidR="005E6B7B">
        <w:t xml:space="preserve"> </w:t>
      </w:r>
      <w:r>
        <w:t>sind</w:t>
      </w:r>
      <w:r w:rsidR="005E6B7B">
        <w:t xml:space="preserve"> </w:t>
      </w:r>
      <w:r>
        <w:t>falsche</w:t>
      </w:r>
      <w:r w:rsidR="005E6B7B">
        <w:t xml:space="preserve"> </w:t>
      </w:r>
      <w:r>
        <w:t>oder</w:t>
      </w:r>
      <w:r w:rsidR="005E6B7B">
        <w:t xml:space="preserve"> </w:t>
      </w:r>
      <w:r>
        <w:t>Antichristen;</w:t>
      </w:r>
      <w:r w:rsidR="005E6B7B">
        <w:t xml:space="preserve"> </w:t>
      </w:r>
      <w:r>
        <w:t>darum</w:t>
      </w:r>
      <w:r w:rsidR="005E6B7B">
        <w:t xml:space="preserve"> </w:t>
      </w:r>
      <w:r>
        <w:t>eine</w:t>
      </w:r>
      <w:r w:rsidR="005E6B7B">
        <w:t xml:space="preserve"> </w:t>
      </w:r>
      <w:r>
        <w:t>schlechte</w:t>
      </w:r>
      <w:r w:rsidR="005E6B7B">
        <w:t xml:space="preserve"> </w:t>
      </w:r>
      <w:r>
        <w:t>Meinung</w:t>
      </w:r>
      <w:r w:rsidR="005E6B7B">
        <w:t xml:space="preserve"> </w:t>
      </w:r>
      <w:r>
        <w:t>ist,</w:t>
      </w:r>
      <w:r w:rsidR="005E6B7B">
        <w:t xml:space="preserve"> Jerusalem </w:t>
      </w:r>
      <w:r>
        <w:t>oder</w:t>
      </w:r>
      <w:r w:rsidR="005E6B7B">
        <w:t xml:space="preserve"> </w:t>
      </w:r>
      <w:r>
        <w:t>Rom</w:t>
      </w:r>
      <w:r w:rsidR="005E6B7B">
        <w:t xml:space="preserve"> </w:t>
      </w:r>
      <w:r>
        <w:t>behalten,</w:t>
      </w:r>
      <w:r w:rsidR="005E6B7B">
        <w:t xml:space="preserve"> </w:t>
      </w:r>
      <w:r>
        <w:t>geschweige</w:t>
      </w:r>
      <w:r w:rsidR="005E6B7B">
        <w:t xml:space="preserve"> </w:t>
      </w:r>
      <w:r>
        <w:t>mit</w:t>
      </w:r>
      <w:r w:rsidR="005E6B7B">
        <w:t xml:space="preserve"> </w:t>
      </w:r>
      <w:r>
        <w:t>Kriegen</w:t>
      </w:r>
      <w:r w:rsidR="005E6B7B">
        <w:t xml:space="preserve"> </w:t>
      </w:r>
      <w:r>
        <w:t>gewinnen.</w:t>
      </w:r>
      <w:r w:rsidR="005E6B7B">
        <w:t xml:space="preserve"> Jerusalem </w:t>
      </w:r>
      <w:r>
        <w:t>macht</w:t>
      </w:r>
      <w:r w:rsidR="005E6B7B">
        <w:t xml:space="preserve"> </w:t>
      </w:r>
      <w:r>
        <w:t>mir</w:t>
      </w:r>
      <w:r w:rsidR="005E6B7B">
        <w:t xml:space="preserve"> </w:t>
      </w:r>
      <w:r>
        <w:t>einen</w:t>
      </w:r>
      <w:r w:rsidR="005E6B7B">
        <w:t xml:space="preserve"> </w:t>
      </w:r>
      <w:r>
        <w:t>grossen</w:t>
      </w:r>
      <w:r w:rsidR="005E6B7B">
        <w:t xml:space="preserve"> </w:t>
      </w:r>
      <w:r>
        <w:t>Glauben</w:t>
      </w:r>
      <w:r w:rsidR="005E6B7B">
        <w:t xml:space="preserve"> </w:t>
      </w:r>
      <w:r>
        <w:t>am</w:t>
      </w:r>
      <w:r w:rsidR="005E6B7B">
        <w:t xml:space="preserve"> </w:t>
      </w:r>
      <w:r>
        <w:t>Evangelium,</w:t>
      </w:r>
      <w:r w:rsidR="005E6B7B">
        <w:t xml:space="preserve"> </w:t>
      </w:r>
      <w:r>
        <w:t>so</w:t>
      </w:r>
      <w:r w:rsidR="005E6B7B">
        <w:t xml:space="preserve"> </w:t>
      </w:r>
      <w:r>
        <w:t>es</w:t>
      </w:r>
      <w:r w:rsidR="005E6B7B">
        <w:t xml:space="preserve"> </w:t>
      </w:r>
      <w:r>
        <w:t>von</w:t>
      </w:r>
      <w:r w:rsidR="005E6B7B">
        <w:t xml:space="preserve"> </w:t>
      </w:r>
      <w:r>
        <w:t>den</w:t>
      </w:r>
      <w:r w:rsidR="005E6B7B">
        <w:t xml:space="preserve"> </w:t>
      </w:r>
      <w:r>
        <w:t>Ungläubigen</w:t>
      </w:r>
      <w:r w:rsidR="005E6B7B">
        <w:t xml:space="preserve"> </w:t>
      </w:r>
      <w:r>
        <w:t>inngehalten</w:t>
      </w:r>
      <w:r w:rsidR="005E6B7B">
        <w:t xml:space="preserve"> </w:t>
      </w:r>
      <w:r>
        <w:t>wird.</w:t>
      </w:r>
      <w:r w:rsidR="005E6B7B">
        <w:t xml:space="preserve"> </w:t>
      </w:r>
      <w:r>
        <w:t>Denn</w:t>
      </w:r>
      <w:r w:rsidR="005E6B7B">
        <w:t xml:space="preserve"> </w:t>
      </w:r>
      <w:r>
        <w:t>Christus</w:t>
      </w:r>
      <w:r w:rsidR="005E6B7B">
        <w:t xml:space="preserve"> </w:t>
      </w:r>
      <w:r>
        <w:t>hat</w:t>
      </w:r>
      <w:r w:rsidR="005E6B7B">
        <w:t xml:space="preserve"> </w:t>
      </w:r>
      <w:r>
        <w:t>geredt:</w:t>
      </w:r>
      <w:r w:rsidR="005E6B7B">
        <w:t xml:space="preserve"> Jerusalem </w:t>
      </w:r>
      <w:r>
        <w:t>wird</w:t>
      </w:r>
      <w:r w:rsidR="005E6B7B">
        <w:t xml:space="preserve"> </w:t>
      </w:r>
      <w:r>
        <w:t>von</w:t>
      </w:r>
      <w:r w:rsidR="005E6B7B">
        <w:t xml:space="preserve"> </w:t>
      </w:r>
      <w:r>
        <w:t>den</w:t>
      </w:r>
      <w:r w:rsidR="005E6B7B">
        <w:t xml:space="preserve"> </w:t>
      </w:r>
      <w:r>
        <w:t>Heiden</w:t>
      </w:r>
      <w:r w:rsidR="005E6B7B">
        <w:t xml:space="preserve"> </w:t>
      </w:r>
      <w:r>
        <w:t>zertreten,</w:t>
      </w:r>
      <w:r w:rsidR="005E6B7B">
        <w:t xml:space="preserve"> </w:t>
      </w:r>
      <w:r>
        <w:t>bis</w:t>
      </w:r>
      <w:r w:rsidR="005E6B7B">
        <w:t xml:space="preserve"> </w:t>
      </w:r>
      <w:r>
        <w:t>die</w:t>
      </w:r>
      <w:r w:rsidR="005E6B7B">
        <w:t xml:space="preserve"> </w:t>
      </w:r>
      <w:r>
        <w:t>Zeit</w:t>
      </w:r>
      <w:r w:rsidR="005E6B7B">
        <w:t xml:space="preserve"> </w:t>
      </w:r>
      <w:r>
        <w:t>der</w:t>
      </w:r>
      <w:r w:rsidR="005E6B7B">
        <w:t xml:space="preserve"> </w:t>
      </w:r>
      <w:r>
        <w:t>Nationen</w:t>
      </w:r>
      <w:r w:rsidR="005E6B7B">
        <w:t xml:space="preserve"> </w:t>
      </w:r>
      <w:r>
        <w:t>erfüllt</w:t>
      </w:r>
      <w:r w:rsidR="005E6B7B">
        <w:t xml:space="preserve"> </w:t>
      </w:r>
      <w:r>
        <w:t>wird.</w:t>
      </w:r>
      <w:r w:rsidR="005E6B7B">
        <w:t xml:space="preserve"> </w:t>
      </w:r>
      <w:r>
        <w:t>Ihr</w:t>
      </w:r>
      <w:r w:rsidR="005E6B7B">
        <w:t xml:space="preserve"> </w:t>
      </w:r>
      <w:r>
        <w:t>sehet</w:t>
      </w:r>
      <w:r w:rsidR="005E6B7B">
        <w:t xml:space="preserve"> </w:t>
      </w:r>
      <w:r>
        <w:t>die</w:t>
      </w:r>
      <w:r w:rsidR="005E6B7B">
        <w:t xml:space="preserve"> </w:t>
      </w:r>
      <w:r>
        <w:t>Heiden</w:t>
      </w:r>
      <w:r w:rsidR="005E6B7B">
        <w:t xml:space="preserve"> </w:t>
      </w:r>
      <w:r>
        <w:t>da!</w:t>
      </w:r>
      <w:r w:rsidR="005E6B7B">
        <w:t xml:space="preserve"> </w:t>
      </w:r>
      <w:r>
        <w:t>was</w:t>
      </w:r>
      <w:r w:rsidR="005E6B7B">
        <w:t xml:space="preserve"> </w:t>
      </w:r>
      <w:r>
        <w:t>wollen</w:t>
      </w:r>
      <w:r w:rsidR="005E6B7B">
        <w:t xml:space="preserve"> </w:t>
      </w:r>
      <w:r>
        <w:t>wir</w:t>
      </w:r>
      <w:r w:rsidR="005E6B7B">
        <w:t xml:space="preserve"> </w:t>
      </w:r>
      <w:r>
        <w:t>fechten,</w:t>
      </w:r>
      <w:r w:rsidR="005E6B7B">
        <w:t xml:space="preserve"> </w:t>
      </w:r>
      <w:r>
        <w:t>so</w:t>
      </w:r>
      <w:r w:rsidR="005E6B7B">
        <w:t xml:space="preserve"> </w:t>
      </w:r>
      <w:r>
        <w:t>wir</w:t>
      </w:r>
      <w:r w:rsidR="005E6B7B">
        <w:t xml:space="preserve"> </w:t>
      </w:r>
      <w:r>
        <w:t>sehen,</w:t>
      </w:r>
      <w:r w:rsidR="005E6B7B">
        <w:t xml:space="preserve"> </w:t>
      </w:r>
      <w:r>
        <w:t>dass</w:t>
      </w:r>
      <w:r w:rsidR="005E6B7B">
        <w:t xml:space="preserve"> </w:t>
      </w:r>
      <w:r>
        <w:t>Gott</w:t>
      </w:r>
      <w:r w:rsidR="005E6B7B">
        <w:t xml:space="preserve"> </w:t>
      </w:r>
      <w:r>
        <w:t>es</w:t>
      </w:r>
      <w:r w:rsidR="005E6B7B">
        <w:t xml:space="preserve"> </w:t>
      </w:r>
      <w:r>
        <w:t>anderst</w:t>
      </w:r>
      <w:r w:rsidR="005E6B7B">
        <w:t xml:space="preserve"> </w:t>
      </w:r>
      <w:r>
        <w:t>will?</w:t>
      </w:r>
      <w:r w:rsidR="005E6B7B">
        <w:t xml:space="preserve"> </w:t>
      </w:r>
      <w:r>
        <w:t>Ist</w:t>
      </w:r>
      <w:r w:rsidR="005E6B7B">
        <w:t xml:space="preserve"> </w:t>
      </w:r>
      <w:r>
        <w:t>nun</w:t>
      </w:r>
      <w:r w:rsidR="005E6B7B">
        <w:t xml:space="preserve"> </w:t>
      </w:r>
      <w:r>
        <w:t>euer</w:t>
      </w:r>
      <w:r w:rsidR="005E6B7B">
        <w:t xml:space="preserve"> </w:t>
      </w:r>
      <w:r>
        <w:t>Orden</w:t>
      </w:r>
      <w:r w:rsidR="005E6B7B">
        <w:t xml:space="preserve"> </w:t>
      </w:r>
      <w:r>
        <w:t>auf</w:t>
      </w:r>
      <w:r w:rsidR="005E6B7B">
        <w:t xml:space="preserve"> Jerusalem </w:t>
      </w:r>
      <w:r>
        <w:t>angesehen,</w:t>
      </w:r>
      <w:r w:rsidR="005E6B7B">
        <w:t xml:space="preserve"> </w:t>
      </w:r>
      <w:r>
        <w:t>weiss</w:t>
      </w:r>
      <w:r w:rsidR="005E6B7B">
        <w:t xml:space="preserve"> </w:t>
      </w:r>
      <w:r>
        <w:t>ich</w:t>
      </w:r>
      <w:r w:rsidR="005E6B7B">
        <w:t xml:space="preserve"> </w:t>
      </w:r>
      <w:r>
        <w:t>nicht,</w:t>
      </w:r>
      <w:r w:rsidR="005E6B7B">
        <w:t xml:space="preserve"> </w:t>
      </w:r>
      <w:r>
        <w:t>aus</w:t>
      </w:r>
      <w:r w:rsidR="005E6B7B">
        <w:t xml:space="preserve"> </w:t>
      </w:r>
      <w:r>
        <w:t>was</w:t>
      </w:r>
      <w:r w:rsidR="005E6B7B">
        <w:t xml:space="preserve"> </w:t>
      </w:r>
      <w:r>
        <w:t>Vernunft</w:t>
      </w:r>
      <w:r w:rsidR="005E6B7B">
        <w:t xml:space="preserve"> </w:t>
      </w:r>
      <w:r>
        <w:t>oder</w:t>
      </w:r>
      <w:r w:rsidR="005E6B7B">
        <w:t xml:space="preserve"> </w:t>
      </w:r>
      <w:r>
        <w:t>Schrift</w:t>
      </w:r>
      <w:r w:rsidR="005E6B7B">
        <w:t xml:space="preserve"> </w:t>
      </w:r>
      <w:r>
        <w:t>das</w:t>
      </w:r>
      <w:r w:rsidR="005E6B7B">
        <w:t xml:space="preserve"> </w:t>
      </w:r>
      <w:r>
        <w:t>Grund</w:t>
      </w:r>
      <w:r w:rsidR="005E6B7B">
        <w:t xml:space="preserve"> </w:t>
      </w:r>
      <w:r>
        <w:t>hab.</w:t>
      </w:r>
      <w:r w:rsidR="005E6B7B">
        <w:t xml:space="preserve"> </w:t>
      </w:r>
      <w:r>
        <w:t>Doch</w:t>
      </w:r>
      <w:r w:rsidR="005E6B7B">
        <w:t xml:space="preserve"> </w:t>
      </w:r>
      <w:r>
        <w:t>ist</w:t>
      </w:r>
      <w:r w:rsidR="005E6B7B">
        <w:t xml:space="preserve"> </w:t>
      </w:r>
      <w:r>
        <w:t>in</w:t>
      </w:r>
      <w:r w:rsidR="005E6B7B">
        <w:t xml:space="preserve"> </w:t>
      </w:r>
      <w:r>
        <w:t>dem</w:t>
      </w:r>
      <w:r w:rsidR="005E6B7B">
        <w:t xml:space="preserve"> </w:t>
      </w:r>
      <w:r>
        <w:t>Ding</w:t>
      </w:r>
      <w:r w:rsidR="005E6B7B">
        <w:t xml:space="preserve"> </w:t>
      </w:r>
      <w:r>
        <w:t>etwas</w:t>
      </w:r>
      <w:r w:rsidR="005E6B7B">
        <w:t xml:space="preserve"> </w:t>
      </w:r>
      <w:r>
        <w:t>derselben</w:t>
      </w:r>
      <w:r w:rsidR="005E6B7B">
        <w:t xml:space="preserve"> </w:t>
      </w:r>
      <w:r>
        <w:t>Zeit</w:t>
      </w:r>
      <w:r w:rsidR="005E6B7B">
        <w:t xml:space="preserve"> </w:t>
      </w:r>
      <w:r>
        <w:t>nachzugeben,</w:t>
      </w:r>
      <w:r w:rsidR="005E6B7B">
        <w:t xml:space="preserve"> </w:t>
      </w:r>
      <w:r>
        <w:t>die</w:t>
      </w:r>
      <w:r w:rsidR="005E6B7B">
        <w:t xml:space="preserve"> </w:t>
      </w:r>
      <w:r>
        <w:t>sich</w:t>
      </w:r>
      <w:r w:rsidR="005E6B7B">
        <w:t xml:space="preserve"> </w:t>
      </w:r>
      <w:r>
        <w:t>Menschensinn</w:t>
      </w:r>
      <w:r w:rsidR="005E6B7B">
        <w:t xml:space="preserve"> </w:t>
      </w:r>
      <w:r>
        <w:t>und</w:t>
      </w:r>
      <w:r w:rsidR="005E6B7B">
        <w:t xml:space="preserve"> </w:t>
      </w:r>
      <w:r>
        <w:t>Weisheit</w:t>
      </w:r>
      <w:r w:rsidR="005E6B7B">
        <w:t xml:space="preserve"> </w:t>
      </w:r>
      <w:r>
        <w:t>hat</w:t>
      </w:r>
      <w:r w:rsidR="005E6B7B">
        <w:t xml:space="preserve"> </w:t>
      </w:r>
      <w:r>
        <w:t>lassen</w:t>
      </w:r>
      <w:r w:rsidR="005E6B7B">
        <w:t xml:space="preserve"> </w:t>
      </w:r>
      <w:r>
        <w:t>ver</w:t>
      </w:r>
      <w:r w:rsidR="005E6B7B">
        <w:t>f</w:t>
      </w:r>
      <w:r>
        <w:t>ühren,</w:t>
      </w:r>
      <w:r w:rsidR="005E6B7B">
        <w:t xml:space="preserve"> </w:t>
      </w:r>
      <w:r>
        <w:t>nemlich</w:t>
      </w:r>
      <w:r w:rsidR="005E6B7B">
        <w:t xml:space="preserve"> </w:t>
      </w:r>
      <w:r>
        <w:t>gemeint,</w:t>
      </w:r>
      <w:r w:rsidR="005E6B7B">
        <w:t xml:space="preserve"> </w:t>
      </w:r>
      <w:r>
        <w:t>es</w:t>
      </w:r>
      <w:r w:rsidR="005E6B7B">
        <w:t xml:space="preserve"> </w:t>
      </w:r>
      <w:r>
        <w:t>sey</w:t>
      </w:r>
      <w:r w:rsidR="005E6B7B">
        <w:t xml:space="preserve"> </w:t>
      </w:r>
      <w:r>
        <w:t>ein</w:t>
      </w:r>
      <w:r w:rsidR="005E6B7B">
        <w:t xml:space="preserve"> </w:t>
      </w:r>
      <w:r>
        <w:t>grosser</w:t>
      </w:r>
      <w:r w:rsidR="005E6B7B">
        <w:t xml:space="preserve"> </w:t>
      </w:r>
      <w:r>
        <w:t>Gottesdienst,</w:t>
      </w:r>
      <w:r w:rsidR="005E6B7B">
        <w:t xml:space="preserve"> </w:t>
      </w:r>
      <w:r>
        <w:t>die</w:t>
      </w:r>
      <w:r w:rsidR="005E6B7B">
        <w:t xml:space="preserve"> </w:t>
      </w:r>
      <w:r>
        <w:t>heiligen</w:t>
      </w:r>
      <w:r w:rsidR="005E6B7B">
        <w:t xml:space="preserve"> </w:t>
      </w:r>
      <w:r>
        <w:t>(also</w:t>
      </w:r>
      <w:r w:rsidR="005E6B7B">
        <w:t xml:space="preserve"> </w:t>
      </w:r>
      <w:r>
        <w:t>haben</w:t>
      </w:r>
      <w:r w:rsidR="005E6B7B">
        <w:t xml:space="preserve"> </w:t>
      </w:r>
      <w:r>
        <w:t>sie</w:t>
      </w:r>
      <w:r w:rsidR="005E6B7B">
        <w:t xml:space="preserve"> </w:t>
      </w:r>
      <w:r>
        <w:t>sie</w:t>
      </w:r>
      <w:r w:rsidR="005E6B7B">
        <w:t xml:space="preserve"> </w:t>
      </w:r>
      <w:r>
        <w:t>genennt)</w:t>
      </w:r>
      <w:r w:rsidR="005E6B7B">
        <w:t xml:space="preserve"> </w:t>
      </w:r>
      <w:r>
        <w:t>Stätte,</w:t>
      </w:r>
      <w:r w:rsidR="005E6B7B">
        <w:t xml:space="preserve"> </w:t>
      </w:r>
      <w:r>
        <w:t>Stifte</w:t>
      </w:r>
      <w:r w:rsidR="005E6B7B">
        <w:t xml:space="preserve"> </w:t>
      </w:r>
      <w:r>
        <w:t>beschirmen</w:t>
      </w:r>
      <w:r w:rsidR="005E6B7B">
        <w:t xml:space="preserve"> </w:t>
      </w:r>
      <w:r>
        <w:t>oder</w:t>
      </w:r>
      <w:r w:rsidR="005E6B7B">
        <w:t xml:space="preserve"> </w:t>
      </w:r>
      <w:r>
        <w:t>suchen,</w:t>
      </w:r>
      <w:r w:rsidR="005E6B7B">
        <w:t xml:space="preserve"> </w:t>
      </w:r>
      <w:r>
        <w:t>das</w:t>
      </w:r>
      <w:r w:rsidR="005E6B7B">
        <w:t xml:space="preserve"> </w:t>
      </w:r>
      <w:r>
        <w:t>doch</w:t>
      </w:r>
      <w:r w:rsidR="005E6B7B">
        <w:t xml:space="preserve"> </w:t>
      </w:r>
      <w:r>
        <w:t>vergebens,</w:t>
      </w:r>
      <w:r w:rsidR="005E6B7B">
        <w:t xml:space="preserve"> </w:t>
      </w:r>
      <w:r>
        <w:t>wie</w:t>
      </w:r>
      <w:r w:rsidR="005E6B7B">
        <w:t xml:space="preserve"> </w:t>
      </w:r>
      <w:r>
        <w:t>obsteht;</w:t>
      </w:r>
      <w:r w:rsidR="005E6B7B">
        <w:t xml:space="preserve"> </w:t>
      </w:r>
      <w:r>
        <w:t>dabey</w:t>
      </w:r>
      <w:r w:rsidR="005E6B7B">
        <w:t xml:space="preserve"> </w:t>
      </w:r>
      <w:r>
        <w:t>auch</w:t>
      </w:r>
      <w:r w:rsidR="005E6B7B">
        <w:t xml:space="preserve"> </w:t>
      </w:r>
      <w:r>
        <w:t>gemeint</w:t>
      </w:r>
      <w:r w:rsidR="005E6B7B">
        <w:t xml:space="preserve"> </w:t>
      </w:r>
      <w:r>
        <w:t>Orden,</w:t>
      </w:r>
      <w:r w:rsidR="005E6B7B">
        <w:t xml:space="preserve"> </w:t>
      </w:r>
      <w:r>
        <w:t>Rotten</w:t>
      </w:r>
      <w:r w:rsidR="005E6B7B">
        <w:t xml:space="preserve"> </w:t>
      </w:r>
      <w:r>
        <w:t>oder</w:t>
      </w:r>
      <w:r w:rsidR="005E6B7B">
        <w:t xml:space="preserve"> </w:t>
      </w:r>
      <w:r>
        <w:t>Sekten</w:t>
      </w:r>
      <w:r w:rsidR="005E6B7B">
        <w:t xml:space="preserve"> </w:t>
      </w:r>
      <w:r>
        <w:t>ansehen,</w:t>
      </w:r>
      <w:r w:rsidR="005E6B7B">
        <w:t xml:space="preserve"> </w:t>
      </w:r>
      <w:r>
        <w:t>sey</w:t>
      </w:r>
      <w:r w:rsidR="005E6B7B">
        <w:t xml:space="preserve"> </w:t>
      </w:r>
      <w:r>
        <w:t>Gottesdienst;</w:t>
      </w:r>
      <w:r w:rsidR="005E6B7B">
        <w:t xml:space="preserve"> </w:t>
      </w:r>
      <w:r>
        <w:t>so</w:t>
      </w:r>
      <w:r w:rsidR="005E6B7B">
        <w:t xml:space="preserve"> </w:t>
      </w:r>
      <w:r>
        <w:t>doch</w:t>
      </w:r>
      <w:r w:rsidR="005E6B7B">
        <w:t xml:space="preserve"> </w:t>
      </w:r>
      <w:r>
        <w:t>Christus</w:t>
      </w:r>
      <w:r w:rsidR="005E6B7B">
        <w:t xml:space="preserve"> </w:t>
      </w:r>
      <w:r>
        <w:t>redt</w:t>
      </w:r>
      <w:r w:rsidR="005E6B7B">
        <w:t xml:space="preserve"> </w:t>
      </w:r>
      <w:r>
        <w:t>Matth.</w:t>
      </w:r>
      <w:r w:rsidR="005E6B7B">
        <w:t xml:space="preserve"> </w:t>
      </w:r>
      <w:r>
        <w:t>XV,9.</w:t>
      </w:r>
      <w:r w:rsidR="005E6B7B">
        <w:t xml:space="preserve"> </w:t>
      </w:r>
      <w:r>
        <w:t>„Sie</w:t>
      </w:r>
      <w:r w:rsidR="005E6B7B">
        <w:t xml:space="preserve"> </w:t>
      </w:r>
      <w:r>
        <w:t>ehren</w:t>
      </w:r>
      <w:r w:rsidR="005E6B7B">
        <w:t xml:space="preserve"> </w:t>
      </w:r>
      <w:r>
        <w:t>mich</w:t>
      </w:r>
      <w:r w:rsidR="005E6B7B">
        <w:t xml:space="preserve"> </w:t>
      </w:r>
      <w:r>
        <w:t>vergebens,</w:t>
      </w:r>
      <w:r w:rsidR="005E6B7B">
        <w:t xml:space="preserve"> </w:t>
      </w:r>
      <w:r>
        <w:t>so</w:t>
      </w:r>
      <w:r w:rsidR="005E6B7B">
        <w:t xml:space="preserve"> </w:t>
      </w:r>
      <w:r>
        <w:t>sie</w:t>
      </w:r>
      <w:r w:rsidR="005E6B7B">
        <w:t xml:space="preserve"> </w:t>
      </w:r>
      <w:r>
        <w:t>mich</w:t>
      </w:r>
      <w:r w:rsidR="005E6B7B">
        <w:t xml:space="preserve"> </w:t>
      </w:r>
      <w:r>
        <w:t>ehren</w:t>
      </w:r>
      <w:r w:rsidR="005E6B7B">
        <w:t xml:space="preserve"> </w:t>
      </w:r>
      <w:r>
        <w:t>mit</w:t>
      </w:r>
      <w:r w:rsidR="005E6B7B">
        <w:t xml:space="preserve"> </w:t>
      </w:r>
      <w:r>
        <w:t>den</w:t>
      </w:r>
      <w:r w:rsidR="005E6B7B">
        <w:t xml:space="preserve"> </w:t>
      </w:r>
      <w:r>
        <w:t>Lehren</w:t>
      </w:r>
      <w:r w:rsidR="005E6B7B">
        <w:t xml:space="preserve"> </w:t>
      </w:r>
      <w:r>
        <w:t>und</w:t>
      </w:r>
      <w:r w:rsidR="005E6B7B">
        <w:t xml:space="preserve"> </w:t>
      </w:r>
      <w:r>
        <w:t>Geboten</w:t>
      </w:r>
      <w:r w:rsidR="005E6B7B">
        <w:t xml:space="preserve"> </w:t>
      </w:r>
      <w:r>
        <w:t>der</w:t>
      </w:r>
      <w:r w:rsidR="005E6B7B">
        <w:t xml:space="preserve"> </w:t>
      </w:r>
      <w:r>
        <w:t>Menschen.“</w:t>
      </w:r>
      <w:r w:rsidR="005E6B7B">
        <w:t xml:space="preserve"> </w:t>
      </w:r>
      <w:r>
        <w:t>Was</w:t>
      </w:r>
      <w:r w:rsidR="005E6B7B">
        <w:t xml:space="preserve"> </w:t>
      </w:r>
      <w:r>
        <w:t>sind</w:t>
      </w:r>
      <w:r w:rsidR="005E6B7B">
        <w:t xml:space="preserve"> </w:t>
      </w:r>
      <w:r>
        <w:t>Orden?</w:t>
      </w:r>
      <w:r w:rsidR="005E6B7B">
        <w:t xml:space="preserve"> </w:t>
      </w:r>
      <w:r>
        <w:t>Menschliche</w:t>
      </w:r>
      <w:r w:rsidR="005E6B7B">
        <w:t xml:space="preserve"> </w:t>
      </w:r>
      <w:r>
        <w:t>Erfindungen.</w:t>
      </w:r>
      <w:r w:rsidR="005E6B7B">
        <w:t xml:space="preserve"> </w:t>
      </w:r>
      <w:r>
        <w:t>So</w:t>
      </w:r>
      <w:r w:rsidR="005E6B7B">
        <w:t xml:space="preserve"> </w:t>
      </w:r>
      <w:r>
        <w:t>sind</w:t>
      </w:r>
      <w:r w:rsidR="005E6B7B">
        <w:t xml:space="preserve"> </w:t>
      </w:r>
      <w:r>
        <w:t>sie</w:t>
      </w:r>
      <w:r w:rsidR="005E6B7B">
        <w:t xml:space="preserve"> </w:t>
      </w:r>
      <w:r>
        <w:t>vergebens;</w:t>
      </w:r>
      <w:r w:rsidR="005E6B7B">
        <w:t xml:space="preserve"> </w:t>
      </w:r>
      <w:r>
        <w:t>denn</w:t>
      </w:r>
      <w:r w:rsidR="005E6B7B">
        <w:t xml:space="preserve"> </w:t>
      </w:r>
      <w:r>
        <w:t>das</w:t>
      </w:r>
      <w:r w:rsidR="005E6B7B">
        <w:t xml:space="preserve"> </w:t>
      </w:r>
      <w:r>
        <w:t>Wort</w:t>
      </w:r>
      <w:r w:rsidR="005E6B7B">
        <w:t xml:space="preserve"> </w:t>
      </w:r>
      <w:r>
        <w:t>Christi</w:t>
      </w:r>
      <w:r w:rsidR="005E6B7B">
        <w:t xml:space="preserve"> </w:t>
      </w:r>
      <w:r>
        <w:t>(Matth.</w:t>
      </w:r>
      <w:r w:rsidR="005E6B7B">
        <w:t xml:space="preserve"> </w:t>
      </w:r>
      <w:r>
        <w:t>XV,9)</w:t>
      </w:r>
      <w:r w:rsidR="005E6B7B">
        <w:t xml:space="preserve"> </w:t>
      </w:r>
      <w:r>
        <w:t>mag</w:t>
      </w:r>
      <w:r w:rsidR="005E6B7B">
        <w:t xml:space="preserve"> </w:t>
      </w:r>
      <w:r>
        <w:t>nicht</w:t>
      </w:r>
      <w:r w:rsidR="005E6B7B">
        <w:t xml:space="preserve"> </w:t>
      </w:r>
      <w:r>
        <w:t>liegen.</w:t>
      </w:r>
      <w:r w:rsidR="005E6B7B">
        <w:t xml:space="preserve"> </w:t>
      </w:r>
      <w:r>
        <w:t>Menschliche</w:t>
      </w:r>
      <w:r w:rsidR="005E6B7B">
        <w:t xml:space="preserve"> </w:t>
      </w:r>
      <w:r>
        <w:t>Lehr</w:t>
      </w:r>
      <w:r w:rsidR="005E6B7B">
        <w:t xml:space="preserve"> </w:t>
      </w:r>
      <w:r>
        <w:t>und</w:t>
      </w:r>
      <w:r w:rsidR="005E6B7B">
        <w:t xml:space="preserve"> </w:t>
      </w:r>
      <w:r>
        <w:t>Gebot</w:t>
      </w:r>
      <w:r w:rsidR="005E6B7B">
        <w:t xml:space="preserve"> </w:t>
      </w:r>
      <w:r>
        <w:t>ist</w:t>
      </w:r>
      <w:r w:rsidR="005E6B7B">
        <w:t xml:space="preserve"> </w:t>
      </w:r>
      <w:r>
        <w:t>vergebens,</w:t>
      </w:r>
      <w:r w:rsidR="005E6B7B">
        <w:t xml:space="preserve"> </w:t>
      </w:r>
      <w:r>
        <w:t>Orden</w:t>
      </w:r>
      <w:r w:rsidR="005E6B7B">
        <w:t xml:space="preserve"> </w:t>
      </w:r>
      <w:r>
        <w:t>sind</w:t>
      </w:r>
      <w:r w:rsidR="005E6B7B">
        <w:t xml:space="preserve"> </w:t>
      </w:r>
      <w:r>
        <w:t>menschliche</w:t>
      </w:r>
      <w:r w:rsidR="005E6B7B">
        <w:t xml:space="preserve"> </w:t>
      </w:r>
      <w:r>
        <w:t>Lehr</w:t>
      </w:r>
      <w:r w:rsidR="005E6B7B">
        <w:t xml:space="preserve"> </w:t>
      </w:r>
      <w:r>
        <w:t>und</w:t>
      </w:r>
      <w:r w:rsidR="005E6B7B">
        <w:t xml:space="preserve"> </w:t>
      </w:r>
      <w:r>
        <w:t>Gebot.</w:t>
      </w:r>
      <w:r w:rsidR="005E6B7B">
        <w:t xml:space="preserve"> </w:t>
      </w:r>
      <w:r>
        <w:t>Beschluss:</w:t>
      </w:r>
      <w:r w:rsidR="005E6B7B">
        <w:t xml:space="preserve"> </w:t>
      </w:r>
      <w:r>
        <w:t>so</w:t>
      </w:r>
      <w:r w:rsidR="005E6B7B">
        <w:t xml:space="preserve"> </w:t>
      </w:r>
      <w:r>
        <w:t>sind</w:t>
      </w:r>
      <w:r w:rsidR="005E6B7B">
        <w:t xml:space="preserve"> </w:t>
      </w:r>
      <w:r>
        <w:t>sie</w:t>
      </w:r>
      <w:r w:rsidR="005E6B7B">
        <w:t xml:space="preserve"> </w:t>
      </w:r>
      <w:r>
        <w:t>auch</w:t>
      </w:r>
      <w:r w:rsidR="005E6B7B">
        <w:t xml:space="preserve"> </w:t>
      </w:r>
      <w:r>
        <w:t>vergebens.</w:t>
      </w:r>
    </w:p>
    <w:p w14:paraId="6FC0520A" w14:textId="2A45DCD6" w:rsidR="005E6D2A" w:rsidRDefault="005E6D2A" w:rsidP="005E6D2A">
      <w:pPr>
        <w:pStyle w:val="StandardWeb"/>
      </w:pPr>
      <w:r>
        <w:t>Hie</w:t>
      </w:r>
      <w:r w:rsidR="005E6B7B">
        <w:t xml:space="preserve"> </w:t>
      </w:r>
      <w:r>
        <w:t>hilft</w:t>
      </w:r>
      <w:r w:rsidR="005E6B7B">
        <w:t xml:space="preserve"> </w:t>
      </w:r>
      <w:r>
        <w:t>kein</w:t>
      </w:r>
      <w:r w:rsidR="005E6B7B">
        <w:t xml:space="preserve"> </w:t>
      </w:r>
      <w:r>
        <w:t>Einreden:</w:t>
      </w:r>
      <w:r w:rsidR="005E6B7B">
        <w:t xml:space="preserve"> </w:t>
      </w:r>
      <w:r>
        <w:t>Verheisst</w:t>
      </w:r>
      <w:r w:rsidR="005E6B7B">
        <w:t xml:space="preserve"> </w:t>
      </w:r>
      <w:r>
        <w:t>einer</w:t>
      </w:r>
      <w:r w:rsidR="005E6B7B">
        <w:t xml:space="preserve"> </w:t>
      </w:r>
      <w:r>
        <w:t>einem</w:t>
      </w:r>
      <w:r w:rsidR="005E6B7B">
        <w:t xml:space="preserve"> </w:t>
      </w:r>
      <w:r>
        <w:t>Menschen,</w:t>
      </w:r>
      <w:r w:rsidR="005E6B7B">
        <w:t xml:space="preserve"> </w:t>
      </w:r>
      <w:r>
        <w:t>wird</w:t>
      </w:r>
      <w:r w:rsidR="005E6B7B">
        <w:t xml:space="preserve"> </w:t>
      </w:r>
      <w:r>
        <w:t>er</w:t>
      </w:r>
      <w:r w:rsidR="005E6B7B">
        <w:t xml:space="preserve"> </w:t>
      </w:r>
      <w:r>
        <w:t>schuldig</w:t>
      </w:r>
      <w:r w:rsidR="005E6B7B">
        <w:t xml:space="preserve"> </w:t>
      </w:r>
      <w:r>
        <w:t>ihm</w:t>
      </w:r>
      <w:r w:rsidR="005E6B7B">
        <w:t xml:space="preserve"> </w:t>
      </w:r>
      <w:r>
        <w:t>zu</w:t>
      </w:r>
      <w:r w:rsidR="005E6B7B">
        <w:t xml:space="preserve"> </w:t>
      </w:r>
      <w:r>
        <w:t>halten.</w:t>
      </w:r>
      <w:r w:rsidR="005E6B7B">
        <w:t xml:space="preserve"> J</w:t>
      </w:r>
      <w:r>
        <w:t>a</w:t>
      </w:r>
      <w:r w:rsidR="005E6B7B">
        <w:t xml:space="preserve"> </w:t>
      </w:r>
      <w:r>
        <w:t>billig</w:t>
      </w:r>
      <w:r w:rsidR="005E6B7B">
        <w:t xml:space="preserve"> </w:t>
      </w:r>
      <w:r>
        <w:t>sollst</w:t>
      </w:r>
      <w:r w:rsidR="005E6B7B">
        <w:t xml:space="preserve"> </w:t>
      </w:r>
      <w:r>
        <w:t>du</w:t>
      </w:r>
      <w:r w:rsidR="005E6B7B">
        <w:t xml:space="preserve"> </w:t>
      </w:r>
      <w:r>
        <w:t>dem</w:t>
      </w:r>
      <w:r w:rsidR="005E6B7B">
        <w:t xml:space="preserve"> </w:t>
      </w:r>
      <w:r>
        <w:t>Menschen</w:t>
      </w:r>
      <w:r w:rsidR="005E6B7B">
        <w:t xml:space="preserve"> </w:t>
      </w:r>
      <w:r>
        <w:t>dein</w:t>
      </w:r>
      <w:r w:rsidR="005E6B7B">
        <w:t xml:space="preserve"> </w:t>
      </w:r>
      <w:r>
        <w:t>Geheiss</w:t>
      </w:r>
      <w:r w:rsidR="005E6B7B">
        <w:t xml:space="preserve"> </w:t>
      </w:r>
      <w:r>
        <w:t>halten</w:t>
      </w:r>
      <w:r w:rsidR="005E6B7B">
        <w:t xml:space="preserve"> </w:t>
      </w:r>
      <w:r>
        <w:t>so</w:t>
      </w:r>
      <w:r w:rsidR="005E6B7B">
        <w:t xml:space="preserve"> </w:t>
      </w:r>
      <w:r>
        <w:t>wohl</w:t>
      </w:r>
      <w:r w:rsidR="005E6B7B">
        <w:t xml:space="preserve"> </w:t>
      </w:r>
      <w:r>
        <w:t>als</w:t>
      </w:r>
      <w:r w:rsidR="005E6B7B">
        <w:t xml:space="preserve"> </w:t>
      </w:r>
      <w:r>
        <w:t>Gott,</w:t>
      </w:r>
      <w:r w:rsidR="005E6B7B">
        <w:t xml:space="preserve"> </w:t>
      </w:r>
      <w:r>
        <w:t>und</w:t>
      </w:r>
      <w:r w:rsidR="005E6B7B">
        <w:t xml:space="preserve"> </w:t>
      </w:r>
      <w:r>
        <w:t>Gott</w:t>
      </w:r>
      <w:r w:rsidR="005E6B7B">
        <w:t xml:space="preserve"> </w:t>
      </w:r>
      <w:r>
        <w:t>sowohl</w:t>
      </w:r>
      <w:r w:rsidR="005E6B7B">
        <w:t xml:space="preserve"> </w:t>
      </w:r>
      <w:r>
        <w:t>als</w:t>
      </w:r>
      <w:r w:rsidR="005E6B7B">
        <w:t xml:space="preserve"> </w:t>
      </w:r>
      <w:r>
        <w:t>dem</w:t>
      </w:r>
      <w:r w:rsidR="005E6B7B">
        <w:t xml:space="preserve"> </w:t>
      </w:r>
      <w:r>
        <w:t>Menschen,</w:t>
      </w:r>
      <w:r w:rsidR="005E6B7B">
        <w:t xml:space="preserve"> </w:t>
      </w:r>
      <w:r>
        <w:t>aber</w:t>
      </w:r>
      <w:r w:rsidR="005E6B7B">
        <w:t xml:space="preserve"> </w:t>
      </w:r>
      <w:r>
        <w:t>ihnen</w:t>
      </w:r>
      <w:r w:rsidR="005E6B7B">
        <w:t xml:space="preserve"> </w:t>
      </w:r>
      <w:r>
        <w:t>beiden</w:t>
      </w:r>
      <w:r w:rsidR="005E6B7B">
        <w:t xml:space="preserve"> </w:t>
      </w:r>
      <w:r>
        <w:t>nur</w:t>
      </w:r>
      <w:r w:rsidR="005E6B7B">
        <w:t xml:space="preserve"> </w:t>
      </w:r>
      <w:r>
        <w:t>das</w:t>
      </w:r>
      <w:r w:rsidR="005E6B7B">
        <w:t xml:space="preserve"> </w:t>
      </w:r>
      <w:r>
        <w:t>leisten,</w:t>
      </w:r>
      <w:r w:rsidR="005E6B7B">
        <w:t xml:space="preserve"> </w:t>
      </w:r>
      <w:r>
        <w:t>was</w:t>
      </w:r>
      <w:r w:rsidR="005E6B7B">
        <w:t xml:space="preserve"> </w:t>
      </w:r>
      <w:r>
        <w:t>Gott</w:t>
      </w:r>
      <w:r w:rsidR="005E6B7B">
        <w:t xml:space="preserve"> </w:t>
      </w:r>
      <w:r>
        <w:t>gefällig</w:t>
      </w:r>
      <w:r w:rsidR="005E6B7B">
        <w:t xml:space="preserve"> </w:t>
      </w:r>
      <w:r>
        <w:t>ist;</w:t>
      </w:r>
      <w:r w:rsidR="005E6B7B">
        <w:t xml:space="preserve"> </w:t>
      </w:r>
      <w:r>
        <w:t>sonst</w:t>
      </w:r>
      <w:r w:rsidR="005E6B7B">
        <w:t xml:space="preserve"> </w:t>
      </w:r>
      <w:r>
        <w:t>wenn</w:t>
      </w:r>
      <w:r w:rsidR="005E6B7B">
        <w:t xml:space="preserve"> </w:t>
      </w:r>
      <w:r>
        <w:t>du</w:t>
      </w:r>
      <w:r w:rsidR="005E6B7B">
        <w:t xml:space="preserve"> </w:t>
      </w:r>
      <w:r>
        <w:t>Gott</w:t>
      </w:r>
      <w:r w:rsidR="005E6B7B">
        <w:t xml:space="preserve"> </w:t>
      </w:r>
      <w:r>
        <w:t>verheissen</w:t>
      </w:r>
      <w:r w:rsidR="005E6B7B">
        <w:t xml:space="preserve"> </w:t>
      </w:r>
      <w:r>
        <w:t>willst</w:t>
      </w:r>
      <w:r w:rsidR="005E6B7B">
        <w:t xml:space="preserve"> </w:t>
      </w:r>
      <w:r>
        <w:t>das,</w:t>
      </w:r>
      <w:r w:rsidR="005E6B7B">
        <w:t xml:space="preserve"> </w:t>
      </w:r>
      <w:r>
        <w:t>was</w:t>
      </w:r>
      <w:r w:rsidR="005E6B7B">
        <w:t xml:space="preserve"> </w:t>
      </w:r>
      <w:r>
        <w:t>er</w:t>
      </w:r>
      <w:r w:rsidR="005E6B7B">
        <w:t xml:space="preserve"> </w:t>
      </w:r>
      <w:r>
        <w:t>nicht</w:t>
      </w:r>
      <w:r w:rsidR="005E6B7B">
        <w:t xml:space="preserve"> </w:t>
      </w:r>
      <w:r>
        <w:t>begehrt,</w:t>
      </w:r>
      <w:r w:rsidR="005E6B7B">
        <w:t xml:space="preserve"> </w:t>
      </w:r>
      <w:r>
        <w:t>so</w:t>
      </w:r>
      <w:r w:rsidR="005E6B7B">
        <w:t xml:space="preserve"> </w:t>
      </w:r>
      <w:r>
        <w:t>mag</w:t>
      </w:r>
      <w:r w:rsidR="005E6B7B">
        <w:t xml:space="preserve"> </w:t>
      </w:r>
      <w:r>
        <w:t>zu</w:t>
      </w:r>
      <w:r w:rsidR="005E6B7B">
        <w:t xml:space="preserve"> </w:t>
      </w:r>
      <w:r>
        <w:t>dir</w:t>
      </w:r>
      <w:r w:rsidR="005E6B7B">
        <w:t xml:space="preserve"> </w:t>
      </w:r>
      <w:r>
        <w:t>gesprochen</w:t>
      </w:r>
      <w:r w:rsidR="005E6B7B">
        <w:t xml:space="preserve"> </w:t>
      </w:r>
      <w:r>
        <w:t>werden:</w:t>
      </w:r>
      <w:r w:rsidR="005E6B7B">
        <w:t xml:space="preserve"> </w:t>
      </w:r>
      <w:r>
        <w:t>Wer</w:t>
      </w:r>
      <w:r w:rsidR="005E6B7B">
        <w:t xml:space="preserve"> </w:t>
      </w:r>
      <w:r>
        <w:t>hat</w:t>
      </w:r>
      <w:r w:rsidR="005E6B7B">
        <w:t xml:space="preserve"> </w:t>
      </w:r>
      <w:r>
        <w:t>das</w:t>
      </w:r>
      <w:r w:rsidR="005E6B7B">
        <w:t xml:space="preserve"> </w:t>
      </w:r>
      <w:r>
        <w:t>von</w:t>
      </w:r>
      <w:r w:rsidR="005E6B7B">
        <w:t xml:space="preserve"> </w:t>
      </w:r>
      <w:r>
        <w:t>deiner</w:t>
      </w:r>
      <w:r w:rsidR="005E6B7B">
        <w:t xml:space="preserve"> </w:t>
      </w:r>
      <w:r>
        <w:t>Hand</w:t>
      </w:r>
      <w:r w:rsidR="005E6B7B">
        <w:t xml:space="preserve"> </w:t>
      </w:r>
      <w:r>
        <w:t>erfordert?</w:t>
      </w:r>
      <w:r w:rsidR="005E6B7B">
        <w:t xml:space="preserve"> </w:t>
      </w:r>
      <w:r>
        <w:t>(Iesai.</w:t>
      </w:r>
      <w:r w:rsidR="005E6B7B">
        <w:t xml:space="preserve"> </w:t>
      </w:r>
      <w:r>
        <w:t>I.)</w:t>
      </w:r>
      <w:r w:rsidR="005E6B7B">
        <w:t xml:space="preserve"> </w:t>
      </w:r>
      <w:r>
        <w:t>Gott</w:t>
      </w:r>
      <w:r w:rsidR="005E6B7B">
        <w:t xml:space="preserve"> </w:t>
      </w:r>
      <w:r>
        <w:t>ist</w:t>
      </w:r>
      <w:r w:rsidR="005E6B7B">
        <w:t xml:space="preserve"> </w:t>
      </w:r>
      <w:r>
        <w:t>nichts</w:t>
      </w:r>
      <w:r w:rsidR="005E6B7B">
        <w:t xml:space="preserve"> </w:t>
      </w:r>
      <w:r>
        <w:t>widerwärtiger</w:t>
      </w:r>
      <w:r w:rsidR="005E6B7B">
        <w:t xml:space="preserve"> </w:t>
      </w:r>
      <w:r>
        <w:t>denn</w:t>
      </w:r>
      <w:r w:rsidR="005E6B7B">
        <w:t xml:space="preserve"> </w:t>
      </w:r>
      <w:r>
        <w:t>Rotten,</w:t>
      </w:r>
      <w:r w:rsidR="005E6B7B">
        <w:t xml:space="preserve"> </w:t>
      </w:r>
      <w:r>
        <w:t>Sekten,</w:t>
      </w:r>
      <w:r w:rsidR="005E6B7B">
        <w:t xml:space="preserve"> </w:t>
      </w:r>
      <w:r>
        <w:t>Orden,</w:t>
      </w:r>
      <w:r w:rsidR="005E6B7B">
        <w:t xml:space="preserve"> </w:t>
      </w:r>
      <w:r>
        <w:t>Unterschied;</w:t>
      </w:r>
      <w:r w:rsidR="005E6B7B">
        <w:t xml:space="preserve"> </w:t>
      </w:r>
      <w:r>
        <w:t>daher</w:t>
      </w:r>
      <w:r w:rsidR="005E6B7B">
        <w:t xml:space="preserve"> </w:t>
      </w:r>
      <w:r>
        <w:t>einem</w:t>
      </w:r>
      <w:r w:rsidR="005E6B7B">
        <w:t xml:space="preserve"> </w:t>
      </w:r>
      <w:r>
        <w:t>ieden</w:t>
      </w:r>
      <w:r w:rsidR="005E6B7B">
        <w:t xml:space="preserve"> </w:t>
      </w:r>
      <w:r>
        <w:t>Menschen</w:t>
      </w:r>
      <w:r w:rsidR="005E6B7B">
        <w:t xml:space="preserve"> </w:t>
      </w:r>
      <w:r>
        <w:t>zu</w:t>
      </w:r>
      <w:r w:rsidR="005E6B7B">
        <w:t xml:space="preserve"> </w:t>
      </w:r>
      <w:r>
        <w:t>aller</w:t>
      </w:r>
      <w:r w:rsidR="005E6B7B">
        <w:t xml:space="preserve"> </w:t>
      </w:r>
      <w:r>
        <w:t>Zeit</w:t>
      </w:r>
      <w:r w:rsidR="005E6B7B">
        <w:t xml:space="preserve"> </w:t>
      </w:r>
      <w:r>
        <w:t>ziemt</w:t>
      </w:r>
      <w:r w:rsidR="005E6B7B">
        <w:t xml:space="preserve"> </w:t>
      </w:r>
      <w:r>
        <w:t>sich</w:t>
      </w:r>
      <w:r w:rsidR="005E6B7B">
        <w:t xml:space="preserve"> </w:t>
      </w:r>
      <w:r>
        <w:t>änig</w:t>
      </w:r>
      <w:r w:rsidR="005E6B7B">
        <w:t xml:space="preserve"> </w:t>
      </w:r>
      <w:r>
        <w:t>zu</w:t>
      </w:r>
      <w:r w:rsidR="005E6B7B">
        <w:t xml:space="preserve"> </w:t>
      </w:r>
      <w:r>
        <w:t>machen</w:t>
      </w:r>
      <w:r w:rsidR="005E6B7B">
        <w:t xml:space="preserve"> </w:t>
      </w:r>
      <w:r>
        <w:t>von</w:t>
      </w:r>
      <w:r w:rsidR="005E6B7B">
        <w:t xml:space="preserve"> </w:t>
      </w:r>
      <w:r>
        <w:t>dem,</w:t>
      </w:r>
      <w:r w:rsidR="005E6B7B">
        <w:t xml:space="preserve"> </w:t>
      </w:r>
      <w:r>
        <w:t>das</w:t>
      </w:r>
      <w:r w:rsidR="005E6B7B">
        <w:t xml:space="preserve"> </w:t>
      </w:r>
      <w:r>
        <w:t>wider</w:t>
      </w:r>
      <w:r w:rsidR="005E6B7B">
        <w:t xml:space="preserve"> </w:t>
      </w:r>
      <w:r>
        <w:t>Gott</w:t>
      </w:r>
      <w:r w:rsidR="005E6B7B">
        <w:t xml:space="preserve"> </w:t>
      </w:r>
      <w:r>
        <w:t>ist,</w:t>
      </w:r>
      <w:r w:rsidR="005E6B7B">
        <w:t xml:space="preserve"> </w:t>
      </w:r>
      <w:r>
        <w:t>und</w:t>
      </w:r>
      <w:r w:rsidR="005E6B7B">
        <w:t xml:space="preserve"> </w:t>
      </w:r>
      <w:r>
        <w:t>sich</w:t>
      </w:r>
      <w:r w:rsidR="005E6B7B">
        <w:t xml:space="preserve"> </w:t>
      </w:r>
      <w:r>
        <w:t>in</w:t>
      </w:r>
      <w:r w:rsidR="005E6B7B">
        <w:t xml:space="preserve"> </w:t>
      </w:r>
      <w:r>
        <w:t>die</w:t>
      </w:r>
      <w:r w:rsidR="005E6B7B">
        <w:t xml:space="preserve"> </w:t>
      </w:r>
      <w:r>
        <w:t>freye</w:t>
      </w:r>
      <w:r w:rsidR="005E6B7B">
        <w:t xml:space="preserve"> </w:t>
      </w:r>
      <w:r>
        <w:t>Barmherzigkeit</w:t>
      </w:r>
      <w:r w:rsidR="005E6B7B">
        <w:t xml:space="preserve"> </w:t>
      </w:r>
      <w:r>
        <w:t>Gottes</w:t>
      </w:r>
      <w:r w:rsidR="005E6B7B">
        <w:t xml:space="preserve"> </w:t>
      </w:r>
      <w:r>
        <w:t>zu</w:t>
      </w:r>
      <w:r w:rsidR="005E6B7B">
        <w:t xml:space="preserve"> </w:t>
      </w:r>
      <w:r>
        <w:t>lassen</w:t>
      </w:r>
      <w:r w:rsidR="005E6B7B">
        <w:t xml:space="preserve"> </w:t>
      </w:r>
      <w:r>
        <w:t>und</w:t>
      </w:r>
      <w:r w:rsidR="005E6B7B">
        <w:t xml:space="preserve"> </w:t>
      </w:r>
      <w:r>
        <w:t>sich</w:t>
      </w:r>
      <w:r w:rsidR="005E6B7B">
        <w:t xml:space="preserve"> </w:t>
      </w:r>
      <w:r>
        <w:t>derselben</w:t>
      </w:r>
      <w:r w:rsidR="005E6B7B">
        <w:t xml:space="preserve"> </w:t>
      </w:r>
      <w:r>
        <w:t>zu</w:t>
      </w:r>
      <w:r w:rsidR="005E6B7B">
        <w:t xml:space="preserve"> </w:t>
      </w:r>
      <w:r>
        <w:t>halten.</w:t>
      </w:r>
      <w:r w:rsidR="005E6B7B">
        <w:t xml:space="preserve"> </w:t>
      </w:r>
      <w:r>
        <w:t>Hiebey</w:t>
      </w:r>
      <w:r w:rsidR="005E6B7B">
        <w:t xml:space="preserve"> </w:t>
      </w:r>
      <w:r>
        <w:t>lass</w:t>
      </w:r>
      <w:r w:rsidR="005E6B7B">
        <w:t xml:space="preserve"> </w:t>
      </w:r>
      <w:r>
        <w:t>ichs</w:t>
      </w:r>
      <w:r w:rsidR="005E6B7B">
        <w:t xml:space="preserve"> </w:t>
      </w:r>
      <w:r>
        <w:t>bleiben.</w:t>
      </w:r>
      <w:r w:rsidR="005E6B7B">
        <w:t xml:space="preserve"> </w:t>
      </w:r>
      <w:r>
        <w:t>Thut</w:t>
      </w:r>
      <w:r w:rsidR="005E6B7B">
        <w:t xml:space="preserve"> </w:t>
      </w:r>
      <w:r>
        <w:t>als</w:t>
      </w:r>
      <w:r w:rsidR="005E6B7B">
        <w:t xml:space="preserve"> </w:t>
      </w:r>
      <w:r>
        <w:t>Euch</w:t>
      </w:r>
      <w:r w:rsidR="005E6B7B">
        <w:t xml:space="preserve"> </w:t>
      </w:r>
      <w:r>
        <w:t>Gott</w:t>
      </w:r>
      <w:r w:rsidR="005E6B7B">
        <w:t xml:space="preserve"> </w:t>
      </w:r>
      <w:r>
        <w:t>heissen</w:t>
      </w:r>
      <w:r w:rsidR="005E6B7B">
        <w:t xml:space="preserve"> </w:t>
      </w:r>
      <w:r>
        <w:t>wird;</w:t>
      </w:r>
      <w:r w:rsidR="005E6B7B">
        <w:t xml:space="preserve"> </w:t>
      </w:r>
      <w:r>
        <w:t>fanget</w:t>
      </w:r>
      <w:r w:rsidR="005E6B7B">
        <w:t xml:space="preserve"> </w:t>
      </w:r>
      <w:r>
        <w:t>aber</w:t>
      </w:r>
      <w:r w:rsidR="005E6B7B">
        <w:t xml:space="preserve"> </w:t>
      </w:r>
      <w:r>
        <w:t>nichts</w:t>
      </w:r>
      <w:r w:rsidR="005E6B7B">
        <w:t xml:space="preserve"> </w:t>
      </w:r>
      <w:r>
        <w:t>an,</w:t>
      </w:r>
      <w:r w:rsidR="005E6B7B">
        <w:t xml:space="preserve"> </w:t>
      </w:r>
      <w:r>
        <w:t>das</w:t>
      </w:r>
      <w:r w:rsidR="005E6B7B">
        <w:t xml:space="preserve"> </w:t>
      </w:r>
      <w:r>
        <w:t>bärlich</w:t>
      </w:r>
      <w:r w:rsidR="005E6B7B">
        <w:t xml:space="preserve"> </w:t>
      </w:r>
      <w:r>
        <w:t>Unruhe</w:t>
      </w:r>
      <w:r w:rsidR="005E6B7B">
        <w:t xml:space="preserve"> </w:t>
      </w:r>
      <w:r>
        <w:t>jemand</w:t>
      </w:r>
      <w:r w:rsidR="005E6B7B">
        <w:t xml:space="preserve"> </w:t>
      </w:r>
      <w:r>
        <w:t>bringen</w:t>
      </w:r>
      <w:r w:rsidR="005E6B7B">
        <w:t xml:space="preserve"> </w:t>
      </w:r>
      <w:r>
        <w:t>möchte.</w:t>
      </w:r>
      <w:r w:rsidR="005E6B7B">
        <w:t xml:space="preserve"> </w:t>
      </w:r>
      <w:r>
        <w:t>Um</w:t>
      </w:r>
      <w:r w:rsidR="005E6B7B">
        <w:t xml:space="preserve"> </w:t>
      </w:r>
      <w:r>
        <w:t>Gotteswillen</w:t>
      </w:r>
      <w:r w:rsidR="005E6B7B">
        <w:t xml:space="preserve"> </w:t>
      </w:r>
      <w:r>
        <w:t>ist</w:t>
      </w:r>
      <w:r w:rsidR="005E6B7B">
        <w:t xml:space="preserve"> </w:t>
      </w:r>
      <w:r>
        <w:t>nicht</w:t>
      </w:r>
      <w:r w:rsidR="005E6B7B">
        <w:t xml:space="preserve"> </w:t>
      </w:r>
      <w:r>
        <w:t>nur</w:t>
      </w:r>
      <w:r w:rsidR="005E6B7B">
        <w:t xml:space="preserve"> </w:t>
      </w:r>
      <w:r>
        <w:t>ein</w:t>
      </w:r>
      <w:r w:rsidR="005E6B7B">
        <w:t xml:space="preserve"> </w:t>
      </w:r>
      <w:r>
        <w:t>kleines</w:t>
      </w:r>
      <w:r w:rsidR="005E6B7B">
        <w:t xml:space="preserve"> </w:t>
      </w:r>
      <w:r>
        <w:t>zeitliches</w:t>
      </w:r>
      <w:r w:rsidR="005E6B7B">
        <w:t xml:space="preserve"> </w:t>
      </w:r>
      <w:r>
        <w:t>Gut,</w:t>
      </w:r>
      <w:r w:rsidR="005E6B7B">
        <w:t xml:space="preserve"> </w:t>
      </w:r>
      <w:r>
        <w:t>sondern</w:t>
      </w:r>
      <w:r w:rsidR="005E6B7B">
        <w:t xml:space="preserve"> </w:t>
      </w:r>
      <w:r>
        <w:t>die</w:t>
      </w:r>
      <w:r w:rsidR="005E6B7B">
        <w:t xml:space="preserve"> </w:t>
      </w:r>
      <w:r>
        <w:t>ganze</w:t>
      </w:r>
      <w:r w:rsidR="005E6B7B">
        <w:t xml:space="preserve"> </w:t>
      </w:r>
      <w:r>
        <w:t>Welt</w:t>
      </w:r>
      <w:r w:rsidR="005E6B7B">
        <w:t xml:space="preserve"> </w:t>
      </w:r>
      <w:r>
        <w:t>zu</w:t>
      </w:r>
      <w:r w:rsidR="005E6B7B">
        <w:t xml:space="preserve"> </w:t>
      </w:r>
      <w:r>
        <w:t>verlassen.</w:t>
      </w:r>
      <w:r w:rsidR="005E6B7B">
        <w:t xml:space="preserve"> </w:t>
      </w:r>
      <w:r>
        <w:t>Nichts</w:t>
      </w:r>
      <w:r w:rsidR="005E6B7B">
        <w:t xml:space="preserve"> </w:t>
      </w:r>
      <w:r>
        <w:t>mehr,</w:t>
      </w:r>
      <w:r w:rsidR="005E6B7B">
        <w:t xml:space="preserve"> </w:t>
      </w:r>
      <w:r>
        <w:t>denn:</w:t>
      </w:r>
      <w:r w:rsidR="005E6B7B">
        <w:t xml:space="preserve"> </w:t>
      </w:r>
      <w:r>
        <w:t>bewahr</w:t>
      </w:r>
      <w:r w:rsidR="005E6B7B">
        <w:t xml:space="preserve"> </w:t>
      </w:r>
      <w:r>
        <w:t>und</w:t>
      </w:r>
      <w:r w:rsidR="005E6B7B">
        <w:t xml:space="preserve"> </w:t>
      </w:r>
      <w:r>
        <w:t>walt</w:t>
      </w:r>
      <w:r w:rsidR="005E6B7B">
        <w:t xml:space="preserve"> </w:t>
      </w:r>
      <w:r>
        <w:t>Euer</w:t>
      </w:r>
      <w:r w:rsidR="005E6B7B">
        <w:t xml:space="preserve"> </w:t>
      </w:r>
      <w:r>
        <w:t>Gott.</w:t>
      </w:r>
      <w:r w:rsidR="005E6B7B">
        <w:t xml:space="preserve"> </w:t>
      </w:r>
      <w:r>
        <w:t>Möchte</w:t>
      </w:r>
      <w:r w:rsidR="005E6B7B">
        <w:t xml:space="preserve"> </w:t>
      </w:r>
      <w:r>
        <w:t>ich</w:t>
      </w:r>
      <w:r w:rsidR="005E6B7B">
        <w:t xml:space="preserve"> </w:t>
      </w:r>
      <w:r>
        <w:t>mündlich</w:t>
      </w:r>
      <w:r w:rsidR="005E6B7B">
        <w:t xml:space="preserve"> </w:t>
      </w:r>
      <w:r>
        <w:t>mit</w:t>
      </w:r>
      <w:r w:rsidR="005E6B7B">
        <w:t xml:space="preserve"> </w:t>
      </w:r>
      <w:r>
        <w:t>Euch</w:t>
      </w:r>
      <w:r w:rsidR="005E6B7B">
        <w:t xml:space="preserve"> </w:t>
      </w:r>
      <w:r>
        <w:t>reden,</w:t>
      </w:r>
      <w:r w:rsidR="005E6B7B">
        <w:t xml:space="preserve"> </w:t>
      </w:r>
      <w:r>
        <w:t>wollte</w:t>
      </w:r>
      <w:r w:rsidR="005E6B7B">
        <w:t xml:space="preserve"> </w:t>
      </w:r>
      <w:r>
        <w:t>ich</w:t>
      </w:r>
      <w:r w:rsidR="005E6B7B">
        <w:t xml:space="preserve"> </w:t>
      </w:r>
      <w:r>
        <w:t>Euch</w:t>
      </w:r>
      <w:r w:rsidR="005E6B7B">
        <w:t xml:space="preserve"> </w:t>
      </w:r>
      <w:r>
        <w:t>weitern</w:t>
      </w:r>
      <w:r w:rsidR="005E6B7B">
        <w:t xml:space="preserve"> </w:t>
      </w:r>
      <w:r>
        <w:t>Bericht</w:t>
      </w:r>
      <w:r w:rsidR="005E6B7B">
        <w:t xml:space="preserve"> </w:t>
      </w:r>
      <w:r>
        <w:t>geben.</w:t>
      </w:r>
      <w:r w:rsidR="005E6B7B">
        <w:t xml:space="preserve"> </w:t>
      </w:r>
      <w:r>
        <w:t>Zürnet</w:t>
      </w:r>
      <w:r w:rsidR="005E6B7B">
        <w:t xml:space="preserve"> </w:t>
      </w:r>
      <w:r>
        <w:t>nicht</w:t>
      </w:r>
      <w:r w:rsidR="005E6B7B">
        <w:t xml:space="preserve"> </w:t>
      </w:r>
      <w:r>
        <w:t>von</w:t>
      </w:r>
      <w:r w:rsidR="005E6B7B">
        <w:t xml:space="preserve"> </w:t>
      </w:r>
      <w:r>
        <w:t>der</w:t>
      </w:r>
      <w:r w:rsidR="005E6B7B">
        <w:t xml:space="preserve"> </w:t>
      </w:r>
      <w:r>
        <w:t>Titel</w:t>
      </w:r>
      <w:r w:rsidR="005E6B7B">
        <w:t xml:space="preserve"> </w:t>
      </w:r>
      <w:r>
        <w:t>wegen.</w:t>
      </w:r>
      <w:r w:rsidR="005E6B7B">
        <w:t xml:space="preserve"> </w:t>
      </w:r>
      <w:r>
        <w:t>Geben</w:t>
      </w:r>
      <w:r w:rsidR="005E6B7B">
        <w:t xml:space="preserve"> </w:t>
      </w:r>
      <w:r>
        <w:t>Zürich,</w:t>
      </w:r>
      <w:r w:rsidR="005E6B7B">
        <w:t xml:space="preserve"> </w:t>
      </w:r>
      <w:r>
        <w:t>2.</w:t>
      </w:r>
      <w:r w:rsidR="005E6B7B">
        <w:t xml:space="preserve"> </w:t>
      </w:r>
      <w:r>
        <w:t>Tag</w:t>
      </w:r>
      <w:r w:rsidR="005E6B7B">
        <w:t xml:space="preserve"> </w:t>
      </w:r>
      <w:r>
        <w:t>Hornung</w:t>
      </w:r>
      <w:r w:rsidR="005E6B7B">
        <w:t xml:space="preserve"> </w:t>
      </w:r>
      <w:r>
        <w:t>1523</w:t>
      </w:r>
    </w:p>
    <w:p w14:paraId="0DDA2C36" w14:textId="70E82BDC" w:rsidR="005E6D2A" w:rsidRDefault="005E6D2A" w:rsidP="00066F22">
      <w:pPr>
        <w:pStyle w:val="berschrift2"/>
      </w:pPr>
      <w:r>
        <w:t>An</w:t>
      </w:r>
      <w:r w:rsidR="005E6B7B">
        <w:t xml:space="preserve"> </w:t>
      </w:r>
      <w:r>
        <w:t>Werner</w:t>
      </w:r>
      <w:r w:rsidR="005E6B7B">
        <w:t xml:space="preserve"> </w:t>
      </w:r>
      <w:r>
        <w:t>Steiner</w:t>
      </w:r>
      <w:r w:rsidR="005E6B7B">
        <w:t xml:space="preserve"> </w:t>
      </w:r>
      <w:r>
        <w:t>(Lapidanus)</w:t>
      </w:r>
      <w:r w:rsidR="005E6B7B">
        <w:t xml:space="preserve"> </w:t>
      </w:r>
      <w:r w:rsidR="00066F22">
        <w:t>–</w:t>
      </w:r>
      <w:r w:rsidR="005E6B7B">
        <w:t xml:space="preserve"> </w:t>
      </w:r>
      <w:r>
        <w:t>19.</w:t>
      </w:r>
      <w:r w:rsidR="005E6B7B">
        <w:t xml:space="preserve"> </w:t>
      </w:r>
      <w:r>
        <w:t>Febr.</w:t>
      </w:r>
      <w:r w:rsidR="005E6B7B">
        <w:t xml:space="preserve"> </w:t>
      </w:r>
      <w:r>
        <w:t>1523.</w:t>
      </w:r>
    </w:p>
    <w:p w14:paraId="05DED9FB" w14:textId="2CABD25C" w:rsidR="005E6D2A" w:rsidRDefault="005E6D2A" w:rsidP="005E6D2A">
      <w:pPr>
        <w:pStyle w:val="StandardWeb"/>
      </w:pPr>
      <w:r>
        <w:t>Ich</w:t>
      </w:r>
      <w:r w:rsidR="005E6B7B">
        <w:t xml:space="preserve"> </w:t>
      </w:r>
      <w:r>
        <w:t>weiß</w:t>
      </w:r>
      <w:r w:rsidR="005E6B7B">
        <w:t xml:space="preserve"> </w:t>
      </w:r>
      <w:r>
        <w:t>wohl,</w:t>
      </w:r>
      <w:r w:rsidR="005E6B7B">
        <w:t xml:space="preserve"> </w:t>
      </w:r>
      <w:r>
        <w:t>liebster</w:t>
      </w:r>
      <w:r w:rsidR="005E6B7B">
        <w:t xml:space="preserve"> </w:t>
      </w:r>
      <w:r>
        <w:t>Werner,</w:t>
      </w:r>
      <w:r w:rsidR="005E6B7B">
        <w:t xml:space="preserve"> </w:t>
      </w:r>
      <w:r>
        <w:t>wie</w:t>
      </w:r>
      <w:r w:rsidR="005E6B7B">
        <w:t xml:space="preserve"> </w:t>
      </w:r>
      <w:r>
        <w:t>richtig</w:t>
      </w:r>
      <w:r w:rsidR="005E6B7B">
        <w:t xml:space="preserve"> </w:t>
      </w:r>
      <w:r>
        <w:t>Du</w:t>
      </w:r>
      <w:r w:rsidR="005E6B7B">
        <w:t xml:space="preserve"> </w:t>
      </w:r>
      <w:r>
        <w:t>von</w:t>
      </w:r>
      <w:r w:rsidR="005E6B7B">
        <w:t xml:space="preserve"> </w:t>
      </w:r>
      <w:r>
        <w:t>der</w:t>
      </w:r>
      <w:r w:rsidR="005E6B7B">
        <w:t xml:space="preserve"> </w:t>
      </w:r>
      <w:r>
        <w:t>Lehre</w:t>
      </w:r>
      <w:r w:rsidR="005E6B7B">
        <w:t xml:space="preserve"> </w:t>
      </w:r>
      <w:r>
        <w:t>Christi</w:t>
      </w:r>
      <w:r w:rsidR="005E6B7B">
        <w:t xml:space="preserve"> </w:t>
      </w:r>
      <w:r>
        <w:t>denkst.</w:t>
      </w:r>
      <w:r w:rsidR="005E6B7B">
        <w:t xml:space="preserve"> </w:t>
      </w:r>
      <w:r>
        <w:t>Deßhalb</w:t>
      </w:r>
      <w:r w:rsidR="005E6B7B">
        <w:t xml:space="preserve"> </w:t>
      </w:r>
      <w:r>
        <w:t>bedarf</w:t>
      </w:r>
      <w:r w:rsidR="005E6B7B">
        <w:t xml:space="preserve"> </w:t>
      </w:r>
      <w:r>
        <w:t>ich</w:t>
      </w:r>
      <w:r w:rsidR="005E6B7B">
        <w:t xml:space="preserve"> </w:t>
      </w:r>
      <w:r>
        <w:t>dießfalls</w:t>
      </w:r>
      <w:r w:rsidR="005E6B7B">
        <w:t xml:space="preserve"> </w:t>
      </w:r>
      <w:r>
        <w:t>keines</w:t>
      </w:r>
      <w:r w:rsidR="005E6B7B">
        <w:t xml:space="preserve"> </w:t>
      </w:r>
      <w:r>
        <w:t>Erinnerns;</w:t>
      </w:r>
      <w:r w:rsidR="005E6B7B">
        <w:t xml:space="preserve"> </w:t>
      </w:r>
      <w:r>
        <w:t>denn</w:t>
      </w:r>
      <w:r w:rsidR="005E6B7B">
        <w:t xml:space="preserve"> </w:t>
      </w:r>
      <w:r>
        <w:t>ich</w:t>
      </w:r>
      <w:r w:rsidR="005E6B7B">
        <w:t xml:space="preserve"> </w:t>
      </w:r>
      <w:r>
        <w:t>bin</w:t>
      </w:r>
      <w:r w:rsidR="005E6B7B">
        <w:t xml:space="preserve"> </w:t>
      </w:r>
      <w:r>
        <w:t>überzeugt,</w:t>
      </w:r>
      <w:r w:rsidR="005E6B7B">
        <w:t xml:space="preserve"> </w:t>
      </w:r>
      <w:r>
        <w:t>daß</w:t>
      </w:r>
      <w:r w:rsidR="005E6B7B">
        <w:t xml:space="preserve"> </w:t>
      </w:r>
      <w:r>
        <w:t>man</w:t>
      </w:r>
      <w:r w:rsidR="005E6B7B">
        <w:t xml:space="preserve"> </w:t>
      </w:r>
      <w:r>
        <w:t>so</w:t>
      </w:r>
      <w:r w:rsidR="005E6B7B">
        <w:t xml:space="preserve"> </w:t>
      </w:r>
      <w:r>
        <w:t>von</w:t>
      </w:r>
      <w:r w:rsidR="005E6B7B">
        <w:t xml:space="preserve"> </w:t>
      </w:r>
      <w:r>
        <w:t>Dir</w:t>
      </w:r>
      <w:r w:rsidR="005E6B7B">
        <w:t xml:space="preserve"> </w:t>
      </w:r>
      <w:r>
        <w:t>denken</w:t>
      </w:r>
      <w:r w:rsidR="005E6B7B">
        <w:t xml:space="preserve"> </w:t>
      </w:r>
      <w:r>
        <w:t>müsse,</w:t>
      </w:r>
      <w:r w:rsidR="005E6B7B">
        <w:t xml:space="preserve"> </w:t>
      </w:r>
      <w:r>
        <w:t>wie</w:t>
      </w:r>
      <w:r w:rsidR="005E6B7B">
        <w:t xml:space="preserve"> </w:t>
      </w:r>
      <w:r>
        <w:t>von</w:t>
      </w:r>
      <w:r w:rsidR="005E6B7B">
        <w:t xml:space="preserve"> </w:t>
      </w:r>
      <w:r>
        <w:t>einem</w:t>
      </w:r>
      <w:r w:rsidR="005E6B7B">
        <w:t xml:space="preserve"> </w:t>
      </w:r>
      <w:r>
        <w:t>frommen</w:t>
      </w:r>
      <w:r w:rsidR="005E6B7B">
        <w:t xml:space="preserve"> </w:t>
      </w:r>
      <w:r>
        <w:t>Jünger</w:t>
      </w:r>
      <w:r w:rsidR="005E6B7B">
        <w:t xml:space="preserve"> </w:t>
      </w:r>
      <w:r>
        <w:t>Christi,</w:t>
      </w:r>
      <w:r w:rsidR="005E6B7B">
        <w:t xml:space="preserve"> </w:t>
      </w:r>
      <w:r>
        <w:t>welcher</w:t>
      </w:r>
      <w:r w:rsidR="005E6B7B">
        <w:t xml:space="preserve"> </w:t>
      </w:r>
      <w:r>
        <w:t>Jedermann</w:t>
      </w:r>
      <w:r w:rsidR="005E6B7B">
        <w:t xml:space="preserve"> </w:t>
      </w:r>
      <w:r>
        <w:t>Christo</w:t>
      </w:r>
      <w:r w:rsidR="005E6B7B">
        <w:t xml:space="preserve"> </w:t>
      </w:r>
      <w:r>
        <w:t>zu</w:t>
      </w:r>
      <w:r w:rsidR="005E6B7B">
        <w:t xml:space="preserve"> </w:t>
      </w:r>
      <w:r>
        <w:t>gewinnen</w:t>
      </w:r>
      <w:r w:rsidR="005E6B7B">
        <w:t xml:space="preserve"> </w:t>
      </w:r>
      <w:r>
        <w:t>wünscht,</w:t>
      </w:r>
      <w:r w:rsidR="005E6B7B">
        <w:t xml:space="preserve"> </w:t>
      </w:r>
      <w:r>
        <w:t>wenn</w:t>
      </w:r>
      <w:r w:rsidR="005E6B7B">
        <w:t xml:space="preserve"> </w:t>
      </w:r>
      <w:r>
        <w:t>nicht</w:t>
      </w:r>
      <w:r w:rsidR="005E6B7B">
        <w:t xml:space="preserve"> </w:t>
      </w:r>
      <w:r>
        <w:t>Einige</w:t>
      </w:r>
      <w:r w:rsidR="005E6B7B">
        <w:t xml:space="preserve"> </w:t>
      </w:r>
      <w:r>
        <w:t>eine</w:t>
      </w:r>
      <w:r w:rsidR="005E6B7B">
        <w:t xml:space="preserve"> </w:t>
      </w:r>
      <w:r>
        <w:t>verderbliche</w:t>
      </w:r>
      <w:r w:rsidR="005E6B7B">
        <w:t xml:space="preserve"> </w:t>
      </w:r>
      <w:r>
        <w:t>Blindheit</w:t>
      </w:r>
      <w:r w:rsidR="005E6B7B">
        <w:t xml:space="preserve"> </w:t>
      </w:r>
      <w:r>
        <w:t>auf</w:t>
      </w:r>
      <w:r w:rsidR="005E6B7B">
        <w:t xml:space="preserve"> </w:t>
      </w:r>
      <w:r>
        <w:t>einen</w:t>
      </w:r>
      <w:r w:rsidR="005E6B7B">
        <w:t xml:space="preserve"> </w:t>
      </w:r>
      <w:r>
        <w:t>verkehrten</w:t>
      </w:r>
      <w:r w:rsidR="005E6B7B">
        <w:t xml:space="preserve"> </w:t>
      </w:r>
      <w:r>
        <w:t>Sinn</w:t>
      </w:r>
      <w:r w:rsidR="005E6B7B">
        <w:t xml:space="preserve"> </w:t>
      </w:r>
      <w:r>
        <w:t>führen</w:t>
      </w:r>
      <w:r w:rsidR="005E6B7B">
        <w:t xml:space="preserve"> </w:t>
      </w:r>
      <w:r>
        <w:t>würde,</w:t>
      </w:r>
      <w:r w:rsidR="005E6B7B">
        <w:t xml:space="preserve"> </w:t>
      </w:r>
      <w:r>
        <w:t>da</w:t>
      </w:r>
      <w:r w:rsidR="005E6B7B">
        <w:t xml:space="preserve"> </w:t>
      </w:r>
      <w:r>
        <w:t>sie</w:t>
      </w:r>
      <w:r w:rsidR="005E6B7B">
        <w:t xml:space="preserve"> </w:t>
      </w:r>
      <w:r>
        <w:t>in</w:t>
      </w:r>
      <w:r w:rsidR="005E6B7B">
        <w:t xml:space="preserve"> </w:t>
      </w:r>
      <w:r>
        <w:t>ihrer</w:t>
      </w:r>
      <w:r w:rsidR="005E6B7B">
        <w:t xml:space="preserve"> </w:t>
      </w:r>
      <w:r>
        <w:t>Blindheit</w:t>
      </w:r>
      <w:r w:rsidR="005E6B7B">
        <w:t xml:space="preserve"> </w:t>
      </w:r>
      <w:r>
        <w:t>sogar</w:t>
      </w:r>
      <w:r w:rsidR="005E6B7B">
        <w:t xml:space="preserve"> </w:t>
      </w:r>
      <w:r>
        <w:t>zu</w:t>
      </w:r>
      <w:r w:rsidR="005E6B7B">
        <w:t xml:space="preserve"> </w:t>
      </w:r>
      <w:r>
        <w:t>den</w:t>
      </w:r>
      <w:r w:rsidR="005E6B7B">
        <w:t xml:space="preserve"> </w:t>
      </w:r>
      <w:r>
        <w:t>Sehenden</w:t>
      </w:r>
      <w:r w:rsidR="005E6B7B">
        <w:t xml:space="preserve"> </w:t>
      </w:r>
      <w:r>
        <w:t>sprechen:</w:t>
      </w:r>
      <w:r w:rsidR="005E6B7B">
        <w:t xml:space="preserve"> </w:t>
      </w:r>
      <w:r>
        <w:t>sehet</w:t>
      </w:r>
      <w:r w:rsidR="005E6B7B">
        <w:t xml:space="preserve"> </w:t>
      </w:r>
      <w:r>
        <w:t>an</w:t>
      </w:r>
      <w:r w:rsidR="005E6B7B">
        <w:t xml:space="preserve"> </w:t>
      </w:r>
      <w:r>
        <w:t>uns</w:t>
      </w:r>
      <w:r w:rsidR="005E6B7B">
        <w:t xml:space="preserve"> </w:t>
      </w:r>
      <w:r>
        <w:t>das</w:t>
      </w:r>
      <w:r w:rsidR="005E6B7B">
        <w:t xml:space="preserve"> </w:t>
      </w:r>
      <w:r>
        <w:t>Falsche</w:t>
      </w:r>
      <w:r w:rsidR="005E6B7B">
        <w:t xml:space="preserve"> </w:t>
      </w:r>
      <w:r>
        <w:t>und</w:t>
      </w:r>
      <w:r w:rsidR="005E6B7B">
        <w:t xml:space="preserve"> </w:t>
      </w:r>
      <w:r>
        <w:t>Eitle,</w:t>
      </w:r>
      <w:r w:rsidR="005E6B7B">
        <w:t xml:space="preserve"> </w:t>
      </w:r>
      <w:r>
        <w:t>prediget</w:t>
      </w:r>
      <w:r w:rsidR="005E6B7B">
        <w:t xml:space="preserve"> </w:t>
      </w:r>
      <w:r>
        <w:t>uns</w:t>
      </w:r>
      <w:r w:rsidR="005E6B7B">
        <w:t xml:space="preserve"> </w:t>
      </w:r>
      <w:r>
        <w:t>Irrthümer,</w:t>
      </w:r>
      <w:r w:rsidR="005E6B7B">
        <w:t xml:space="preserve"> </w:t>
      </w:r>
      <w:r>
        <w:t>saget,</w:t>
      </w:r>
      <w:r w:rsidR="005E6B7B">
        <w:t xml:space="preserve"> </w:t>
      </w:r>
      <w:r>
        <w:t>was</w:t>
      </w:r>
      <w:r w:rsidR="005E6B7B">
        <w:t xml:space="preserve"> </w:t>
      </w:r>
      <w:r>
        <w:t>uns</w:t>
      </w:r>
      <w:r w:rsidR="005E6B7B">
        <w:t xml:space="preserve"> </w:t>
      </w:r>
      <w:r>
        <w:t>gefällt!</w:t>
      </w:r>
      <w:r w:rsidR="005E6B7B">
        <w:t xml:space="preserve"> </w:t>
      </w:r>
      <w:r>
        <w:t>Sie</w:t>
      </w:r>
      <w:r w:rsidR="005E6B7B">
        <w:t xml:space="preserve"> </w:t>
      </w:r>
      <w:r>
        <w:t>zischen</w:t>
      </w:r>
      <w:r w:rsidR="005E6B7B">
        <w:t xml:space="preserve"> </w:t>
      </w:r>
      <w:r>
        <w:t>Christum,</w:t>
      </w:r>
      <w:r w:rsidR="005E6B7B">
        <w:t xml:space="preserve"> </w:t>
      </w:r>
      <w:r>
        <w:t>den</w:t>
      </w:r>
      <w:r w:rsidR="005E6B7B">
        <w:t xml:space="preserve"> </w:t>
      </w:r>
      <w:r>
        <w:t>einzigen</w:t>
      </w:r>
      <w:r w:rsidR="005E6B7B">
        <w:t xml:space="preserve"> </w:t>
      </w:r>
      <w:r>
        <w:t>Heiland</w:t>
      </w:r>
      <w:r w:rsidR="005E6B7B">
        <w:t xml:space="preserve"> </w:t>
      </w:r>
      <w:r>
        <w:t>unserer</w:t>
      </w:r>
      <w:r w:rsidR="005E6B7B">
        <w:t xml:space="preserve"> </w:t>
      </w:r>
      <w:r>
        <w:t>Seelen,</w:t>
      </w:r>
      <w:r w:rsidR="005E6B7B">
        <w:t xml:space="preserve"> </w:t>
      </w:r>
      <w:r>
        <w:t>aus,</w:t>
      </w:r>
      <w:r w:rsidR="005E6B7B">
        <w:t xml:space="preserve"> </w:t>
      </w:r>
      <w:r>
        <w:t>schmähen</w:t>
      </w:r>
      <w:r w:rsidR="005E6B7B">
        <w:t xml:space="preserve"> </w:t>
      </w:r>
      <w:r>
        <w:t>seine</w:t>
      </w:r>
      <w:r w:rsidR="005E6B7B">
        <w:t xml:space="preserve"> </w:t>
      </w:r>
      <w:r>
        <w:t>Boten,</w:t>
      </w:r>
      <w:r w:rsidR="005E6B7B">
        <w:t xml:space="preserve"> </w:t>
      </w:r>
      <w:r>
        <w:t>ja</w:t>
      </w:r>
      <w:r w:rsidR="005E6B7B">
        <w:t xml:space="preserve"> </w:t>
      </w:r>
      <w:r>
        <w:t>sie</w:t>
      </w:r>
      <w:r w:rsidR="005E6B7B">
        <w:t xml:space="preserve"> </w:t>
      </w:r>
      <w:r>
        <w:t>gehen</w:t>
      </w:r>
      <w:r w:rsidR="005E6B7B">
        <w:t xml:space="preserve"> </w:t>
      </w:r>
      <w:r>
        <w:t>in</w:t>
      </w:r>
      <w:r w:rsidR="005E6B7B">
        <w:t xml:space="preserve"> </w:t>
      </w:r>
      <w:r>
        <w:t>ihrer</w:t>
      </w:r>
      <w:r w:rsidR="005E6B7B">
        <w:t xml:space="preserve"> </w:t>
      </w:r>
      <w:r>
        <w:t>Wildheit</w:t>
      </w:r>
      <w:r w:rsidR="005E6B7B">
        <w:t xml:space="preserve"> </w:t>
      </w:r>
      <w:r>
        <w:t>so</w:t>
      </w:r>
      <w:r w:rsidR="005E6B7B">
        <w:t xml:space="preserve"> </w:t>
      </w:r>
      <w:r>
        <w:t>weit,</w:t>
      </w:r>
      <w:r w:rsidR="005E6B7B">
        <w:t xml:space="preserve"> </w:t>
      </w:r>
      <w:r>
        <w:t>daß</w:t>
      </w:r>
      <w:r w:rsidR="005E6B7B">
        <w:t xml:space="preserve"> </w:t>
      </w:r>
      <w:r>
        <w:t>sie</w:t>
      </w:r>
      <w:r w:rsidR="005E6B7B">
        <w:t xml:space="preserve"> </w:t>
      </w:r>
      <w:r>
        <w:t>jeden</w:t>
      </w:r>
      <w:r w:rsidR="005E6B7B">
        <w:t xml:space="preserve"> </w:t>
      </w:r>
      <w:r>
        <w:t>Nächsten</w:t>
      </w:r>
      <w:r w:rsidR="005E6B7B">
        <w:t xml:space="preserve"> </w:t>
      </w:r>
      <w:r>
        <w:t>unmenschlich</w:t>
      </w:r>
      <w:r w:rsidR="005E6B7B">
        <w:t xml:space="preserve"> </w:t>
      </w:r>
      <w:r>
        <w:t>behandeln.</w:t>
      </w:r>
      <w:r w:rsidR="005E6B7B">
        <w:t xml:space="preserve"> </w:t>
      </w:r>
      <w:r>
        <w:t>Die</w:t>
      </w:r>
      <w:r w:rsidR="005E6B7B">
        <w:t xml:space="preserve"> </w:t>
      </w:r>
      <w:r>
        <w:t>göttlichen</w:t>
      </w:r>
      <w:r w:rsidR="005E6B7B">
        <w:t xml:space="preserve"> </w:t>
      </w:r>
      <w:r>
        <w:t>Rechte</w:t>
      </w:r>
      <w:r w:rsidR="005E6B7B">
        <w:t xml:space="preserve"> </w:t>
      </w:r>
      <w:r>
        <w:t>vermögen</w:t>
      </w:r>
      <w:r w:rsidR="005E6B7B">
        <w:t xml:space="preserve"> </w:t>
      </w:r>
      <w:r>
        <w:t>bei</w:t>
      </w:r>
      <w:r w:rsidR="005E6B7B">
        <w:t xml:space="preserve"> </w:t>
      </w:r>
      <w:r>
        <w:t>ihnen</w:t>
      </w:r>
      <w:r w:rsidR="005E6B7B">
        <w:t xml:space="preserve"> </w:t>
      </w:r>
      <w:r>
        <w:t>nichts,</w:t>
      </w:r>
      <w:r w:rsidR="005E6B7B">
        <w:t xml:space="preserve"> </w:t>
      </w:r>
      <w:r>
        <w:t>die</w:t>
      </w:r>
      <w:r w:rsidR="005E6B7B">
        <w:t xml:space="preserve"> </w:t>
      </w:r>
      <w:r>
        <w:t>menschlichen</w:t>
      </w:r>
      <w:r w:rsidR="005E6B7B">
        <w:t xml:space="preserve"> </w:t>
      </w:r>
      <w:r>
        <w:t>aber</w:t>
      </w:r>
      <w:r w:rsidR="005E6B7B">
        <w:t xml:space="preserve"> </w:t>
      </w:r>
      <w:r>
        <w:t>(ich</w:t>
      </w:r>
      <w:r w:rsidR="005E6B7B">
        <w:t xml:space="preserve"> </w:t>
      </w:r>
      <w:r>
        <w:t>meine</w:t>
      </w:r>
      <w:r w:rsidR="005E6B7B">
        <w:t xml:space="preserve"> </w:t>
      </w:r>
      <w:r>
        <w:t>das</w:t>
      </w:r>
      <w:r w:rsidR="005E6B7B">
        <w:t xml:space="preserve"> </w:t>
      </w:r>
      <w:r>
        <w:t>Naturrecht,</w:t>
      </w:r>
      <w:r w:rsidR="005E6B7B">
        <w:t xml:space="preserve"> </w:t>
      </w:r>
      <w:r>
        <w:t>daß</w:t>
      </w:r>
      <w:r w:rsidR="005E6B7B">
        <w:t xml:space="preserve"> </w:t>
      </w:r>
      <w:r>
        <w:t>Du</w:t>
      </w:r>
      <w:r w:rsidR="005E6B7B">
        <w:t xml:space="preserve"> </w:t>
      </w:r>
      <w:r>
        <w:t>nicht</w:t>
      </w:r>
      <w:r w:rsidR="005E6B7B">
        <w:t xml:space="preserve"> </w:t>
      </w:r>
      <w:r>
        <w:t>etwa</w:t>
      </w:r>
      <w:r w:rsidR="005E6B7B">
        <w:t xml:space="preserve"> </w:t>
      </w:r>
      <w:r>
        <w:t>glaubst,</w:t>
      </w:r>
      <w:r w:rsidR="005E6B7B">
        <w:t xml:space="preserve"> </w:t>
      </w:r>
      <w:r>
        <w:t>ich</w:t>
      </w:r>
      <w:r w:rsidR="005E6B7B">
        <w:t xml:space="preserve"> </w:t>
      </w:r>
      <w:r>
        <w:t>spreche</w:t>
      </w:r>
      <w:r w:rsidR="005E6B7B">
        <w:t xml:space="preserve"> </w:t>
      </w:r>
      <w:r>
        <w:t>von</w:t>
      </w:r>
      <w:r w:rsidR="005E6B7B">
        <w:t xml:space="preserve"> </w:t>
      </w:r>
      <w:r>
        <w:t>den</w:t>
      </w:r>
      <w:r w:rsidR="005E6B7B">
        <w:t xml:space="preserve"> </w:t>
      </w:r>
      <w:r>
        <w:t>Traditionen</w:t>
      </w:r>
      <w:r w:rsidR="005E6B7B">
        <w:t xml:space="preserve"> </w:t>
      </w:r>
      <w:r>
        <w:t>der</w:t>
      </w:r>
      <w:r w:rsidR="005E6B7B">
        <w:t xml:space="preserve"> </w:t>
      </w:r>
      <w:r>
        <w:t>Antichristen)</w:t>
      </w:r>
      <w:r w:rsidR="005E6B7B">
        <w:t xml:space="preserve"> </w:t>
      </w:r>
      <w:r>
        <w:t>treten</w:t>
      </w:r>
      <w:r w:rsidR="005E6B7B">
        <w:t xml:space="preserve"> </w:t>
      </w:r>
      <w:r>
        <w:t>sie</w:t>
      </w:r>
      <w:r w:rsidR="005E6B7B">
        <w:t xml:space="preserve"> </w:t>
      </w:r>
      <w:r>
        <w:t>dergestalt</w:t>
      </w:r>
      <w:r w:rsidR="005E6B7B">
        <w:t xml:space="preserve"> </w:t>
      </w:r>
      <w:r>
        <w:t>mit</w:t>
      </w:r>
      <w:r w:rsidR="005E6B7B">
        <w:t xml:space="preserve"> </w:t>
      </w:r>
      <w:r>
        <w:t>Füßen,</w:t>
      </w:r>
      <w:r w:rsidR="005E6B7B">
        <w:t xml:space="preserve"> </w:t>
      </w:r>
      <w:r>
        <w:t>daß</w:t>
      </w:r>
      <w:r w:rsidR="005E6B7B">
        <w:t xml:space="preserve"> </w:t>
      </w:r>
      <w:r>
        <w:t>ich</w:t>
      </w:r>
      <w:r w:rsidR="005E6B7B">
        <w:t xml:space="preserve"> </w:t>
      </w:r>
      <w:r>
        <w:t>von</w:t>
      </w:r>
      <w:r w:rsidR="005E6B7B">
        <w:t xml:space="preserve"> </w:t>
      </w:r>
      <w:r>
        <w:t>ihnen</w:t>
      </w:r>
      <w:r w:rsidR="005E6B7B">
        <w:t xml:space="preserve"> </w:t>
      </w:r>
      <w:r>
        <w:t>nichts</w:t>
      </w:r>
      <w:r w:rsidR="005E6B7B">
        <w:t xml:space="preserve"> </w:t>
      </w:r>
      <w:r>
        <w:t>Besseres</w:t>
      </w:r>
      <w:r w:rsidR="005E6B7B">
        <w:t xml:space="preserve"> </w:t>
      </w:r>
      <w:r>
        <w:t>als</w:t>
      </w:r>
      <w:r w:rsidR="005E6B7B">
        <w:t xml:space="preserve"> </w:t>
      </w:r>
      <w:r>
        <w:t>von</w:t>
      </w:r>
      <w:r w:rsidR="005E6B7B">
        <w:t xml:space="preserve"> </w:t>
      </w:r>
      <w:r>
        <w:t>Krokodilen,</w:t>
      </w:r>
      <w:r w:rsidR="005E6B7B">
        <w:t xml:space="preserve"> </w:t>
      </w:r>
      <w:r>
        <w:t>Tigern,</w:t>
      </w:r>
      <w:r w:rsidR="005E6B7B">
        <w:t xml:space="preserve"> </w:t>
      </w:r>
      <w:r>
        <w:t>Löwen</w:t>
      </w:r>
      <w:r w:rsidR="005E6B7B">
        <w:t xml:space="preserve"> </w:t>
      </w:r>
      <w:r>
        <w:t>und</w:t>
      </w:r>
      <w:r w:rsidR="005E6B7B">
        <w:t xml:space="preserve"> </w:t>
      </w:r>
      <w:r>
        <w:t>Bären</w:t>
      </w:r>
      <w:r w:rsidR="005E6B7B">
        <w:t xml:space="preserve"> </w:t>
      </w:r>
      <w:r>
        <w:t>zu</w:t>
      </w:r>
      <w:r w:rsidR="005E6B7B">
        <w:t xml:space="preserve"> </w:t>
      </w:r>
      <w:r>
        <w:t>hoffen</w:t>
      </w:r>
      <w:r w:rsidR="005E6B7B">
        <w:t xml:space="preserve"> </w:t>
      </w:r>
      <w:r>
        <w:t>wage.</w:t>
      </w:r>
      <w:r w:rsidR="005E6B7B">
        <w:t xml:space="preserve"> </w:t>
      </w:r>
      <w:r>
        <w:t>Doch</w:t>
      </w:r>
      <w:r w:rsidR="005E6B7B">
        <w:t xml:space="preserve"> </w:t>
      </w:r>
      <w:r>
        <w:t>dieß</w:t>
      </w:r>
      <w:r w:rsidR="005E6B7B">
        <w:t xml:space="preserve"> </w:t>
      </w:r>
      <w:r>
        <w:t>sind</w:t>
      </w:r>
      <w:r w:rsidR="005E6B7B">
        <w:t xml:space="preserve"> </w:t>
      </w:r>
      <w:r>
        <w:t>die</w:t>
      </w:r>
      <w:r w:rsidR="005E6B7B">
        <w:t xml:space="preserve"> </w:t>
      </w:r>
      <w:r>
        <w:t>Uebel</w:t>
      </w:r>
      <w:r w:rsidR="005E6B7B">
        <w:t xml:space="preserve"> </w:t>
      </w:r>
      <w:r>
        <w:t>dieser</w:t>
      </w:r>
      <w:r w:rsidR="005E6B7B">
        <w:t xml:space="preserve"> </w:t>
      </w:r>
      <w:r>
        <w:t>Welt,</w:t>
      </w:r>
      <w:r w:rsidR="005E6B7B">
        <w:t xml:space="preserve"> </w:t>
      </w:r>
      <w:r>
        <w:t>womit</w:t>
      </w:r>
      <w:r w:rsidR="005E6B7B">
        <w:t xml:space="preserve"> </w:t>
      </w:r>
      <w:r>
        <w:t>Gott</w:t>
      </w:r>
      <w:r w:rsidR="005E6B7B">
        <w:t xml:space="preserve"> </w:t>
      </w:r>
      <w:r>
        <w:t>seine</w:t>
      </w:r>
      <w:r w:rsidR="005E6B7B">
        <w:t xml:space="preserve"> </w:t>
      </w:r>
      <w:r>
        <w:t>Gläubigen</w:t>
      </w:r>
      <w:r w:rsidR="005E6B7B">
        <w:t xml:space="preserve"> </w:t>
      </w:r>
      <w:r>
        <w:t>prüft.</w:t>
      </w:r>
      <w:r w:rsidR="005E6B7B">
        <w:t xml:space="preserve"> </w:t>
      </w:r>
      <w:r>
        <w:t>Ich</w:t>
      </w:r>
      <w:r w:rsidR="005E6B7B">
        <w:t xml:space="preserve"> </w:t>
      </w:r>
      <w:r>
        <w:t>sage</w:t>
      </w:r>
      <w:r w:rsidR="005E6B7B">
        <w:t xml:space="preserve"> </w:t>
      </w:r>
      <w:r>
        <w:t>es</w:t>
      </w:r>
      <w:r w:rsidR="005E6B7B">
        <w:t xml:space="preserve"> </w:t>
      </w:r>
      <w:r>
        <w:t>in</w:t>
      </w:r>
      <w:r w:rsidR="005E6B7B">
        <w:t xml:space="preserve"> </w:t>
      </w:r>
      <w:r>
        <w:t>Christo,</w:t>
      </w:r>
      <w:r w:rsidR="005E6B7B">
        <w:t xml:space="preserve"> </w:t>
      </w:r>
      <w:r>
        <w:t>und</w:t>
      </w:r>
      <w:r w:rsidR="005E6B7B">
        <w:t xml:space="preserve"> </w:t>
      </w:r>
      <w:r>
        <w:t>lüge</w:t>
      </w:r>
      <w:r w:rsidR="005E6B7B">
        <w:t xml:space="preserve"> </w:t>
      </w:r>
      <w:r>
        <w:t>nicht,</w:t>
      </w:r>
      <w:r w:rsidR="005E6B7B">
        <w:t xml:space="preserve"> </w:t>
      </w:r>
      <w:r>
        <w:t>daß</w:t>
      </w:r>
      <w:r w:rsidR="005E6B7B">
        <w:t xml:space="preserve"> </w:t>
      </w:r>
      <w:r>
        <w:t>kein</w:t>
      </w:r>
      <w:r w:rsidR="005E6B7B">
        <w:t xml:space="preserve"> </w:t>
      </w:r>
      <w:r>
        <w:t>Schmerz</w:t>
      </w:r>
      <w:r w:rsidR="005E6B7B">
        <w:t xml:space="preserve"> </w:t>
      </w:r>
      <w:r>
        <w:t>uns</w:t>
      </w:r>
      <w:r w:rsidR="005E6B7B">
        <w:t xml:space="preserve"> </w:t>
      </w:r>
      <w:r>
        <w:t>so</w:t>
      </w:r>
      <w:r w:rsidR="005E6B7B">
        <w:t xml:space="preserve"> </w:t>
      </w:r>
      <w:r>
        <w:t>sehr</w:t>
      </w:r>
      <w:r w:rsidR="005E6B7B">
        <w:t xml:space="preserve"> </w:t>
      </w:r>
      <w:r>
        <w:t>quält,</w:t>
      </w:r>
      <w:r w:rsidR="005E6B7B">
        <w:t xml:space="preserve"> </w:t>
      </w:r>
      <w:r>
        <w:t>als</w:t>
      </w:r>
      <w:r w:rsidR="005E6B7B">
        <w:t xml:space="preserve"> </w:t>
      </w:r>
      <w:r>
        <w:t>der</w:t>
      </w:r>
      <w:r w:rsidR="005E6B7B">
        <w:t xml:space="preserve"> </w:t>
      </w:r>
      <w:r>
        <w:t>Unglaube</w:t>
      </w:r>
      <w:r w:rsidR="005E6B7B">
        <w:t xml:space="preserve"> </w:t>
      </w:r>
      <w:r>
        <w:t>einiger</w:t>
      </w:r>
      <w:r w:rsidR="005E6B7B">
        <w:t xml:space="preserve"> </w:t>
      </w:r>
      <w:r>
        <w:t>Schweitzer:</w:t>
      </w:r>
      <w:r w:rsidR="005E6B7B">
        <w:t xml:space="preserve"> </w:t>
      </w:r>
      <w:r>
        <w:t>dieser</w:t>
      </w:r>
      <w:r w:rsidR="005E6B7B">
        <w:t xml:space="preserve"> </w:t>
      </w:r>
      <w:r>
        <w:t>begleitet,</w:t>
      </w:r>
      <w:r w:rsidR="005E6B7B">
        <w:t xml:space="preserve"> </w:t>
      </w:r>
      <w:r>
        <w:t>plagt</w:t>
      </w:r>
      <w:r w:rsidR="005E6B7B">
        <w:t xml:space="preserve"> </w:t>
      </w:r>
      <w:r>
        <w:t>und</w:t>
      </w:r>
      <w:r w:rsidR="005E6B7B">
        <w:t xml:space="preserve"> </w:t>
      </w:r>
      <w:r>
        <w:t>schreckt</w:t>
      </w:r>
      <w:r w:rsidR="005E6B7B">
        <w:t xml:space="preserve"> </w:t>
      </w:r>
      <w:r>
        <w:t>mich</w:t>
      </w:r>
      <w:r w:rsidR="005E6B7B">
        <w:t xml:space="preserve"> </w:t>
      </w:r>
      <w:r>
        <w:t>jeden</w:t>
      </w:r>
      <w:r w:rsidR="005E6B7B">
        <w:t xml:space="preserve"> </w:t>
      </w:r>
      <w:r>
        <w:t>Augenblick,</w:t>
      </w:r>
      <w:r w:rsidR="005E6B7B">
        <w:t xml:space="preserve"> </w:t>
      </w:r>
      <w:r>
        <w:t>doch</w:t>
      </w:r>
      <w:r w:rsidR="005E6B7B">
        <w:t xml:space="preserve"> </w:t>
      </w:r>
      <w:r>
        <w:t>nicht,</w:t>
      </w:r>
      <w:r w:rsidR="005E6B7B">
        <w:t xml:space="preserve"> </w:t>
      </w:r>
      <w:r>
        <w:t>als</w:t>
      </w:r>
      <w:r w:rsidR="005E6B7B">
        <w:t xml:space="preserve"> </w:t>
      </w:r>
      <w:r>
        <w:t>befürchtete</w:t>
      </w:r>
      <w:r w:rsidR="005E6B7B">
        <w:t xml:space="preserve"> </w:t>
      </w:r>
      <w:r>
        <w:t>ich</w:t>
      </w:r>
      <w:r w:rsidR="005E6B7B">
        <w:t xml:space="preserve"> </w:t>
      </w:r>
      <w:r>
        <w:t>für</w:t>
      </w:r>
      <w:r w:rsidR="005E6B7B">
        <w:t xml:space="preserve"> </w:t>
      </w:r>
      <w:r>
        <w:t>mich</w:t>
      </w:r>
      <w:r w:rsidR="005E6B7B">
        <w:t xml:space="preserve"> </w:t>
      </w:r>
      <w:r>
        <w:t>Uebles,</w:t>
      </w:r>
      <w:r w:rsidR="005E6B7B">
        <w:t xml:space="preserve"> </w:t>
      </w:r>
      <w:r>
        <w:t>sondern</w:t>
      </w:r>
      <w:r w:rsidR="005E6B7B">
        <w:t xml:space="preserve"> </w:t>
      </w:r>
      <w:r>
        <w:t>vielmehr</w:t>
      </w:r>
      <w:r w:rsidR="005E6B7B">
        <w:t xml:space="preserve"> </w:t>
      </w:r>
      <w:r>
        <w:t>für</w:t>
      </w:r>
      <w:r w:rsidR="005E6B7B">
        <w:t xml:space="preserve"> </w:t>
      </w:r>
      <w:r>
        <w:t>jene.</w:t>
      </w:r>
      <w:r w:rsidR="005E6B7B">
        <w:t xml:space="preserve"> </w:t>
      </w:r>
      <w:r>
        <w:t>Denn</w:t>
      </w:r>
      <w:r w:rsidR="005E6B7B">
        <w:t xml:space="preserve"> </w:t>
      </w:r>
      <w:r>
        <w:t>es</w:t>
      </w:r>
      <w:r w:rsidR="005E6B7B">
        <w:t xml:space="preserve"> </w:t>
      </w:r>
      <w:r>
        <w:t>fliegt</w:t>
      </w:r>
      <w:r w:rsidR="005E6B7B">
        <w:t xml:space="preserve"> </w:t>
      </w:r>
      <w:r>
        <w:t>nun</w:t>
      </w:r>
      <w:r w:rsidR="005E6B7B">
        <w:t xml:space="preserve"> </w:t>
      </w:r>
      <w:r>
        <w:t>gleichsam</w:t>
      </w:r>
      <w:r w:rsidR="005E6B7B">
        <w:t xml:space="preserve"> </w:t>
      </w:r>
      <w:r>
        <w:t>alle</w:t>
      </w:r>
      <w:r w:rsidR="005E6B7B">
        <w:t xml:space="preserve"> </w:t>
      </w:r>
      <w:r>
        <w:t>Art</w:t>
      </w:r>
      <w:r w:rsidR="005E6B7B">
        <w:t xml:space="preserve"> </w:t>
      </w:r>
      <w:r>
        <w:t>des</w:t>
      </w:r>
      <w:r w:rsidR="005E6B7B">
        <w:t xml:space="preserve"> </w:t>
      </w:r>
      <w:r>
        <w:t>Bösen</w:t>
      </w:r>
      <w:r w:rsidR="005E6B7B">
        <w:t xml:space="preserve"> </w:t>
      </w:r>
      <w:r>
        <w:t>vor</w:t>
      </w:r>
      <w:r w:rsidR="005E6B7B">
        <w:t xml:space="preserve"> </w:t>
      </w:r>
      <w:r>
        <w:t>den</w:t>
      </w:r>
      <w:r w:rsidR="005E6B7B">
        <w:t xml:space="preserve"> </w:t>
      </w:r>
      <w:r>
        <w:t>Augen</w:t>
      </w:r>
      <w:r w:rsidR="005E6B7B">
        <w:t xml:space="preserve"> </w:t>
      </w:r>
      <w:r>
        <w:t>umher;</w:t>
      </w:r>
      <w:r w:rsidR="005E6B7B">
        <w:t xml:space="preserve"> </w:t>
      </w:r>
      <w:r>
        <w:t>die</w:t>
      </w:r>
      <w:r w:rsidR="005E6B7B">
        <w:t xml:space="preserve"> </w:t>
      </w:r>
      <w:r>
        <w:t>Bosheit</w:t>
      </w:r>
      <w:r w:rsidR="005E6B7B">
        <w:t xml:space="preserve"> </w:t>
      </w:r>
      <w:r>
        <w:t>ist</w:t>
      </w:r>
      <w:r w:rsidR="005E6B7B">
        <w:t xml:space="preserve"> </w:t>
      </w:r>
      <w:r>
        <w:t>nicht</w:t>
      </w:r>
      <w:r w:rsidR="005E6B7B">
        <w:t xml:space="preserve"> </w:t>
      </w:r>
      <w:r>
        <w:t>ferne,</w:t>
      </w:r>
      <w:r w:rsidR="005E6B7B">
        <w:t xml:space="preserve"> </w:t>
      </w:r>
      <w:r>
        <w:t>sie</w:t>
      </w:r>
      <w:r w:rsidR="005E6B7B">
        <w:t xml:space="preserve"> </w:t>
      </w:r>
      <w:r>
        <w:t>waltet</w:t>
      </w:r>
      <w:r w:rsidR="005E6B7B">
        <w:t xml:space="preserve"> </w:t>
      </w:r>
      <w:r>
        <w:t>bei</w:t>
      </w:r>
      <w:r w:rsidR="005E6B7B">
        <w:t xml:space="preserve"> </w:t>
      </w:r>
      <w:r>
        <w:t>dem</w:t>
      </w:r>
      <w:r w:rsidR="005E6B7B">
        <w:t xml:space="preserve"> </w:t>
      </w:r>
      <w:r>
        <w:t>nächsten</w:t>
      </w:r>
      <w:r w:rsidR="005E6B7B">
        <w:t xml:space="preserve"> </w:t>
      </w:r>
      <w:r>
        <w:t>besten;</w:t>
      </w:r>
      <w:r w:rsidR="005E6B7B">
        <w:t xml:space="preserve"> </w:t>
      </w:r>
      <w:r>
        <w:t>sofort</w:t>
      </w:r>
      <w:r w:rsidR="005E6B7B">
        <w:t xml:space="preserve"> </w:t>
      </w:r>
      <w:r>
        <w:t>warten</w:t>
      </w:r>
      <w:r w:rsidR="005E6B7B">
        <w:t xml:space="preserve"> </w:t>
      </w:r>
      <w:r>
        <w:t>unser</w:t>
      </w:r>
      <w:r w:rsidR="005E6B7B">
        <w:t xml:space="preserve"> </w:t>
      </w:r>
      <w:r>
        <w:t>aber</w:t>
      </w:r>
      <w:r w:rsidR="005E6B7B">
        <w:t xml:space="preserve"> </w:t>
      </w:r>
      <w:r>
        <w:t>auch</w:t>
      </w:r>
      <w:r w:rsidR="005E6B7B">
        <w:t xml:space="preserve"> </w:t>
      </w:r>
      <w:r>
        <w:t>Heimsuchungen</w:t>
      </w:r>
      <w:r w:rsidR="005E6B7B">
        <w:t xml:space="preserve"> </w:t>
      </w:r>
      <w:r>
        <w:t>so</w:t>
      </w:r>
      <w:r w:rsidR="005E6B7B">
        <w:t xml:space="preserve"> </w:t>
      </w:r>
      <w:r>
        <w:t>bedrohlich,</w:t>
      </w:r>
      <w:r w:rsidR="005E6B7B">
        <w:t xml:space="preserve"> </w:t>
      </w:r>
      <w:r>
        <w:t>daß,</w:t>
      </w:r>
      <w:r w:rsidR="005E6B7B">
        <w:t xml:space="preserve"> </w:t>
      </w:r>
      <w:r>
        <w:t>wenn</w:t>
      </w:r>
      <w:r w:rsidR="005E6B7B">
        <w:t xml:space="preserve"> </w:t>
      </w:r>
      <w:r>
        <w:t>sie</w:t>
      </w:r>
      <w:r w:rsidR="005E6B7B">
        <w:t xml:space="preserve"> </w:t>
      </w:r>
      <w:r>
        <w:t>uns</w:t>
      </w:r>
      <w:r w:rsidR="005E6B7B">
        <w:t xml:space="preserve"> </w:t>
      </w:r>
      <w:r>
        <w:t>einmal</w:t>
      </w:r>
      <w:r w:rsidR="005E6B7B">
        <w:t xml:space="preserve"> </w:t>
      </w:r>
      <w:r>
        <w:t>in</w:t>
      </w:r>
      <w:r w:rsidR="005E6B7B">
        <w:t xml:space="preserve"> </w:t>
      </w:r>
      <w:r>
        <w:t>ihrem</w:t>
      </w:r>
      <w:r w:rsidR="005E6B7B">
        <w:t xml:space="preserve"> </w:t>
      </w:r>
      <w:r>
        <w:t>Ungestüm</w:t>
      </w:r>
      <w:r w:rsidR="005E6B7B">
        <w:t xml:space="preserve"> </w:t>
      </w:r>
      <w:r>
        <w:t>erhaschen,</w:t>
      </w:r>
      <w:r w:rsidR="005E6B7B">
        <w:t xml:space="preserve"> </w:t>
      </w:r>
      <w:r>
        <w:t>ich</w:t>
      </w:r>
      <w:r w:rsidR="005E6B7B">
        <w:t xml:space="preserve"> </w:t>
      </w:r>
      <w:r>
        <w:t>fürchte</w:t>
      </w:r>
      <w:r w:rsidR="005E6B7B">
        <w:t xml:space="preserve"> </w:t>
      </w:r>
      <w:r>
        <w:t>wir</w:t>
      </w:r>
      <w:r w:rsidR="005E6B7B">
        <w:t xml:space="preserve"> </w:t>
      </w:r>
      <w:r>
        <w:t>möchten</w:t>
      </w:r>
      <w:r w:rsidR="005E6B7B">
        <w:t xml:space="preserve"> </w:t>
      </w:r>
      <w:r>
        <w:t>es</w:t>
      </w:r>
      <w:r w:rsidR="005E6B7B">
        <w:t xml:space="preserve"> </w:t>
      </w:r>
      <w:r>
        <w:t>nicht</w:t>
      </w:r>
      <w:r w:rsidR="005E6B7B">
        <w:t xml:space="preserve"> </w:t>
      </w:r>
      <w:r>
        <w:t>tragen</w:t>
      </w:r>
      <w:r w:rsidR="005E6B7B">
        <w:t xml:space="preserve"> </w:t>
      </w:r>
      <w:r>
        <w:t>können,</w:t>
      </w:r>
      <w:r w:rsidR="005E6B7B">
        <w:t xml:space="preserve"> </w:t>
      </w:r>
      <w:r>
        <w:t>und</w:t>
      </w:r>
      <w:r w:rsidR="005E6B7B">
        <w:t xml:space="preserve"> </w:t>
      </w:r>
      <w:r>
        <w:t>doch</w:t>
      </w:r>
      <w:r w:rsidR="005E6B7B">
        <w:t xml:space="preserve"> </w:t>
      </w:r>
      <w:r>
        <w:t>tragen</w:t>
      </w:r>
      <w:r w:rsidR="005E6B7B">
        <w:t xml:space="preserve"> </w:t>
      </w:r>
      <w:r>
        <w:t>müssen.</w:t>
      </w:r>
      <w:r w:rsidR="005E6B7B">
        <w:t xml:space="preserve"> </w:t>
      </w:r>
      <w:r>
        <w:t>Herr,</w:t>
      </w:r>
      <w:r w:rsidR="005E6B7B">
        <w:t xml:space="preserve"> </w:t>
      </w:r>
      <w:r>
        <w:t>Dein</w:t>
      </w:r>
      <w:r w:rsidR="005E6B7B">
        <w:t xml:space="preserve"> </w:t>
      </w:r>
      <w:r>
        <w:t>Wille</w:t>
      </w:r>
      <w:r w:rsidR="005E6B7B">
        <w:t xml:space="preserve"> </w:t>
      </w:r>
      <w:r>
        <w:t>geschehe!</w:t>
      </w:r>
      <w:r w:rsidR="005E6B7B">
        <w:t xml:space="preserve"> </w:t>
      </w:r>
      <w:r>
        <w:t>Franziskus</w:t>
      </w:r>
      <w:r w:rsidR="005E6B7B">
        <w:t xml:space="preserve"> </w:t>
      </w:r>
      <w:r>
        <w:t>wird</w:t>
      </w:r>
      <w:r w:rsidR="005E6B7B">
        <w:t xml:space="preserve"> </w:t>
      </w:r>
      <w:r>
        <w:t>Dir</w:t>
      </w:r>
      <w:r w:rsidR="005E6B7B">
        <w:t xml:space="preserve"> </w:t>
      </w:r>
      <w:r>
        <w:t>ohne</w:t>
      </w:r>
      <w:r w:rsidR="005E6B7B">
        <w:t xml:space="preserve"> </w:t>
      </w:r>
      <w:r>
        <w:t>Zweifel</w:t>
      </w:r>
      <w:r w:rsidR="005E6B7B">
        <w:t xml:space="preserve"> </w:t>
      </w:r>
      <w:r>
        <w:t>das</w:t>
      </w:r>
      <w:r w:rsidR="005E6B7B">
        <w:t xml:space="preserve"> </w:t>
      </w:r>
      <w:r>
        <w:t>Ganze</w:t>
      </w:r>
      <w:r w:rsidR="005E6B7B">
        <w:t xml:space="preserve"> </w:t>
      </w:r>
      <w:r>
        <w:t>treulich</w:t>
      </w:r>
      <w:r w:rsidR="005E6B7B">
        <w:t xml:space="preserve"> </w:t>
      </w:r>
      <w:r>
        <w:t>berichtet</w:t>
      </w:r>
      <w:r w:rsidR="005E6B7B">
        <w:t xml:space="preserve"> </w:t>
      </w:r>
      <w:r>
        <w:t>haben,</w:t>
      </w:r>
      <w:r w:rsidR="005E6B7B">
        <w:t xml:space="preserve"> </w:t>
      </w:r>
      <w:r>
        <w:t>weßwegen</w:t>
      </w:r>
      <w:r w:rsidR="005E6B7B">
        <w:t xml:space="preserve"> </w:t>
      </w:r>
      <w:r>
        <w:t>Du</w:t>
      </w:r>
      <w:r w:rsidR="005E6B7B">
        <w:t xml:space="preserve"> </w:t>
      </w:r>
      <w:r>
        <w:t>unserer</w:t>
      </w:r>
      <w:r w:rsidR="005E6B7B">
        <w:t xml:space="preserve"> </w:t>
      </w:r>
      <w:r>
        <w:t>Erinnerung</w:t>
      </w:r>
      <w:r w:rsidR="005E6B7B">
        <w:t xml:space="preserve"> </w:t>
      </w:r>
      <w:r>
        <w:t>nicht</w:t>
      </w:r>
      <w:r w:rsidR="005E6B7B">
        <w:t xml:space="preserve"> </w:t>
      </w:r>
      <w:r>
        <w:t>bedarfst.</w:t>
      </w:r>
      <w:r w:rsidR="005E6B7B">
        <w:t xml:space="preserve"> </w:t>
      </w:r>
      <w:r>
        <w:t>Ich</w:t>
      </w:r>
      <w:r w:rsidR="005E6B7B">
        <w:t xml:space="preserve"> </w:t>
      </w:r>
      <w:r>
        <w:t>arbeite</w:t>
      </w:r>
      <w:r w:rsidR="005E6B7B">
        <w:t xml:space="preserve"> </w:t>
      </w:r>
      <w:r>
        <w:t>jetzt</w:t>
      </w:r>
      <w:r w:rsidR="005E6B7B">
        <w:t xml:space="preserve"> </w:t>
      </w:r>
      <w:r>
        <w:t>Tag</w:t>
      </w:r>
      <w:r w:rsidR="005E6B7B">
        <w:t xml:space="preserve"> </w:t>
      </w:r>
      <w:r>
        <w:t>und</w:t>
      </w:r>
      <w:r w:rsidR="005E6B7B">
        <w:t xml:space="preserve"> </w:t>
      </w:r>
      <w:r>
        <w:t>Nacht</w:t>
      </w:r>
      <w:r w:rsidR="005E6B7B">
        <w:t xml:space="preserve"> </w:t>
      </w:r>
      <w:r>
        <w:t>an</w:t>
      </w:r>
      <w:r w:rsidR="005E6B7B">
        <w:t xml:space="preserve"> </w:t>
      </w:r>
      <w:r>
        <w:t>der</w:t>
      </w:r>
      <w:r w:rsidR="005E6B7B">
        <w:t xml:space="preserve"> </w:t>
      </w:r>
      <w:r>
        <w:t>Erklärung</w:t>
      </w:r>
      <w:r w:rsidR="005E6B7B">
        <w:t xml:space="preserve"> </w:t>
      </w:r>
      <w:r>
        <w:t>jener</w:t>
      </w:r>
      <w:r w:rsidR="005E6B7B">
        <w:t xml:space="preserve"> </w:t>
      </w:r>
      <w:r>
        <w:t>Artikel.</w:t>
      </w:r>
      <w:r w:rsidR="005E6B7B">
        <w:t xml:space="preserve"> </w:t>
      </w:r>
      <w:r>
        <w:t>Auch</w:t>
      </w:r>
      <w:r w:rsidR="005E6B7B">
        <w:t xml:space="preserve"> </w:t>
      </w:r>
      <w:r>
        <w:t>Du</w:t>
      </w:r>
      <w:r w:rsidR="005E6B7B">
        <w:t xml:space="preserve"> </w:t>
      </w:r>
      <w:r>
        <w:t>wirst</w:t>
      </w:r>
      <w:r w:rsidR="005E6B7B">
        <w:t xml:space="preserve"> </w:t>
      </w:r>
      <w:r>
        <w:t>dort</w:t>
      </w:r>
      <w:r w:rsidR="005E6B7B">
        <w:t xml:space="preserve"> </w:t>
      </w:r>
      <w:r>
        <w:t>unsern</w:t>
      </w:r>
      <w:r w:rsidR="005E6B7B">
        <w:t xml:space="preserve"> </w:t>
      </w:r>
      <w:r>
        <w:t>gemeinschaftlichen</w:t>
      </w:r>
      <w:r w:rsidR="005E6B7B">
        <w:t xml:space="preserve"> </w:t>
      </w:r>
      <w:r>
        <w:t>Christus</w:t>
      </w:r>
      <w:r w:rsidR="005E6B7B">
        <w:t xml:space="preserve"> </w:t>
      </w:r>
      <w:r>
        <w:t>anflehen,</w:t>
      </w:r>
      <w:r w:rsidR="005E6B7B">
        <w:t xml:space="preserve"> </w:t>
      </w:r>
      <w:r>
        <w:t>daß</w:t>
      </w:r>
      <w:r w:rsidR="005E6B7B">
        <w:t xml:space="preserve"> </w:t>
      </w:r>
      <w:r>
        <w:t>er</w:t>
      </w:r>
      <w:r w:rsidR="005E6B7B">
        <w:t xml:space="preserve"> </w:t>
      </w:r>
      <w:r>
        <w:t>mich</w:t>
      </w:r>
      <w:r w:rsidR="005E6B7B">
        <w:t xml:space="preserve"> </w:t>
      </w:r>
      <w:r>
        <w:t>nirgends</w:t>
      </w:r>
      <w:r w:rsidR="005E6B7B">
        <w:t xml:space="preserve"> </w:t>
      </w:r>
      <w:r>
        <w:t>fallen</w:t>
      </w:r>
      <w:r w:rsidR="005E6B7B">
        <w:t xml:space="preserve"> </w:t>
      </w:r>
      <w:r>
        <w:t>lasse;</w:t>
      </w:r>
      <w:r w:rsidR="005E6B7B">
        <w:t xml:space="preserve"> </w:t>
      </w:r>
      <w:r>
        <w:t>denn</w:t>
      </w:r>
      <w:r w:rsidR="005E6B7B">
        <w:t xml:space="preserve"> </w:t>
      </w:r>
      <w:r>
        <w:t>er</w:t>
      </w:r>
      <w:r w:rsidR="005E6B7B">
        <w:t xml:space="preserve"> </w:t>
      </w:r>
      <w:r>
        <w:t>wird</w:t>
      </w:r>
      <w:r w:rsidR="005E6B7B">
        <w:t xml:space="preserve"> </w:t>
      </w:r>
      <w:r>
        <w:t>gleichsam</w:t>
      </w:r>
      <w:r w:rsidR="005E6B7B">
        <w:t xml:space="preserve"> </w:t>
      </w:r>
      <w:r>
        <w:t>der</w:t>
      </w:r>
      <w:r w:rsidR="005E6B7B">
        <w:t xml:space="preserve"> </w:t>
      </w:r>
      <w:r>
        <w:t>vermischte</w:t>
      </w:r>
      <w:r w:rsidR="005E6B7B">
        <w:t xml:space="preserve"> </w:t>
      </w:r>
      <w:r>
        <w:t>Inhalt</w:t>
      </w:r>
      <w:r w:rsidR="005E6B7B">
        <w:t xml:space="preserve"> </w:t>
      </w:r>
      <w:r>
        <w:t>(famago)</w:t>
      </w:r>
      <w:r w:rsidR="005E6B7B">
        <w:t xml:space="preserve"> </w:t>
      </w:r>
      <w:r>
        <w:t>aller</w:t>
      </w:r>
      <w:r w:rsidR="005E6B7B">
        <w:t xml:space="preserve"> </w:t>
      </w:r>
      <w:r>
        <w:t>Meinungen</w:t>
      </w:r>
      <w:r w:rsidR="005E6B7B">
        <w:t xml:space="preserve"> </w:t>
      </w:r>
      <w:r>
        <w:t>sein,</w:t>
      </w:r>
      <w:r w:rsidR="005E6B7B">
        <w:t xml:space="preserve"> </w:t>
      </w:r>
      <w:r>
        <w:t>die</w:t>
      </w:r>
      <w:r w:rsidR="005E6B7B">
        <w:t xml:space="preserve"> </w:t>
      </w:r>
      <w:r>
        <w:t>heut</w:t>
      </w:r>
      <w:r w:rsidR="005E6B7B">
        <w:t xml:space="preserve"> </w:t>
      </w:r>
      <w:r>
        <w:t>zu</w:t>
      </w:r>
      <w:r w:rsidR="005E6B7B">
        <w:t xml:space="preserve"> </w:t>
      </w:r>
      <w:r>
        <w:t>Tage</w:t>
      </w:r>
      <w:r w:rsidR="005E6B7B">
        <w:t xml:space="preserve"> </w:t>
      </w:r>
      <w:r>
        <w:t>im</w:t>
      </w:r>
      <w:r w:rsidR="005E6B7B">
        <w:t xml:space="preserve"> </w:t>
      </w:r>
      <w:r>
        <w:t>Streit</w:t>
      </w:r>
      <w:r w:rsidR="005E6B7B">
        <w:t xml:space="preserve"> </w:t>
      </w:r>
      <w:r>
        <w:t>liegen.</w:t>
      </w:r>
      <w:r w:rsidR="005E6B7B">
        <w:t xml:space="preserve"> </w:t>
      </w:r>
      <w:r>
        <w:t>Ich</w:t>
      </w:r>
      <w:r w:rsidR="005E6B7B">
        <w:t xml:space="preserve"> </w:t>
      </w:r>
      <w:r>
        <w:t>schreibe</w:t>
      </w:r>
      <w:r w:rsidR="005E6B7B">
        <w:t xml:space="preserve"> </w:t>
      </w:r>
      <w:r>
        <w:t>aber</w:t>
      </w:r>
      <w:r w:rsidR="005E6B7B">
        <w:t xml:space="preserve"> </w:t>
      </w:r>
      <w:r>
        <w:t>deutsch;</w:t>
      </w:r>
      <w:r w:rsidR="005E6B7B">
        <w:t xml:space="preserve"> </w:t>
      </w:r>
      <w:r>
        <w:t>denn</w:t>
      </w:r>
      <w:r w:rsidR="005E6B7B">
        <w:t xml:space="preserve"> </w:t>
      </w:r>
      <w:r>
        <w:t>die</w:t>
      </w:r>
      <w:r w:rsidR="005E6B7B">
        <w:t xml:space="preserve"> </w:t>
      </w:r>
      <w:r>
        <w:t>Sätze</w:t>
      </w:r>
      <w:r w:rsidR="005E6B7B">
        <w:t xml:space="preserve"> </w:t>
      </w:r>
      <w:r>
        <w:t>sind</w:t>
      </w:r>
      <w:r w:rsidR="005E6B7B">
        <w:t xml:space="preserve"> </w:t>
      </w:r>
      <w:r>
        <w:t>in</w:t>
      </w:r>
      <w:r w:rsidR="005E6B7B">
        <w:t xml:space="preserve"> </w:t>
      </w:r>
      <w:r>
        <w:t>jeder</w:t>
      </w:r>
      <w:r w:rsidR="005E6B7B">
        <w:t xml:space="preserve"> </w:t>
      </w:r>
      <w:r>
        <w:t>deutschen</w:t>
      </w:r>
      <w:r w:rsidR="005E6B7B">
        <w:t xml:space="preserve"> </w:t>
      </w:r>
      <w:r>
        <w:t>Sprache</w:t>
      </w:r>
      <w:r w:rsidR="005E6B7B">
        <w:t xml:space="preserve"> </w:t>
      </w:r>
      <w:r>
        <w:t>herausgekommen.</w:t>
      </w:r>
    </w:p>
    <w:p w14:paraId="515D14CD" w14:textId="07B5BB0D" w:rsidR="005E6D2A" w:rsidRDefault="005E6D2A" w:rsidP="005E6D2A">
      <w:pPr>
        <w:pStyle w:val="StandardWeb"/>
      </w:pPr>
      <w:r>
        <w:t>Faber</w:t>
      </w:r>
      <w:r w:rsidR="005E6B7B">
        <w:t xml:space="preserve"> </w:t>
      </w:r>
      <w:r>
        <w:t>von</w:t>
      </w:r>
      <w:r w:rsidR="005E6B7B">
        <w:t xml:space="preserve"> </w:t>
      </w:r>
      <w:r>
        <w:t>Constanz</w:t>
      </w:r>
      <w:r w:rsidR="005E6B7B">
        <w:t xml:space="preserve"> </w:t>
      </w:r>
      <w:r>
        <w:t>plaudert</w:t>
      </w:r>
      <w:r w:rsidR="005E6B7B">
        <w:t xml:space="preserve"> </w:t>
      </w:r>
      <w:r>
        <w:t>gar</w:t>
      </w:r>
      <w:r w:rsidR="005E6B7B">
        <w:t xml:space="preserve"> </w:t>
      </w:r>
      <w:r>
        <w:t>zu</w:t>
      </w:r>
      <w:r w:rsidR="005E6B7B">
        <w:t xml:space="preserve"> </w:t>
      </w:r>
      <w:r>
        <w:t>dreist</w:t>
      </w:r>
      <w:r w:rsidR="005E6B7B">
        <w:t xml:space="preserve"> </w:t>
      </w:r>
      <w:r>
        <w:t>alles,</w:t>
      </w:r>
      <w:r w:rsidR="005E6B7B">
        <w:t xml:space="preserve"> </w:t>
      </w:r>
      <w:r>
        <w:t>was</w:t>
      </w:r>
      <w:r w:rsidR="005E6B7B">
        <w:t xml:space="preserve"> </w:t>
      </w:r>
      <w:r>
        <w:t>ihm</w:t>
      </w:r>
      <w:r w:rsidR="005E6B7B">
        <w:t xml:space="preserve"> </w:t>
      </w:r>
      <w:r>
        <w:t>in</w:t>
      </w:r>
      <w:r w:rsidR="005E6B7B">
        <w:t xml:space="preserve"> </w:t>
      </w:r>
      <w:r>
        <w:t>den</w:t>
      </w:r>
      <w:r w:rsidR="005E6B7B">
        <w:t xml:space="preserve"> </w:t>
      </w:r>
      <w:r>
        <w:t>Mund</w:t>
      </w:r>
      <w:r w:rsidR="005E6B7B">
        <w:t xml:space="preserve"> </w:t>
      </w:r>
      <w:r>
        <w:t>kommt,</w:t>
      </w:r>
      <w:r w:rsidR="005E6B7B">
        <w:t xml:space="preserve"> </w:t>
      </w:r>
      <w:r>
        <w:t>heraus;</w:t>
      </w:r>
      <w:r w:rsidR="005E6B7B">
        <w:t xml:space="preserve"> </w:t>
      </w:r>
      <w:r>
        <w:t>doch</w:t>
      </w:r>
      <w:r w:rsidR="005E6B7B">
        <w:t xml:space="preserve"> </w:t>
      </w:r>
      <w:r>
        <w:t>wird</w:t>
      </w:r>
      <w:r w:rsidR="005E6B7B">
        <w:t xml:space="preserve"> </w:t>
      </w:r>
      <w:r>
        <w:t>er</w:t>
      </w:r>
      <w:r w:rsidR="005E6B7B">
        <w:t xml:space="preserve"> </w:t>
      </w:r>
      <w:r>
        <w:t>einmal</w:t>
      </w:r>
      <w:r w:rsidR="005E6B7B">
        <w:t xml:space="preserve"> </w:t>
      </w:r>
      <w:r>
        <w:t>seinen</w:t>
      </w:r>
      <w:r w:rsidR="005E6B7B">
        <w:t xml:space="preserve"> </w:t>
      </w:r>
      <w:r>
        <w:t>Rächer</w:t>
      </w:r>
      <w:r w:rsidR="005E6B7B">
        <w:t xml:space="preserve"> </w:t>
      </w:r>
      <w:r>
        <w:t>und</w:t>
      </w:r>
      <w:r w:rsidR="005E6B7B">
        <w:t xml:space="preserve"> </w:t>
      </w:r>
      <w:r>
        <w:t>an</w:t>
      </w:r>
      <w:r w:rsidR="005E6B7B">
        <w:t xml:space="preserve"> </w:t>
      </w:r>
      <w:r>
        <w:t>demselben</w:t>
      </w:r>
      <w:r w:rsidR="005E6B7B">
        <w:t xml:space="preserve"> </w:t>
      </w:r>
      <w:r>
        <w:t>ein</w:t>
      </w:r>
      <w:r w:rsidR="005E6B7B">
        <w:t xml:space="preserve"> </w:t>
      </w:r>
      <w:r>
        <w:t>Scheermesser</w:t>
      </w:r>
      <w:r w:rsidR="005E6B7B">
        <w:t xml:space="preserve"> </w:t>
      </w:r>
      <w:r>
        <w:t>finden.</w:t>
      </w:r>
      <w:r w:rsidR="005E6B7B">
        <w:t xml:space="preserve"> </w:t>
      </w:r>
      <w:r>
        <w:t>Wiewohl</w:t>
      </w:r>
      <w:r w:rsidR="005E6B7B">
        <w:t xml:space="preserve"> </w:t>
      </w:r>
      <w:r>
        <w:t>er</w:t>
      </w:r>
      <w:r w:rsidR="005E6B7B">
        <w:t xml:space="preserve"> </w:t>
      </w:r>
      <w:r>
        <w:t>an</w:t>
      </w:r>
      <w:r w:rsidR="005E6B7B">
        <w:t xml:space="preserve"> </w:t>
      </w:r>
      <w:r>
        <w:t>gesunder</w:t>
      </w:r>
      <w:r w:rsidR="005E6B7B">
        <w:t xml:space="preserve"> </w:t>
      </w:r>
      <w:r>
        <w:t>Bildung</w:t>
      </w:r>
      <w:r w:rsidR="005E6B7B">
        <w:t xml:space="preserve"> </w:t>
      </w:r>
      <w:r>
        <w:t>so</w:t>
      </w:r>
      <w:r w:rsidR="005E6B7B">
        <w:t xml:space="preserve"> </w:t>
      </w:r>
      <w:r>
        <w:t>arm</w:t>
      </w:r>
      <w:r w:rsidR="005E6B7B">
        <w:t xml:space="preserve"> </w:t>
      </w:r>
      <w:r>
        <w:t>ist,</w:t>
      </w:r>
      <w:r w:rsidR="005E6B7B">
        <w:t xml:space="preserve"> </w:t>
      </w:r>
      <w:r>
        <w:t>daß</w:t>
      </w:r>
      <w:r w:rsidR="005E6B7B">
        <w:t xml:space="preserve"> </w:t>
      </w:r>
      <w:r>
        <w:t>es</w:t>
      </w:r>
      <w:r w:rsidR="005E6B7B">
        <w:t xml:space="preserve"> </w:t>
      </w:r>
      <w:r>
        <w:t>mir</w:t>
      </w:r>
      <w:r w:rsidR="005E6B7B">
        <w:t xml:space="preserve"> </w:t>
      </w:r>
      <w:r>
        <w:t>vorkommt,</w:t>
      </w:r>
      <w:r w:rsidR="005E6B7B">
        <w:t xml:space="preserve"> </w:t>
      </w:r>
      <w:r>
        <w:t>als</w:t>
      </w:r>
      <w:r w:rsidR="005E6B7B">
        <w:t xml:space="preserve"> </w:t>
      </w:r>
      <w:r>
        <w:t>habe</w:t>
      </w:r>
      <w:r w:rsidR="005E6B7B">
        <w:t xml:space="preserve"> </w:t>
      </w:r>
      <w:r>
        <w:t>er</w:t>
      </w:r>
      <w:r w:rsidR="005E6B7B">
        <w:t xml:space="preserve"> </w:t>
      </w:r>
      <w:r>
        <w:t>alles,</w:t>
      </w:r>
      <w:r w:rsidR="005E6B7B">
        <w:t xml:space="preserve"> </w:t>
      </w:r>
      <w:r>
        <w:t>was</w:t>
      </w:r>
      <w:r w:rsidR="005E6B7B">
        <w:t xml:space="preserve"> </w:t>
      </w:r>
      <w:r>
        <w:t>ihm</w:t>
      </w:r>
      <w:r w:rsidR="005E6B7B">
        <w:t xml:space="preserve"> </w:t>
      </w:r>
      <w:r>
        <w:t>einst</w:t>
      </w:r>
      <w:r w:rsidR="005E6B7B">
        <w:t xml:space="preserve"> </w:t>
      </w:r>
      <w:r>
        <w:t>im</w:t>
      </w:r>
      <w:r w:rsidR="005E6B7B">
        <w:t xml:space="preserve"> </w:t>
      </w:r>
      <w:r>
        <w:t>Christenthum</w:t>
      </w:r>
      <w:r w:rsidR="005E6B7B">
        <w:t xml:space="preserve"> </w:t>
      </w:r>
      <w:r>
        <w:t>gelehrt</w:t>
      </w:r>
      <w:r w:rsidR="005E6B7B">
        <w:t xml:space="preserve"> </w:t>
      </w:r>
      <w:r>
        <w:t>worden,</w:t>
      </w:r>
      <w:r w:rsidR="005E6B7B">
        <w:t xml:space="preserve"> </w:t>
      </w:r>
      <w:r>
        <w:t>zu</w:t>
      </w:r>
      <w:r w:rsidR="005E6B7B">
        <w:t xml:space="preserve"> </w:t>
      </w:r>
      <w:r>
        <w:t>Rom</w:t>
      </w:r>
      <w:r w:rsidR="005E6B7B">
        <w:t xml:space="preserve"> </w:t>
      </w:r>
      <w:r>
        <w:t>verlernt,</w:t>
      </w:r>
      <w:r w:rsidR="005E6B7B">
        <w:t xml:space="preserve"> </w:t>
      </w:r>
      <w:r>
        <w:t>und</w:t>
      </w:r>
      <w:r w:rsidR="005E6B7B">
        <w:t xml:space="preserve"> </w:t>
      </w:r>
      <w:r>
        <w:t>mit</w:t>
      </w:r>
      <w:r w:rsidR="005E6B7B">
        <w:t xml:space="preserve"> </w:t>
      </w:r>
      <w:r>
        <w:t>Recht.</w:t>
      </w:r>
      <w:r w:rsidR="005E6B7B">
        <w:t xml:space="preserve"> </w:t>
      </w:r>
      <w:r>
        <w:t>Denn</w:t>
      </w:r>
      <w:r w:rsidR="005E6B7B">
        <w:t xml:space="preserve"> </w:t>
      </w:r>
      <w:r>
        <w:t>was</w:t>
      </w:r>
      <w:r w:rsidR="005E6B7B">
        <w:t xml:space="preserve"> </w:t>
      </w:r>
      <w:r>
        <w:t>hat</w:t>
      </w:r>
      <w:r w:rsidR="005E6B7B">
        <w:t xml:space="preserve"> </w:t>
      </w:r>
      <w:r>
        <w:t>Rom</w:t>
      </w:r>
      <w:r w:rsidR="005E6B7B">
        <w:t xml:space="preserve"> </w:t>
      </w:r>
      <w:r>
        <w:t>mit</w:t>
      </w:r>
      <w:r w:rsidR="005E6B7B">
        <w:t xml:space="preserve"> </w:t>
      </w:r>
      <w:r>
        <w:t>Christus</w:t>
      </w:r>
      <w:r w:rsidR="005E6B7B">
        <w:t xml:space="preserve"> </w:t>
      </w:r>
      <w:r>
        <w:t>zu</w:t>
      </w:r>
      <w:r w:rsidR="005E6B7B">
        <w:t xml:space="preserve"> </w:t>
      </w:r>
      <w:r>
        <w:t>schaffen?</w:t>
      </w:r>
      <w:r w:rsidR="005E6B7B">
        <w:t xml:space="preserve"> </w:t>
      </w:r>
      <w:r>
        <w:t>Wenn</w:t>
      </w:r>
      <w:r w:rsidR="005E6B7B">
        <w:t xml:space="preserve"> </w:t>
      </w:r>
      <w:r>
        <w:t>man</w:t>
      </w:r>
      <w:r w:rsidR="005E6B7B">
        <w:t xml:space="preserve"> </w:t>
      </w:r>
      <w:r>
        <w:t>diesen</w:t>
      </w:r>
      <w:r w:rsidR="005E6B7B">
        <w:t xml:space="preserve"> </w:t>
      </w:r>
      <w:r>
        <w:t>dahin</w:t>
      </w:r>
      <w:r w:rsidR="005E6B7B">
        <w:t xml:space="preserve"> </w:t>
      </w:r>
      <w:r>
        <w:t>zu</w:t>
      </w:r>
      <w:r w:rsidR="005E6B7B">
        <w:t xml:space="preserve"> </w:t>
      </w:r>
      <w:r>
        <w:t>bringen</w:t>
      </w:r>
      <w:r w:rsidR="005E6B7B">
        <w:t xml:space="preserve"> </w:t>
      </w:r>
      <w:r>
        <w:t>wagt,</w:t>
      </w:r>
      <w:r w:rsidR="005E6B7B">
        <w:t xml:space="preserve"> </w:t>
      </w:r>
      <w:r>
        <w:t>so</w:t>
      </w:r>
      <w:r w:rsidR="005E6B7B">
        <w:t xml:space="preserve"> </w:t>
      </w:r>
      <w:r>
        <w:t>ist’s</w:t>
      </w:r>
      <w:r w:rsidR="005E6B7B">
        <w:t xml:space="preserve"> </w:t>
      </w:r>
      <w:r>
        <w:t>ein</w:t>
      </w:r>
      <w:r w:rsidR="005E6B7B">
        <w:t xml:space="preserve"> </w:t>
      </w:r>
      <w:r>
        <w:t>Wunder,</w:t>
      </w:r>
      <w:r w:rsidR="005E6B7B">
        <w:t xml:space="preserve"> </w:t>
      </w:r>
      <w:r>
        <w:t>wenn</w:t>
      </w:r>
      <w:r w:rsidR="005E6B7B">
        <w:t xml:space="preserve"> </w:t>
      </w:r>
      <w:r>
        <w:t>man</w:t>
      </w:r>
      <w:r w:rsidR="005E6B7B">
        <w:t xml:space="preserve"> </w:t>
      </w:r>
      <w:r>
        <w:t>nicht</w:t>
      </w:r>
      <w:r w:rsidR="005E6B7B">
        <w:t xml:space="preserve"> </w:t>
      </w:r>
      <w:r>
        <w:t>Schläge</w:t>
      </w:r>
      <w:r w:rsidR="005E6B7B">
        <w:t xml:space="preserve"> </w:t>
      </w:r>
      <w:r>
        <w:t>bekommt.</w:t>
      </w:r>
      <w:r w:rsidR="005E6B7B">
        <w:t xml:space="preserve"> </w:t>
      </w:r>
      <w:r>
        <w:t>Es</w:t>
      </w:r>
      <w:r w:rsidR="005E6B7B">
        <w:t xml:space="preserve"> </w:t>
      </w:r>
      <w:r>
        <w:t>gibt</w:t>
      </w:r>
      <w:r w:rsidR="005E6B7B">
        <w:t xml:space="preserve"> </w:t>
      </w:r>
      <w:r>
        <w:t>nichts</w:t>
      </w:r>
      <w:r w:rsidR="005E6B7B">
        <w:t xml:space="preserve"> </w:t>
      </w:r>
      <w:r>
        <w:t>Neues,</w:t>
      </w:r>
      <w:r w:rsidR="005E6B7B">
        <w:t xml:space="preserve"> </w:t>
      </w:r>
      <w:r>
        <w:t>das</w:t>
      </w:r>
      <w:r w:rsidR="005E6B7B">
        <w:t xml:space="preserve"> </w:t>
      </w:r>
      <w:r>
        <w:t>Dich</w:t>
      </w:r>
      <w:r w:rsidR="005E6B7B">
        <w:t xml:space="preserve"> </w:t>
      </w:r>
      <w:r>
        <w:t>sonderlich</w:t>
      </w:r>
      <w:r w:rsidR="005E6B7B">
        <w:t xml:space="preserve"> </w:t>
      </w:r>
      <w:r>
        <w:t>interessieren</w:t>
      </w:r>
      <w:r w:rsidR="005E6B7B">
        <w:t xml:space="preserve"> </w:t>
      </w:r>
      <w:r>
        <w:t>könnte.</w:t>
      </w:r>
      <w:r w:rsidR="005E6B7B">
        <w:t xml:space="preserve"> </w:t>
      </w:r>
      <w:r>
        <w:t>Wenn</w:t>
      </w:r>
      <w:r w:rsidR="005E6B7B">
        <w:t xml:space="preserve"> </w:t>
      </w:r>
      <w:r>
        <w:t>aber</w:t>
      </w:r>
      <w:r w:rsidR="005E6B7B">
        <w:t xml:space="preserve"> </w:t>
      </w:r>
      <w:r>
        <w:t>etwas</w:t>
      </w:r>
      <w:r w:rsidR="005E6B7B">
        <w:t xml:space="preserve"> </w:t>
      </w:r>
      <w:r>
        <w:t>vorkommt,</w:t>
      </w:r>
      <w:r w:rsidR="005E6B7B">
        <w:t xml:space="preserve"> </w:t>
      </w:r>
      <w:r>
        <w:t>will</w:t>
      </w:r>
      <w:r w:rsidR="005E6B7B">
        <w:t xml:space="preserve"> </w:t>
      </w:r>
      <w:r>
        <w:t>ich</w:t>
      </w:r>
      <w:r w:rsidR="005E6B7B">
        <w:t xml:space="preserve"> </w:t>
      </w:r>
      <w:r>
        <w:t>Dich</w:t>
      </w:r>
      <w:r w:rsidR="005E6B7B">
        <w:t xml:space="preserve"> </w:t>
      </w:r>
      <w:r>
        <w:t>davon</w:t>
      </w:r>
      <w:r w:rsidR="005E6B7B">
        <w:t xml:space="preserve"> </w:t>
      </w:r>
      <w:r>
        <w:t>benachrichtigen.</w:t>
      </w:r>
      <w:r w:rsidR="005E6B7B">
        <w:t xml:space="preserve"> </w:t>
      </w:r>
      <w:r>
        <w:t>Constanz</w:t>
      </w:r>
      <w:r w:rsidR="005E6B7B">
        <w:t xml:space="preserve"> </w:t>
      </w:r>
      <w:r>
        <w:t>hat</w:t>
      </w:r>
      <w:r w:rsidR="005E6B7B">
        <w:t xml:space="preserve"> </w:t>
      </w:r>
      <w:r>
        <w:t>seinen</w:t>
      </w:r>
      <w:r w:rsidR="005E6B7B">
        <w:t xml:space="preserve"> </w:t>
      </w:r>
      <w:r>
        <w:t>Apostel,</w:t>
      </w:r>
      <w:r w:rsidR="005E6B7B">
        <w:t xml:space="preserve"> </w:t>
      </w:r>
      <w:r>
        <w:t>den</w:t>
      </w:r>
      <w:r w:rsidR="005E6B7B">
        <w:t xml:space="preserve"> </w:t>
      </w:r>
      <w:r>
        <w:t>Prediger</w:t>
      </w:r>
      <w:r w:rsidR="005E6B7B">
        <w:t xml:space="preserve"> </w:t>
      </w:r>
      <w:r>
        <w:t>Vannius,</w:t>
      </w:r>
      <w:r w:rsidR="005E6B7B">
        <w:t xml:space="preserve"> </w:t>
      </w:r>
      <w:r>
        <w:t>welchen</w:t>
      </w:r>
      <w:r w:rsidR="005E6B7B">
        <w:t xml:space="preserve"> </w:t>
      </w:r>
      <w:r>
        <w:t>es</w:t>
      </w:r>
      <w:r w:rsidR="005E6B7B">
        <w:t xml:space="preserve"> </w:t>
      </w:r>
      <w:r>
        <w:t>auch</w:t>
      </w:r>
      <w:r w:rsidR="005E6B7B">
        <w:t xml:space="preserve"> </w:t>
      </w:r>
      <w:r>
        <w:t>gegen</w:t>
      </w:r>
      <w:r w:rsidR="005E6B7B">
        <w:t xml:space="preserve"> </w:t>
      </w:r>
      <w:r>
        <w:t>die</w:t>
      </w:r>
      <w:r w:rsidR="005E6B7B">
        <w:t xml:space="preserve"> </w:t>
      </w:r>
      <w:r>
        <w:t>päpstlichen</w:t>
      </w:r>
      <w:r w:rsidR="005E6B7B">
        <w:t xml:space="preserve"> </w:t>
      </w:r>
      <w:r>
        <w:t>Schriftgelehrten</w:t>
      </w:r>
      <w:r w:rsidR="005E6B7B">
        <w:t xml:space="preserve"> </w:t>
      </w:r>
      <w:r>
        <w:t>und</w:t>
      </w:r>
      <w:r w:rsidR="005E6B7B">
        <w:t xml:space="preserve"> </w:t>
      </w:r>
      <w:r>
        <w:t>Pharisäer</w:t>
      </w:r>
      <w:r w:rsidR="005E6B7B">
        <w:t xml:space="preserve"> </w:t>
      </w:r>
      <w:r>
        <w:t>tapfer</w:t>
      </w:r>
      <w:r w:rsidR="005E6B7B">
        <w:t xml:space="preserve"> </w:t>
      </w:r>
      <w:r>
        <w:t>vertheidigt;</w:t>
      </w:r>
      <w:r w:rsidR="005E6B7B">
        <w:t xml:space="preserve"> </w:t>
      </w:r>
      <w:r>
        <w:t>ich</w:t>
      </w:r>
      <w:r w:rsidR="005E6B7B">
        <w:t xml:space="preserve"> </w:t>
      </w:r>
      <w:r>
        <w:t>hoffe</w:t>
      </w:r>
      <w:r w:rsidR="005E6B7B">
        <w:t xml:space="preserve"> </w:t>
      </w:r>
      <w:r>
        <w:t>daher,</w:t>
      </w:r>
      <w:r w:rsidR="005E6B7B">
        <w:t xml:space="preserve"> </w:t>
      </w:r>
      <w:r>
        <w:t>daß</w:t>
      </w:r>
      <w:r w:rsidR="005E6B7B">
        <w:t xml:space="preserve"> </w:t>
      </w:r>
      <w:r>
        <w:t>die</w:t>
      </w:r>
      <w:r w:rsidR="005E6B7B">
        <w:t xml:space="preserve"> </w:t>
      </w:r>
      <w:r>
        <w:t>Rabulisten</w:t>
      </w:r>
      <w:r w:rsidR="005E6B7B">
        <w:t xml:space="preserve"> </w:t>
      </w:r>
      <w:r>
        <w:t>(Zungendrescher)</w:t>
      </w:r>
      <w:r w:rsidR="005E6B7B">
        <w:t xml:space="preserve"> </w:t>
      </w:r>
      <w:r>
        <w:t>bei</w:t>
      </w:r>
      <w:r w:rsidR="005E6B7B">
        <w:t xml:space="preserve"> </w:t>
      </w:r>
      <w:r>
        <w:t>dem</w:t>
      </w:r>
      <w:r w:rsidR="005E6B7B">
        <w:t xml:space="preserve"> </w:t>
      </w:r>
      <w:r>
        <w:t>Constanzer</w:t>
      </w:r>
      <w:r w:rsidR="005E6B7B">
        <w:t xml:space="preserve"> </w:t>
      </w:r>
      <w:r>
        <w:t>Gericht</w:t>
      </w:r>
      <w:r w:rsidR="005E6B7B">
        <w:t xml:space="preserve"> </w:t>
      </w:r>
      <w:r>
        <w:t>in</w:t>
      </w:r>
      <w:r w:rsidR="005E6B7B">
        <w:t xml:space="preserve"> </w:t>
      </w:r>
      <w:r>
        <w:t>Bälde</w:t>
      </w:r>
      <w:r w:rsidR="005E6B7B">
        <w:t xml:space="preserve"> </w:t>
      </w:r>
      <w:r>
        <w:t>sich</w:t>
      </w:r>
      <w:r w:rsidR="005E6B7B">
        <w:t xml:space="preserve"> </w:t>
      </w:r>
      <w:r>
        <w:t>vermindern</w:t>
      </w:r>
      <w:r w:rsidR="005E6B7B">
        <w:t xml:space="preserve"> </w:t>
      </w:r>
      <w:r>
        <w:t>werden.</w:t>
      </w:r>
      <w:r w:rsidR="005E6B7B">
        <w:t xml:space="preserve"> </w:t>
      </w:r>
      <w:r>
        <w:t>Grüße</w:t>
      </w:r>
      <w:r w:rsidR="005E6B7B">
        <w:t xml:space="preserve"> </w:t>
      </w:r>
      <w:r>
        <w:t>in</w:t>
      </w:r>
      <w:r w:rsidR="005E6B7B">
        <w:t xml:space="preserve"> </w:t>
      </w:r>
      <w:r>
        <w:t>unserem</w:t>
      </w:r>
      <w:r w:rsidR="005E6B7B">
        <w:t xml:space="preserve"> </w:t>
      </w:r>
      <w:r>
        <w:t>Namen</w:t>
      </w:r>
      <w:r w:rsidR="005E6B7B">
        <w:t xml:space="preserve"> </w:t>
      </w:r>
      <w:r>
        <w:t>Barthol.</w:t>
      </w:r>
      <w:r w:rsidR="005E6B7B">
        <w:t xml:space="preserve"> </w:t>
      </w:r>
      <w:r>
        <w:t>Stocker</w:t>
      </w:r>
      <w:r w:rsidR="005E6B7B">
        <w:t xml:space="preserve"> </w:t>
      </w:r>
      <w:r>
        <w:t>und</w:t>
      </w:r>
      <w:r w:rsidR="005E6B7B">
        <w:t xml:space="preserve"> </w:t>
      </w:r>
      <w:r>
        <w:t>eure</w:t>
      </w:r>
      <w:r w:rsidR="005E6B7B">
        <w:t xml:space="preserve"> </w:t>
      </w:r>
      <w:r>
        <w:t>christliche</w:t>
      </w:r>
      <w:r w:rsidR="005E6B7B">
        <w:t xml:space="preserve"> </w:t>
      </w:r>
      <w:r>
        <w:t>Gemeinde,</w:t>
      </w:r>
      <w:r w:rsidR="005E6B7B">
        <w:t xml:space="preserve"> </w:t>
      </w:r>
      <w:r>
        <w:t>welche</w:t>
      </w:r>
      <w:r w:rsidR="005E6B7B">
        <w:t xml:space="preserve"> </w:t>
      </w:r>
      <w:r>
        <w:t>Du</w:t>
      </w:r>
      <w:r w:rsidR="005E6B7B">
        <w:t xml:space="preserve"> </w:t>
      </w:r>
      <w:r>
        <w:t>auch</w:t>
      </w:r>
      <w:r w:rsidR="005E6B7B">
        <w:t xml:space="preserve"> </w:t>
      </w:r>
      <w:r>
        <w:t>unablässig</w:t>
      </w:r>
      <w:r w:rsidR="005E6B7B">
        <w:t xml:space="preserve"> </w:t>
      </w:r>
      <w:r>
        <w:t>in</w:t>
      </w:r>
      <w:r w:rsidR="005E6B7B">
        <w:t xml:space="preserve"> </w:t>
      </w:r>
      <w:r>
        <w:t>der</w:t>
      </w:r>
      <w:r w:rsidR="005E6B7B">
        <w:t xml:space="preserve"> </w:t>
      </w:r>
      <w:r>
        <w:t>heilsamen</w:t>
      </w:r>
      <w:r w:rsidR="005E6B7B">
        <w:t xml:space="preserve"> </w:t>
      </w:r>
      <w:r>
        <w:t>Lehre</w:t>
      </w:r>
      <w:r w:rsidR="005E6B7B">
        <w:t xml:space="preserve"> </w:t>
      </w:r>
      <w:r>
        <w:t>befestigen</w:t>
      </w:r>
      <w:r w:rsidR="005E6B7B">
        <w:t xml:space="preserve"> </w:t>
      </w:r>
      <w:r>
        <w:t>und</w:t>
      </w:r>
      <w:r w:rsidR="005E6B7B">
        <w:t xml:space="preserve"> </w:t>
      </w:r>
      <w:r>
        <w:t>unterweisen</w:t>
      </w:r>
      <w:r w:rsidR="005E6B7B">
        <w:t xml:space="preserve"> </w:t>
      </w:r>
      <w:r>
        <w:t>wirst,</w:t>
      </w:r>
      <w:r w:rsidR="005E6B7B">
        <w:t xml:space="preserve"> </w:t>
      </w:r>
      <w:r>
        <w:t>damit</w:t>
      </w:r>
      <w:r w:rsidR="005E6B7B">
        <w:t xml:space="preserve"> </w:t>
      </w:r>
      <w:r>
        <w:t>sie</w:t>
      </w:r>
      <w:r w:rsidR="005E6B7B">
        <w:t xml:space="preserve"> </w:t>
      </w:r>
      <w:r>
        <w:t>nicht</w:t>
      </w:r>
      <w:r w:rsidR="005E6B7B">
        <w:t xml:space="preserve"> </w:t>
      </w:r>
      <w:r>
        <w:t>für</w:t>
      </w:r>
      <w:r w:rsidR="005E6B7B">
        <w:t xml:space="preserve"> </w:t>
      </w:r>
      <w:r>
        <w:t>sich</w:t>
      </w:r>
      <w:r w:rsidR="005E6B7B">
        <w:t xml:space="preserve"> </w:t>
      </w:r>
      <w:r>
        <w:t>fürchten,</w:t>
      </w:r>
      <w:r w:rsidR="005E6B7B">
        <w:t xml:space="preserve"> </w:t>
      </w:r>
      <w:r>
        <w:t>obgleich</w:t>
      </w:r>
      <w:r w:rsidR="005E6B7B">
        <w:t xml:space="preserve"> </w:t>
      </w:r>
      <w:r>
        <w:t>sie</w:t>
      </w:r>
      <w:r w:rsidR="005E6B7B">
        <w:t xml:space="preserve"> </w:t>
      </w:r>
      <w:r>
        <w:t>eine</w:t>
      </w:r>
      <w:r w:rsidR="005E6B7B">
        <w:t xml:space="preserve"> </w:t>
      </w:r>
      <w:r>
        <w:t>sehr</w:t>
      </w:r>
      <w:r w:rsidR="005E6B7B">
        <w:t xml:space="preserve"> </w:t>
      </w:r>
      <w:r>
        <w:t>kleine</w:t>
      </w:r>
      <w:r w:rsidR="005E6B7B">
        <w:t xml:space="preserve"> </w:t>
      </w:r>
      <w:r>
        <w:t>Heerde</w:t>
      </w:r>
      <w:r w:rsidR="005E6B7B">
        <w:t xml:space="preserve"> </w:t>
      </w:r>
      <w:r>
        <w:t>sind.</w:t>
      </w:r>
      <w:r w:rsidR="005E6B7B">
        <w:t xml:space="preserve"> </w:t>
      </w:r>
      <w:r>
        <w:t>Denn</w:t>
      </w:r>
      <w:r w:rsidR="005E6B7B">
        <w:t xml:space="preserve"> </w:t>
      </w:r>
      <w:r>
        <w:t>ich</w:t>
      </w:r>
      <w:r w:rsidR="005E6B7B">
        <w:t xml:space="preserve"> </w:t>
      </w:r>
      <w:r>
        <w:t>bin</w:t>
      </w:r>
      <w:r w:rsidR="005E6B7B">
        <w:t xml:space="preserve"> </w:t>
      </w:r>
      <w:r>
        <w:t>in</w:t>
      </w:r>
      <w:r w:rsidR="005E6B7B">
        <w:t xml:space="preserve"> </w:t>
      </w:r>
      <w:r>
        <w:t>so</w:t>
      </w:r>
      <w:r w:rsidR="005E6B7B">
        <w:t xml:space="preserve"> </w:t>
      </w:r>
      <w:r>
        <w:t>viele</w:t>
      </w:r>
      <w:r w:rsidR="005E6B7B">
        <w:t xml:space="preserve"> </w:t>
      </w:r>
      <w:r>
        <w:t>Geschäfte</w:t>
      </w:r>
      <w:r w:rsidR="005E6B7B">
        <w:t xml:space="preserve"> </w:t>
      </w:r>
      <w:r>
        <w:t>verwickelt,</w:t>
      </w:r>
      <w:r w:rsidR="005E6B7B">
        <w:t xml:space="preserve"> </w:t>
      </w:r>
      <w:r>
        <w:t>daß</w:t>
      </w:r>
      <w:r w:rsidR="005E6B7B">
        <w:t xml:space="preserve"> </w:t>
      </w:r>
      <w:r>
        <w:t>ich</w:t>
      </w:r>
      <w:r w:rsidR="005E6B7B">
        <w:t xml:space="preserve"> </w:t>
      </w:r>
      <w:r>
        <w:t>dießmal</w:t>
      </w:r>
      <w:r w:rsidR="005E6B7B">
        <w:t xml:space="preserve"> </w:t>
      </w:r>
      <w:r>
        <w:t>nicht</w:t>
      </w:r>
      <w:r w:rsidR="005E6B7B">
        <w:t xml:space="preserve"> </w:t>
      </w:r>
      <w:r>
        <w:t>an</w:t>
      </w:r>
      <w:r w:rsidR="005E6B7B">
        <w:t xml:space="preserve"> </w:t>
      </w:r>
      <w:r>
        <w:t>sie</w:t>
      </w:r>
      <w:r w:rsidR="005E6B7B">
        <w:t xml:space="preserve"> </w:t>
      </w:r>
      <w:r>
        <w:t>schreiben</w:t>
      </w:r>
      <w:r w:rsidR="005E6B7B">
        <w:t xml:space="preserve"> </w:t>
      </w:r>
      <w:r>
        <w:t>kann;</w:t>
      </w:r>
      <w:r w:rsidR="005E6B7B">
        <w:t xml:space="preserve"> </w:t>
      </w:r>
      <w:r>
        <w:t>sobald</w:t>
      </w:r>
      <w:r w:rsidR="005E6B7B">
        <w:t xml:space="preserve"> </w:t>
      </w:r>
      <w:r>
        <w:t>es</w:t>
      </w:r>
      <w:r w:rsidR="005E6B7B">
        <w:t xml:space="preserve"> </w:t>
      </w:r>
      <w:r>
        <w:t>sich</w:t>
      </w:r>
      <w:r w:rsidR="005E6B7B">
        <w:t xml:space="preserve"> </w:t>
      </w:r>
      <w:r>
        <w:t>aber</w:t>
      </w:r>
      <w:r w:rsidR="005E6B7B">
        <w:t xml:space="preserve"> </w:t>
      </w:r>
      <w:r>
        <w:t>geben</w:t>
      </w:r>
      <w:r w:rsidR="005E6B7B">
        <w:t xml:space="preserve"> </w:t>
      </w:r>
      <w:r>
        <w:t>wird,</w:t>
      </w:r>
      <w:r w:rsidR="005E6B7B">
        <w:t xml:space="preserve"> </w:t>
      </w:r>
      <w:r>
        <w:t>will</w:t>
      </w:r>
      <w:r w:rsidR="005E6B7B">
        <w:t xml:space="preserve"> </w:t>
      </w:r>
      <w:r>
        <w:t>ich</w:t>
      </w:r>
      <w:r w:rsidR="005E6B7B">
        <w:t xml:space="preserve"> </w:t>
      </w:r>
      <w:r>
        <w:t>mit</w:t>
      </w:r>
      <w:r w:rsidR="005E6B7B">
        <w:t xml:space="preserve"> </w:t>
      </w:r>
      <w:r>
        <w:t>Vergnügen</w:t>
      </w:r>
      <w:r w:rsidR="005E6B7B">
        <w:t xml:space="preserve"> </w:t>
      </w:r>
      <w:r>
        <w:t>an</w:t>
      </w:r>
      <w:r w:rsidR="005E6B7B">
        <w:t xml:space="preserve"> </w:t>
      </w:r>
      <w:r>
        <w:t>sie</w:t>
      </w:r>
      <w:r w:rsidR="005E6B7B">
        <w:t xml:space="preserve"> </w:t>
      </w:r>
      <w:r>
        <w:t>schreiben.</w:t>
      </w:r>
      <w:r w:rsidR="005E6B7B">
        <w:t xml:space="preserve"> </w:t>
      </w:r>
      <w:r>
        <w:t>Christus</w:t>
      </w:r>
      <w:r w:rsidR="005E6B7B">
        <w:t xml:space="preserve"> </w:t>
      </w:r>
      <w:r>
        <w:t>erhalte</w:t>
      </w:r>
      <w:r w:rsidR="005E6B7B">
        <w:t xml:space="preserve"> </w:t>
      </w:r>
      <w:r>
        <w:t>Dich</w:t>
      </w:r>
      <w:r w:rsidR="005E6B7B">
        <w:t xml:space="preserve"> </w:t>
      </w:r>
      <w:r>
        <w:t>sammt</w:t>
      </w:r>
      <w:r w:rsidR="005E6B7B">
        <w:t xml:space="preserve"> </w:t>
      </w:r>
      <w:r>
        <w:t>ihr</w:t>
      </w:r>
      <w:r w:rsidR="005E6B7B">
        <w:t xml:space="preserve"> </w:t>
      </w:r>
      <w:r>
        <w:t>unversehrt.</w:t>
      </w:r>
    </w:p>
    <w:p w14:paraId="504DE7B9" w14:textId="435AD414" w:rsidR="00066F22" w:rsidRDefault="00066F22" w:rsidP="00066F22">
      <w:pPr>
        <w:pStyle w:val="berschrift2"/>
      </w:pPr>
      <w:r>
        <w:t>An</w:t>
      </w:r>
      <w:r w:rsidR="005E6B7B">
        <w:t xml:space="preserve"> </w:t>
      </w:r>
      <w:r w:rsidR="005E6D2A">
        <w:t>Herrn</w:t>
      </w:r>
      <w:r w:rsidR="005E6B7B">
        <w:t xml:space="preserve"> </w:t>
      </w:r>
      <w:r w:rsidR="005E6D2A">
        <w:t>Nikolausen</w:t>
      </w:r>
      <w:r w:rsidR="005E6B7B">
        <w:t xml:space="preserve"> </w:t>
      </w:r>
      <w:r w:rsidR="005E6D2A">
        <w:t>von</w:t>
      </w:r>
      <w:r w:rsidR="005E6B7B">
        <w:t xml:space="preserve"> </w:t>
      </w:r>
      <w:r w:rsidR="005E6D2A">
        <w:t>Wattenwyl,</w:t>
      </w:r>
      <w:r w:rsidR="005E6B7B">
        <w:t xml:space="preserve"> </w:t>
      </w:r>
      <w:r w:rsidR="005E6D2A">
        <w:t>Propst</w:t>
      </w:r>
      <w:r w:rsidR="005E6B7B">
        <w:t xml:space="preserve"> </w:t>
      </w:r>
      <w:r w:rsidR="005E6D2A">
        <w:t>zu</w:t>
      </w:r>
      <w:r w:rsidR="005E6B7B">
        <w:t xml:space="preserve"> </w:t>
      </w:r>
      <w:r w:rsidR="005E6D2A">
        <w:t>Bern</w:t>
      </w:r>
      <w:r w:rsidR="005E6B7B">
        <w:t xml:space="preserve"> </w:t>
      </w:r>
      <w:r w:rsidR="005E6D2A">
        <w:t>im</w:t>
      </w:r>
      <w:r w:rsidR="005E6B7B">
        <w:t xml:space="preserve"> </w:t>
      </w:r>
      <w:r w:rsidR="005E6D2A">
        <w:t>Uechtland,</w:t>
      </w:r>
    </w:p>
    <w:p w14:paraId="73C12942" w14:textId="70A6940C" w:rsidR="005E6D2A" w:rsidRDefault="005E6D2A" w:rsidP="00066F22">
      <w:r>
        <w:t>Gnade</w:t>
      </w:r>
      <w:r w:rsidR="005E6B7B">
        <w:t xml:space="preserve"> </w:t>
      </w:r>
      <w:r>
        <w:t>und</w:t>
      </w:r>
      <w:r w:rsidR="005E6B7B">
        <w:t xml:space="preserve"> </w:t>
      </w:r>
      <w:r>
        <w:t>Frieden</w:t>
      </w:r>
      <w:r w:rsidR="005E6B7B">
        <w:t xml:space="preserve"> </w:t>
      </w:r>
      <w:r>
        <w:t>von</w:t>
      </w:r>
      <w:r w:rsidR="005E6B7B">
        <w:t xml:space="preserve"> </w:t>
      </w:r>
      <w:r>
        <w:t>Gott,</w:t>
      </w:r>
      <w:r w:rsidR="005E6B7B">
        <w:t xml:space="preserve"> </w:t>
      </w:r>
      <w:r>
        <w:t>unsern</w:t>
      </w:r>
      <w:r w:rsidR="005E6B7B">
        <w:t xml:space="preserve"> </w:t>
      </w:r>
      <w:r>
        <w:t>Herrn</w:t>
      </w:r>
      <w:r w:rsidR="005E6B7B">
        <w:t xml:space="preserve"> </w:t>
      </w:r>
      <w:r>
        <w:t>Jesu</w:t>
      </w:r>
      <w:r w:rsidR="005E6B7B">
        <w:t xml:space="preserve"> </w:t>
      </w:r>
      <w:r>
        <w:t>Christo!</w:t>
      </w:r>
    </w:p>
    <w:p w14:paraId="5458C5CE" w14:textId="08F71C9E" w:rsidR="005E6D2A" w:rsidRDefault="005E6D2A" w:rsidP="005E6D2A">
      <w:pPr>
        <w:pStyle w:val="StandardWeb"/>
      </w:pPr>
      <w:r>
        <w:t>Wie</w:t>
      </w:r>
      <w:r w:rsidR="005E6B7B">
        <w:t xml:space="preserve"> </w:t>
      </w:r>
      <w:r>
        <w:t>es</w:t>
      </w:r>
      <w:r w:rsidR="005E6B7B">
        <w:t xml:space="preserve"> </w:t>
      </w:r>
      <w:r>
        <w:t>allen</w:t>
      </w:r>
      <w:r w:rsidR="005E6B7B">
        <w:t xml:space="preserve"> </w:t>
      </w:r>
      <w:r>
        <w:t>Christen</w:t>
      </w:r>
      <w:r w:rsidR="005E6B7B">
        <w:t xml:space="preserve"> </w:t>
      </w:r>
      <w:r>
        <w:t>zur</w:t>
      </w:r>
      <w:r w:rsidR="005E6B7B">
        <w:t xml:space="preserve"> </w:t>
      </w:r>
      <w:r>
        <w:t>Freude</w:t>
      </w:r>
      <w:r w:rsidR="005E6B7B">
        <w:t xml:space="preserve"> </w:t>
      </w:r>
      <w:r>
        <w:t>gereicht,</w:t>
      </w:r>
      <w:r w:rsidR="005E6B7B">
        <w:t xml:space="preserve"> </w:t>
      </w:r>
      <w:r>
        <w:t>o</w:t>
      </w:r>
      <w:r w:rsidR="005E6B7B">
        <w:t xml:space="preserve"> </w:t>
      </w:r>
      <w:r>
        <w:t>allerliebster</w:t>
      </w:r>
      <w:r w:rsidR="005E6B7B">
        <w:t xml:space="preserve"> </w:t>
      </w:r>
      <w:r>
        <w:t>Bruder</w:t>
      </w:r>
      <w:r w:rsidR="005E6B7B">
        <w:t xml:space="preserve"> </w:t>
      </w:r>
      <w:r>
        <w:t>in</w:t>
      </w:r>
      <w:r w:rsidR="005E6B7B">
        <w:t xml:space="preserve"> </w:t>
      </w:r>
      <w:r>
        <w:t>Christo</w:t>
      </w:r>
      <w:r w:rsidR="005E6B7B">
        <w:t xml:space="preserve"> </w:t>
      </w:r>
      <w:r>
        <w:t>Jesu!</w:t>
      </w:r>
      <w:r w:rsidR="005E6B7B">
        <w:t xml:space="preserve"> </w:t>
      </w:r>
      <w:r>
        <w:t>daß</w:t>
      </w:r>
      <w:r w:rsidR="005E6B7B">
        <w:t xml:space="preserve"> </w:t>
      </w:r>
      <w:r>
        <w:t>der</w:t>
      </w:r>
      <w:r w:rsidR="005E6B7B">
        <w:t xml:space="preserve"> </w:t>
      </w:r>
      <w:r>
        <w:t>Glaube</w:t>
      </w:r>
      <w:r w:rsidR="005E6B7B">
        <w:t xml:space="preserve"> </w:t>
      </w:r>
      <w:r>
        <w:t>in</w:t>
      </w:r>
      <w:r w:rsidR="005E6B7B">
        <w:t xml:space="preserve"> </w:t>
      </w:r>
      <w:r>
        <w:t>deinem</w:t>
      </w:r>
      <w:r w:rsidR="005E6B7B">
        <w:t xml:space="preserve"> </w:t>
      </w:r>
      <w:r>
        <w:t>Vaterlande,</w:t>
      </w:r>
      <w:r w:rsidR="005E6B7B">
        <w:t xml:space="preserve"> </w:t>
      </w:r>
      <w:r>
        <w:t>in</w:t>
      </w:r>
      <w:r w:rsidR="005E6B7B">
        <w:t xml:space="preserve"> </w:t>
      </w:r>
      <w:r>
        <w:t>der</w:t>
      </w:r>
      <w:r w:rsidR="005E6B7B">
        <w:t xml:space="preserve"> </w:t>
      </w:r>
      <w:r>
        <w:t>frommen</w:t>
      </w:r>
      <w:r w:rsidR="005E6B7B">
        <w:t xml:space="preserve"> </w:t>
      </w:r>
      <w:r>
        <w:t>Stadt</w:t>
      </w:r>
      <w:r w:rsidR="005E6B7B">
        <w:t xml:space="preserve"> </w:t>
      </w:r>
      <w:r>
        <w:t>Bern,</w:t>
      </w:r>
      <w:r w:rsidR="005E6B7B">
        <w:t xml:space="preserve"> </w:t>
      </w:r>
      <w:r>
        <w:t>täglich</w:t>
      </w:r>
      <w:r w:rsidR="005E6B7B">
        <w:t xml:space="preserve"> </w:t>
      </w:r>
      <w:r>
        <w:t>wächst</w:t>
      </w:r>
      <w:r w:rsidR="005E6B7B">
        <w:t xml:space="preserve"> </w:t>
      </w:r>
      <w:r>
        <w:t>und</w:t>
      </w:r>
      <w:r w:rsidR="005E6B7B">
        <w:t xml:space="preserve"> </w:t>
      </w:r>
      <w:r>
        <w:t>zunimmt,</w:t>
      </w:r>
      <w:r w:rsidR="005E6B7B">
        <w:t xml:space="preserve"> </w:t>
      </w:r>
      <w:r>
        <w:t>so</w:t>
      </w:r>
      <w:r w:rsidR="005E6B7B">
        <w:t xml:space="preserve"> </w:t>
      </w:r>
      <w:r>
        <w:t>freut</w:t>
      </w:r>
      <w:r w:rsidR="005E6B7B">
        <w:t xml:space="preserve"> </w:t>
      </w:r>
      <w:r>
        <w:t>mich</w:t>
      </w:r>
      <w:r w:rsidR="005E6B7B">
        <w:t xml:space="preserve"> </w:t>
      </w:r>
      <w:r>
        <w:t>besonders</w:t>
      </w:r>
      <w:r w:rsidR="005E6B7B">
        <w:t xml:space="preserve"> </w:t>
      </w:r>
      <w:r>
        <w:t>deine</w:t>
      </w:r>
      <w:r w:rsidR="005E6B7B">
        <w:t xml:space="preserve"> </w:t>
      </w:r>
      <w:r>
        <w:t>Bekehrung</w:t>
      </w:r>
      <w:r w:rsidR="005E6B7B">
        <w:t xml:space="preserve"> </w:t>
      </w:r>
      <w:r>
        <w:t>von</w:t>
      </w:r>
      <w:r w:rsidR="005E6B7B">
        <w:t xml:space="preserve"> </w:t>
      </w:r>
      <w:r>
        <w:t>der</w:t>
      </w:r>
      <w:r w:rsidR="005E6B7B">
        <w:t xml:space="preserve"> </w:t>
      </w:r>
      <w:r>
        <w:t>Finsterniß</w:t>
      </w:r>
      <w:r w:rsidR="005E6B7B">
        <w:t xml:space="preserve"> </w:t>
      </w:r>
      <w:r>
        <w:t>zum</w:t>
      </w:r>
      <w:r w:rsidR="005E6B7B">
        <w:t xml:space="preserve"> </w:t>
      </w:r>
      <w:r>
        <w:t>Lichte.</w:t>
      </w:r>
      <w:r w:rsidR="005E6B7B">
        <w:t xml:space="preserve"> </w:t>
      </w:r>
      <w:r>
        <w:t>Denn</w:t>
      </w:r>
      <w:r w:rsidR="005E6B7B">
        <w:t xml:space="preserve"> </w:t>
      </w:r>
      <w:r>
        <w:t>viele</w:t>
      </w:r>
      <w:r w:rsidR="005E6B7B">
        <w:t xml:space="preserve"> </w:t>
      </w:r>
      <w:r>
        <w:t>Dinge</w:t>
      </w:r>
      <w:r w:rsidR="005E6B7B">
        <w:t xml:space="preserve"> </w:t>
      </w:r>
      <w:r>
        <w:t>sind,</w:t>
      </w:r>
      <w:r w:rsidR="005E6B7B">
        <w:t xml:space="preserve"> </w:t>
      </w:r>
      <w:r>
        <w:t>die</w:t>
      </w:r>
      <w:r w:rsidR="005E6B7B">
        <w:t xml:space="preserve"> </w:t>
      </w:r>
      <w:r>
        <w:t>dich</w:t>
      </w:r>
      <w:r w:rsidR="005E6B7B">
        <w:t xml:space="preserve"> </w:t>
      </w:r>
      <w:r>
        <w:t>daran</w:t>
      </w:r>
      <w:r w:rsidR="005E6B7B">
        <w:t xml:space="preserve"> </w:t>
      </w:r>
      <w:r>
        <w:t>hätten</w:t>
      </w:r>
      <w:r w:rsidR="005E6B7B">
        <w:t xml:space="preserve"> </w:t>
      </w:r>
      <w:r>
        <w:t>hindern</w:t>
      </w:r>
      <w:r w:rsidR="005E6B7B">
        <w:t xml:space="preserve"> </w:t>
      </w:r>
      <w:r>
        <w:t>können:</w:t>
      </w:r>
      <w:r w:rsidR="005E6B7B">
        <w:t xml:space="preserve"> </w:t>
      </w:r>
      <w:r>
        <w:t>dein</w:t>
      </w:r>
      <w:r w:rsidR="005E6B7B">
        <w:t xml:space="preserve"> </w:t>
      </w:r>
      <w:r>
        <w:t>vornehmes</w:t>
      </w:r>
      <w:r w:rsidR="005E6B7B">
        <w:t xml:space="preserve"> </w:t>
      </w:r>
      <w:r>
        <w:t>Geschlecht</w:t>
      </w:r>
      <w:r w:rsidR="005E6B7B">
        <w:t xml:space="preserve"> </w:t>
      </w:r>
      <w:r>
        <w:t>(Dein</w:t>
      </w:r>
      <w:r w:rsidR="005E6B7B">
        <w:t xml:space="preserve"> </w:t>
      </w:r>
      <w:r>
        <w:t>eigener</w:t>
      </w:r>
      <w:r w:rsidR="005E6B7B">
        <w:t xml:space="preserve"> </w:t>
      </w:r>
      <w:r>
        <w:t>Vater</w:t>
      </w:r>
      <w:r w:rsidR="005E6B7B">
        <w:t xml:space="preserve"> </w:t>
      </w:r>
      <w:r>
        <w:t>vorzüglich</w:t>
      </w:r>
      <w:r w:rsidR="005E6B7B">
        <w:t xml:space="preserve"> </w:t>
      </w:r>
      <w:r>
        <w:t>bekleidete</w:t>
      </w:r>
      <w:r w:rsidR="005E6B7B">
        <w:t xml:space="preserve"> </w:t>
      </w:r>
      <w:r>
        <w:t>oft</w:t>
      </w:r>
      <w:r w:rsidR="005E6B7B">
        <w:t xml:space="preserve"> </w:t>
      </w:r>
      <w:r>
        <w:t>das</w:t>
      </w:r>
      <w:r w:rsidR="005E6B7B">
        <w:t xml:space="preserve"> </w:t>
      </w:r>
      <w:r>
        <w:t>Schultheißen-</w:t>
      </w:r>
      <w:r w:rsidR="005E6B7B">
        <w:t xml:space="preserve"> </w:t>
      </w:r>
      <w:r>
        <w:t>und</w:t>
      </w:r>
      <w:r w:rsidR="005E6B7B">
        <w:t xml:space="preserve"> </w:t>
      </w:r>
      <w:r>
        <w:t>andere</w:t>
      </w:r>
      <w:r w:rsidR="005E6B7B">
        <w:t xml:space="preserve"> </w:t>
      </w:r>
      <w:r>
        <w:t>Aemter),</w:t>
      </w:r>
      <w:r w:rsidR="005E6B7B">
        <w:t xml:space="preserve"> </w:t>
      </w:r>
      <w:r>
        <w:t>Reichthum,</w:t>
      </w:r>
      <w:r w:rsidR="005E6B7B">
        <w:t xml:space="preserve"> </w:t>
      </w:r>
      <w:r>
        <w:t>eigene</w:t>
      </w:r>
      <w:r w:rsidR="005E6B7B">
        <w:t xml:space="preserve"> </w:t>
      </w:r>
      <w:r>
        <w:t>Verdienste</w:t>
      </w:r>
      <w:r w:rsidR="005E6B7B">
        <w:t xml:space="preserve"> </w:t>
      </w:r>
      <w:r>
        <w:t>und</w:t>
      </w:r>
      <w:r w:rsidR="005E6B7B">
        <w:t xml:space="preserve"> </w:t>
      </w:r>
      <w:r>
        <w:t>deine</w:t>
      </w:r>
      <w:r w:rsidR="005E6B7B">
        <w:t xml:space="preserve"> </w:t>
      </w:r>
      <w:r>
        <w:t>bekannte</w:t>
      </w:r>
      <w:r w:rsidR="005E6B7B">
        <w:t xml:space="preserve"> </w:t>
      </w:r>
      <w:r>
        <w:t>Milde</w:t>
      </w:r>
      <w:r w:rsidR="005E6B7B">
        <w:t xml:space="preserve"> </w:t>
      </w:r>
      <w:r>
        <w:t>und</w:t>
      </w:r>
      <w:r w:rsidR="005E6B7B">
        <w:t xml:space="preserve"> </w:t>
      </w:r>
      <w:r>
        <w:t>Güte</w:t>
      </w:r>
      <w:r w:rsidR="005E6B7B">
        <w:t xml:space="preserve"> </w:t>
      </w:r>
      <w:r>
        <w:t>gegen</w:t>
      </w:r>
      <w:r w:rsidR="005E6B7B">
        <w:t xml:space="preserve"> </w:t>
      </w:r>
      <w:r>
        <w:t>die</w:t>
      </w:r>
      <w:r w:rsidR="005E6B7B">
        <w:t xml:space="preserve"> </w:t>
      </w:r>
      <w:r>
        <w:t>Menschen,</w:t>
      </w:r>
      <w:r w:rsidR="005E6B7B">
        <w:t xml:space="preserve"> </w:t>
      </w:r>
      <w:r>
        <w:t>und</w:t>
      </w:r>
      <w:r w:rsidR="005E6B7B">
        <w:t xml:space="preserve"> </w:t>
      </w:r>
      <w:r>
        <w:t>endlich,</w:t>
      </w:r>
      <w:r w:rsidR="005E6B7B">
        <w:t xml:space="preserve"> </w:t>
      </w:r>
      <w:r>
        <w:t>was</w:t>
      </w:r>
      <w:r w:rsidR="005E6B7B">
        <w:t xml:space="preserve"> </w:t>
      </w:r>
      <w:r>
        <w:t>dich</w:t>
      </w:r>
      <w:r w:rsidR="005E6B7B">
        <w:t xml:space="preserve"> </w:t>
      </w:r>
      <w:r>
        <w:t>am</w:t>
      </w:r>
      <w:r w:rsidR="005E6B7B">
        <w:t xml:space="preserve"> </w:t>
      </w:r>
      <w:r>
        <w:t>meisten</w:t>
      </w:r>
      <w:r w:rsidR="005E6B7B">
        <w:t xml:space="preserve"> </w:t>
      </w:r>
      <w:r>
        <w:t>hätte</w:t>
      </w:r>
      <w:r w:rsidR="005E6B7B">
        <w:t xml:space="preserve"> </w:t>
      </w:r>
      <w:r>
        <w:t>hindern</w:t>
      </w:r>
      <w:r w:rsidR="005E6B7B">
        <w:t xml:space="preserve"> </w:t>
      </w:r>
      <w:r>
        <w:t>können,</w:t>
      </w:r>
      <w:r w:rsidR="005E6B7B">
        <w:t xml:space="preserve"> </w:t>
      </w:r>
      <w:r>
        <w:t>die</w:t>
      </w:r>
      <w:r w:rsidR="005E6B7B">
        <w:t xml:space="preserve"> </w:t>
      </w:r>
      <w:r>
        <w:t>Hochachtung,</w:t>
      </w:r>
      <w:r w:rsidR="005E6B7B">
        <w:t xml:space="preserve"> </w:t>
      </w:r>
      <w:r>
        <w:t>die</w:t>
      </w:r>
      <w:r w:rsidR="005E6B7B">
        <w:t xml:space="preserve"> </w:t>
      </w:r>
      <w:r>
        <w:t>dir</w:t>
      </w:r>
      <w:r w:rsidR="005E6B7B">
        <w:t xml:space="preserve"> </w:t>
      </w:r>
      <w:r>
        <w:t>von</w:t>
      </w:r>
      <w:r w:rsidR="005E6B7B">
        <w:t xml:space="preserve"> </w:t>
      </w:r>
      <w:r>
        <w:t>Seite</w:t>
      </w:r>
      <w:r w:rsidR="005E6B7B">
        <w:t xml:space="preserve"> </w:t>
      </w:r>
      <w:r>
        <w:t>so</w:t>
      </w:r>
      <w:r w:rsidR="005E6B7B">
        <w:t xml:space="preserve"> </w:t>
      </w:r>
      <w:r>
        <w:t>vieler</w:t>
      </w:r>
      <w:r w:rsidR="005E6B7B">
        <w:t xml:space="preserve"> </w:t>
      </w:r>
      <w:r>
        <w:t>Päpste</w:t>
      </w:r>
      <w:r w:rsidR="005E6B7B">
        <w:t xml:space="preserve"> </w:t>
      </w:r>
      <w:r>
        <w:t>und</w:t>
      </w:r>
      <w:r w:rsidR="005E6B7B">
        <w:t xml:space="preserve"> </w:t>
      </w:r>
      <w:r>
        <w:t>Bischöfe</w:t>
      </w:r>
      <w:r w:rsidR="005E6B7B">
        <w:t xml:space="preserve"> </w:t>
      </w:r>
      <w:r>
        <w:t>zu</w:t>
      </w:r>
      <w:r w:rsidR="005E6B7B">
        <w:t xml:space="preserve"> </w:t>
      </w:r>
      <w:r>
        <w:t>Theil</w:t>
      </w:r>
      <w:r w:rsidR="005E6B7B">
        <w:t xml:space="preserve"> </w:t>
      </w:r>
      <w:r>
        <w:t>wurde.</w:t>
      </w:r>
      <w:r w:rsidR="005E6B7B">
        <w:t xml:space="preserve"> </w:t>
      </w:r>
      <w:r>
        <w:t>Diese</w:t>
      </w:r>
      <w:r w:rsidR="005E6B7B">
        <w:t xml:space="preserve"> </w:t>
      </w:r>
      <w:r>
        <w:t>Dinge</w:t>
      </w:r>
      <w:r w:rsidR="005E6B7B">
        <w:t xml:space="preserve"> </w:t>
      </w:r>
      <w:r>
        <w:t>alle</w:t>
      </w:r>
      <w:r w:rsidR="005E6B7B">
        <w:t xml:space="preserve"> </w:t>
      </w:r>
      <w:r>
        <w:t>hätten</w:t>
      </w:r>
      <w:r w:rsidR="005E6B7B">
        <w:t xml:space="preserve"> </w:t>
      </w:r>
      <w:r>
        <w:t>dich</w:t>
      </w:r>
      <w:r w:rsidR="005E6B7B">
        <w:t xml:space="preserve"> </w:t>
      </w:r>
      <w:r>
        <w:t>ohne</w:t>
      </w:r>
      <w:r w:rsidR="005E6B7B">
        <w:t xml:space="preserve"> </w:t>
      </w:r>
      <w:r>
        <w:t>Zweifel</w:t>
      </w:r>
      <w:r w:rsidR="005E6B7B">
        <w:t xml:space="preserve"> </w:t>
      </w:r>
      <w:r>
        <w:t>an</w:t>
      </w:r>
      <w:r w:rsidR="005E6B7B">
        <w:t xml:space="preserve"> </w:t>
      </w:r>
      <w:r>
        <w:t>einem</w:t>
      </w:r>
      <w:r w:rsidR="005E6B7B">
        <w:t xml:space="preserve"> </w:t>
      </w:r>
      <w:r>
        <w:t>freien</w:t>
      </w:r>
      <w:r w:rsidR="005E6B7B">
        <w:t xml:space="preserve"> </w:t>
      </w:r>
      <w:r>
        <w:t>Bekenntniß</w:t>
      </w:r>
      <w:r w:rsidR="005E6B7B">
        <w:t xml:space="preserve"> </w:t>
      </w:r>
      <w:r>
        <w:t>des</w:t>
      </w:r>
      <w:r w:rsidR="005E6B7B">
        <w:t xml:space="preserve"> </w:t>
      </w:r>
      <w:r>
        <w:t>Evangeliums</w:t>
      </w:r>
      <w:r w:rsidR="005E6B7B">
        <w:t xml:space="preserve"> </w:t>
      </w:r>
      <w:r>
        <w:t>Christi</w:t>
      </w:r>
      <w:r w:rsidR="005E6B7B">
        <w:t xml:space="preserve"> </w:t>
      </w:r>
      <w:r>
        <w:t>verhindert,</w:t>
      </w:r>
      <w:r w:rsidR="005E6B7B">
        <w:t xml:space="preserve"> </w:t>
      </w:r>
      <w:r>
        <w:t>wenn</w:t>
      </w:r>
      <w:r w:rsidR="005E6B7B">
        <w:t xml:space="preserve"> </w:t>
      </w:r>
      <w:r>
        <w:t>nicht</w:t>
      </w:r>
      <w:r w:rsidR="005E6B7B">
        <w:t xml:space="preserve"> </w:t>
      </w:r>
      <w:r>
        <w:t>Gott</w:t>
      </w:r>
      <w:r w:rsidR="005E6B7B">
        <w:t xml:space="preserve"> </w:t>
      </w:r>
      <w:r>
        <w:t>dich,</w:t>
      </w:r>
      <w:r w:rsidR="005E6B7B">
        <w:t xml:space="preserve"> </w:t>
      </w:r>
      <w:r>
        <w:t>mit</w:t>
      </w:r>
      <w:r w:rsidR="005E6B7B">
        <w:t xml:space="preserve"> </w:t>
      </w:r>
      <w:r>
        <w:t>allem</w:t>
      </w:r>
      <w:r w:rsidR="005E6B7B">
        <w:t xml:space="preserve"> </w:t>
      </w:r>
      <w:r>
        <w:t>Volke,</w:t>
      </w:r>
      <w:r w:rsidR="005E6B7B">
        <w:t xml:space="preserve"> </w:t>
      </w:r>
      <w:r>
        <w:t>bei</w:t>
      </w:r>
      <w:r w:rsidR="005E6B7B">
        <w:t xml:space="preserve"> </w:t>
      </w:r>
      <w:r>
        <w:t>euch</w:t>
      </w:r>
      <w:r w:rsidR="005E6B7B">
        <w:t xml:space="preserve"> </w:t>
      </w:r>
      <w:r>
        <w:t>besonders</w:t>
      </w:r>
      <w:r w:rsidR="005E6B7B">
        <w:t xml:space="preserve"> </w:t>
      </w:r>
      <w:r>
        <w:t>gezogen</w:t>
      </w:r>
      <w:r w:rsidR="005E6B7B">
        <w:t xml:space="preserve"> </w:t>
      </w:r>
      <w:r>
        <w:t>hätte.</w:t>
      </w:r>
      <w:r w:rsidR="005E6B7B">
        <w:t xml:space="preserve"> </w:t>
      </w:r>
      <w:r>
        <w:t>O</w:t>
      </w:r>
      <w:r w:rsidR="005E6B7B">
        <w:t xml:space="preserve"> </w:t>
      </w:r>
      <w:r>
        <w:t>wie</w:t>
      </w:r>
      <w:r w:rsidR="005E6B7B">
        <w:t xml:space="preserve"> </w:t>
      </w:r>
      <w:r>
        <w:t>wahr</w:t>
      </w:r>
      <w:r w:rsidR="005E6B7B">
        <w:t xml:space="preserve"> </w:t>
      </w:r>
      <w:r>
        <w:t>ist</w:t>
      </w:r>
      <w:r w:rsidR="005E6B7B">
        <w:t xml:space="preserve"> </w:t>
      </w:r>
      <w:r>
        <w:t>„Niemand</w:t>
      </w:r>
      <w:r w:rsidR="005E6B7B">
        <w:t xml:space="preserve"> </w:t>
      </w:r>
      <w:r>
        <w:t>kommt</w:t>
      </w:r>
      <w:r w:rsidR="005E6B7B">
        <w:t xml:space="preserve"> </w:t>
      </w:r>
      <w:r>
        <w:t>zu</w:t>
      </w:r>
      <w:r w:rsidR="005E6B7B">
        <w:t xml:space="preserve"> </w:t>
      </w:r>
      <w:r>
        <w:t>mir,</w:t>
      </w:r>
      <w:r w:rsidR="005E6B7B">
        <w:t xml:space="preserve"> </w:t>
      </w:r>
      <w:r>
        <w:t>es</w:t>
      </w:r>
      <w:r w:rsidR="005E6B7B">
        <w:t xml:space="preserve"> </w:t>
      </w:r>
      <w:r>
        <w:t>ziehe</w:t>
      </w:r>
      <w:r w:rsidR="005E6B7B">
        <w:t xml:space="preserve"> </w:t>
      </w:r>
      <w:r>
        <w:t>ihn</w:t>
      </w:r>
      <w:r w:rsidR="005E6B7B">
        <w:t xml:space="preserve"> </w:t>
      </w:r>
      <w:r>
        <w:t>denn</w:t>
      </w:r>
      <w:r w:rsidR="005E6B7B">
        <w:t xml:space="preserve"> </w:t>
      </w:r>
      <w:r>
        <w:t>mein</w:t>
      </w:r>
      <w:r w:rsidR="005E6B7B">
        <w:t xml:space="preserve"> </w:t>
      </w:r>
      <w:r>
        <w:t>himmlischer</w:t>
      </w:r>
      <w:r w:rsidR="005E6B7B">
        <w:t xml:space="preserve"> </w:t>
      </w:r>
      <w:r>
        <w:t>Vater.“</w:t>
      </w:r>
      <w:r w:rsidR="005E6B7B">
        <w:t xml:space="preserve"> </w:t>
      </w:r>
      <w:r>
        <w:t>Dieser</w:t>
      </w:r>
      <w:r w:rsidR="005E6B7B">
        <w:t xml:space="preserve"> </w:t>
      </w:r>
      <w:r>
        <w:t>wirket</w:t>
      </w:r>
      <w:r w:rsidR="005E6B7B">
        <w:t xml:space="preserve"> </w:t>
      </w:r>
      <w:r>
        <w:t>alle</w:t>
      </w:r>
      <w:r w:rsidR="005E6B7B">
        <w:t xml:space="preserve"> </w:t>
      </w:r>
      <w:r>
        <w:t>Dinge</w:t>
      </w:r>
      <w:r w:rsidR="005E6B7B">
        <w:t xml:space="preserve"> </w:t>
      </w:r>
      <w:r>
        <w:t>in</w:t>
      </w:r>
      <w:r w:rsidR="005E6B7B">
        <w:t xml:space="preserve"> </w:t>
      </w:r>
      <w:r>
        <w:t>allen</w:t>
      </w:r>
      <w:r w:rsidR="005E6B7B">
        <w:t xml:space="preserve"> </w:t>
      </w:r>
      <w:r>
        <w:t>Menschen;</w:t>
      </w:r>
      <w:r w:rsidR="005E6B7B">
        <w:t xml:space="preserve"> </w:t>
      </w:r>
      <w:r>
        <w:t>dem</w:t>
      </w:r>
      <w:r w:rsidR="005E6B7B">
        <w:t xml:space="preserve"> </w:t>
      </w:r>
      <w:r>
        <w:t>sollen</w:t>
      </w:r>
      <w:r w:rsidR="005E6B7B">
        <w:t xml:space="preserve"> </w:t>
      </w:r>
      <w:r>
        <w:t>wir</w:t>
      </w:r>
      <w:r w:rsidR="005E6B7B">
        <w:t xml:space="preserve"> </w:t>
      </w:r>
      <w:r>
        <w:t>Alle</w:t>
      </w:r>
      <w:r w:rsidR="005E6B7B">
        <w:t xml:space="preserve"> </w:t>
      </w:r>
      <w:r>
        <w:t>um</w:t>
      </w:r>
      <w:r w:rsidR="005E6B7B">
        <w:t xml:space="preserve"> </w:t>
      </w:r>
      <w:r>
        <w:t>eures</w:t>
      </w:r>
      <w:r w:rsidR="005E6B7B">
        <w:t xml:space="preserve"> </w:t>
      </w:r>
      <w:r>
        <w:t>Glaubens</w:t>
      </w:r>
      <w:r w:rsidR="005E6B7B">
        <w:t xml:space="preserve"> </w:t>
      </w:r>
      <w:r>
        <w:t>willen</w:t>
      </w:r>
      <w:r w:rsidR="005E6B7B">
        <w:t xml:space="preserve"> </w:t>
      </w:r>
      <w:r>
        <w:t>Lob</w:t>
      </w:r>
      <w:r w:rsidR="005E6B7B">
        <w:t xml:space="preserve"> </w:t>
      </w:r>
      <w:r>
        <w:t>und</w:t>
      </w:r>
      <w:r w:rsidR="005E6B7B">
        <w:t xml:space="preserve"> </w:t>
      </w:r>
      <w:r>
        <w:t>Dank</w:t>
      </w:r>
      <w:r w:rsidR="005E6B7B">
        <w:t xml:space="preserve"> </w:t>
      </w:r>
      <w:r>
        <w:t>sagen</w:t>
      </w:r>
      <w:r w:rsidR="005E6B7B">
        <w:t xml:space="preserve"> </w:t>
      </w:r>
      <w:r>
        <w:t>in</w:t>
      </w:r>
      <w:r w:rsidR="005E6B7B">
        <w:t xml:space="preserve"> </w:t>
      </w:r>
      <w:r>
        <w:t>Ewigkeit.</w:t>
      </w:r>
      <w:r w:rsidR="005E6B7B">
        <w:t xml:space="preserve"> </w:t>
      </w:r>
      <w:r>
        <w:t>Amen.</w:t>
      </w:r>
      <w:r w:rsidR="005E6B7B">
        <w:t xml:space="preserve"> </w:t>
      </w:r>
      <w:r>
        <w:t>Daß</w:t>
      </w:r>
      <w:r w:rsidR="005E6B7B">
        <w:t xml:space="preserve"> </w:t>
      </w:r>
      <w:r>
        <w:t>ich</w:t>
      </w:r>
      <w:r w:rsidR="005E6B7B">
        <w:t xml:space="preserve"> </w:t>
      </w:r>
      <w:r>
        <w:t>so</w:t>
      </w:r>
      <w:r w:rsidR="005E6B7B">
        <w:t xml:space="preserve"> </w:t>
      </w:r>
      <w:r>
        <w:t>kühn</w:t>
      </w:r>
      <w:r w:rsidR="005E6B7B">
        <w:t xml:space="preserve"> </w:t>
      </w:r>
      <w:r>
        <w:t>bin,</w:t>
      </w:r>
      <w:r w:rsidR="005E6B7B">
        <w:t xml:space="preserve"> </w:t>
      </w:r>
      <w:r>
        <w:t>Dir,</w:t>
      </w:r>
      <w:r w:rsidR="005E6B7B">
        <w:t xml:space="preserve"> </w:t>
      </w:r>
      <w:r>
        <w:t>mit</w:t>
      </w:r>
      <w:r w:rsidR="005E6B7B">
        <w:t xml:space="preserve"> </w:t>
      </w:r>
      <w:r>
        <w:t>dem</w:t>
      </w:r>
      <w:r w:rsidR="005E6B7B">
        <w:t xml:space="preserve"> </w:t>
      </w:r>
      <w:r>
        <w:t>ich</w:t>
      </w:r>
      <w:r w:rsidR="005E6B7B">
        <w:t xml:space="preserve"> </w:t>
      </w:r>
      <w:r>
        <w:t>früher</w:t>
      </w:r>
      <w:r w:rsidR="005E6B7B">
        <w:t xml:space="preserve"> </w:t>
      </w:r>
      <w:r>
        <w:t>keine</w:t>
      </w:r>
      <w:r w:rsidR="005E6B7B">
        <w:t xml:space="preserve"> </w:t>
      </w:r>
      <w:r>
        <w:t>besondere</w:t>
      </w:r>
      <w:r w:rsidR="005E6B7B">
        <w:t xml:space="preserve"> </w:t>
      </w:r>
      <w:r>
        <w:t>Freundschaft</w:t>
      </w:r>
      <w:r w:rsidR="005E6B7B">
        <w:t xml:space="preserve"> </w:t>
      </w:r>
      <w:r>
        <w:t>gepflegt,</w:t>
      </w:r>
      <w:r w:rsidR="005E6B7B">
        <w:t xml:space="preserve"> </w:t>
      </w:r>
      <w:r>
        <w:t>in</w:t>
      </w:r>
      <w:r w:rsidR="005E6B7B">
        <w:t xml:space="preserve"> </w:t>
      </w:r>
      <w:r>
        <w:t>einer</w:t>
      </w:r>
      <w:r w:rsidR="005E6B7B">
        <w:t xml:space="preserve"> </w:t>
      </w:r>
      <w:r>
        <w:t>öffentlichen</w:t>
      </w:r>
      <w:r w:rsidR="005E6B7B">
        <w:t xml:space="preserve"> </w:t>
      </w:r>
      <w:r>
        <w:t>Schrift</w:t>
      </w:r>
      <w:r w:rsidR="005E6B7B">
        <w:t xml:space="preserve"> </w:t>
      </w:r>
      <w:r>
        <w:t>entgegen</w:t>
      </w:r>
      <w:r w:rsidR="005E6B7B">
        <w:t xml:space="preserve"> </w:t>
      </w:r>
      <w:r>
        <w:t>zu</w:t>
      </w:r>
      <w:r w:rsidR="005E6B7B">
        <w:t xml:space="preserve"> </w:t>
      </w:r>
      <w:r>
        <w:t>kommen,</w:t>
      </w:r>
      <w:r w:rsidR="005E6B7B">
        <w:t xml:space="preserve"> </w:t>
      </w:r>
      <w:r>
        <w:t>geschieht</w:t>
      </w:r>
      <w:r w:rsidR="005E6B7B">
        <w:t xml:space="preserve"> </w:t>
      </w:r>
      <w:r>
        <w:t>aus</w:t>
      </w:r>
      <w:r w:rsidR="005E6B7B">
        <w:t xml:space="preserve"> </w:t>
      </w:r>
      <w:r>
        <w:t>keinem</w:t>
      </w:r>
      <w:r w:rsidR="005E6B7B">
        <w:t xml:space="preserve"> </w:t>
      </w:r>
      <w:r>
        <w:t>anderen</w:t>
      </w:r>
      <w:r w:rsidR="005E6B7B">
        <w:t xml:space="preserve"> </w:t>
      </w:r>
      <w:r>
        <w:t>Grunde,</w:t>
      </w:r>
      <w:r w:rsidR="005E6B7B">
        <w:t xml:space="preserve"> </w:t>
      </w:r>
      <w:r>
        <w:t>als</w:t>
      </w:r>
      <w:r w:rsidR="005E6B7B">
        <w:t xml:space="preserve"> </w:t>
      </w:r>
      <w:r>
        <w:t>aus</w:t>
      </w:r>
      <w:r w:rsidR="005E6B7B">
        <w:t xml:space="preserve"> </w:t>
      </w:r>
      <w:r>
        <w:t>dem</w:t>
      </w:r>
      <w:r w:rsidR="005E6B7B">
        <w:t xml:space="preserve"> </w:t>
      </w:r>
      <w:r>
        <w:t>Glauben</w:t>
      </w:r>
      <w:r w:rsidR="005E6B7B">
        <w:t xml:space="preserve"> </w:t>
      </w:r>
      <w:r>
        <w:t>an</w:t>
      </w:r>
      <w:r w:rsidR="005E6B7B">
        <w:t xml:space="preserve"> </w:t>
      </w:r>
      <w:r>
        <w:t>den</w:t>
      </w:r>
      <w:r w:rsidR="005E6B7B">
        <w:t xml:space="preserve"> </w:t>
      </w:r>
      <w:r>
        <w:t>gemeinsamen</w:t>
      </w:r>
      <w:r w:rsidR="005E6B7B">
        <w:t xml:space="preserve"> </w:t>
      </w:r>
      <w:r>
        <w:t>Christus,</w:t>
      </w:r>
      <w:r w:rsidR="005E6B7B">
        <w:t xml:space="preserve"> </w:t>
      </w:r>
      <w:r>
        <w:t>der</w:t>
      </w:r>
      <w:r w:rsidR="005E6B7B">
        <w:t xml:space="preserve"> </w:t>
      </w:r>
      <w:r>
        <w:t>uns</w:t>
      </w:r>
      <w:r w:rsidR="005E6B7B">
        <w:t xml:space="preserve"> </w:t>
      </w:r>
      <w:r>
        <w:t>zu</w:t>
      </w:r>
      <w:r w:rsidR="005E6B7B">
        <w:t xml:space="preserve"> </w:t>
      </w:r>
      <w:r>
        <w:t>Brüdern</w:t>
      </w:r>
      <w:r w:rsidR="005E6B7B">
        <w:t xml:space="preserve"> </w:t>
      </w:r>
      <w:r>
        <w:t>und</w:t>
      </w:r>
      <w:r w:rsidR="005E6B7B">
        <w:t xml:space="preserve"> </w:t>
      </w:r>
      <w:r>
        <w:t>Gliedern</w:t>
      </w:r>
      <w:r w:rsidR="005E6B7B">
        <w:t xml:space="preserve"> </w:t>
      </w:r>
      <w:r>
        <w:t>eines</w:t>
      </w:r>
      <w:r w:rsidR="005E6B7B">
        <w:t xml:space="preserve"> </w:t>
      </w:r>
      <w:r>
        <w:t>Leibes</w:t>
      </w:r>
      <w:r w:rsidR="005E6B7B">
        <w:t xml:space="preserve"> </w:t>
      </w:r>
      <w:r>
        <w:t>gemacht.</w:t>
      </w:r>
      <w:r w:rsidR="005E6B7B">
        <w:t xml:space="preserve"> </w:t>
      </w:r>
      <w:r>
        <w:t>Die</w:t>
      </w:r>
      <w:r w:rsidR="005E6B7B">
        <w:t xml:space="preserve"> </w:t>
      </w:r>
      <w:r>
        <w:t>Heiden</w:t>
      </w:r>
      <w:r w:rsidR="005E6B7B">
        <w:t xml:space="preserve"> </w:t>
      </w:r>
      <w:r>
        <w:t>schon</w:t>
      </w:r>
      <w:r w:rsidR="005E6B7B">
        <w:t xml:space="preserve"> </w:t>
      </w:r>
      <w:r>
        <w:t>haben</w:t>
      </w:r>
      <w:r w:rsidR="005E6B7B">
        <w:t xml:space="preserve"> </w:t>
      </w:r>
      <w:r>
        <w:t>ein</w:t>
      </w:r>
      <w:r w:rsidR="005E6B7B">
        <w:t xml:space="preserve"> </w:t>
      </w:r>
      <w:r>
        <w:t>Sprichwort:</w:t>
      </w:r>
      <w:r w:rsidR="005E6B7B">
        <w:t xml:space="preserve"> </w:t>
      </w:r>
      <w:r>
        <w:t>„Fromme</w:t>
      </w:r>
      <w:r w:rsidR="005E6B7B">
        <w:t xml:space="preserve"> </w:t>
      </w:r>
      <w:r>
        <w:t>kommen</w:t>
      </w:r>
      <w:r w:rsidR="005E6B7B">
        <w:t xml:space="preserve"> </w:t>
      </w:r>
      <w:r>
        <w:t>ungeladen</w:t>
      </w:r>
      <w:r w:rsidR="005E6B7B">
        <w:t xml:space="preserve"> </w:t>
      </w:r>
      <w:r>
        <w:t>zu</w:t>
      </w:r>
      <w:r w:rsidR="005E6B7B">
        <w:t xml:space="preserve"> </w:t>
      </w:r>
      <w:r>
        <w:t>Frommen;“</w:t>
      </w:r>
      <w:r w:rsidR="005E6B7B">
        <w:t xml:space="preserve"> </w:t>
      </w:r>
      <w:r>
        <w:t>und</w:t>
      </w:r>
      <w:r w:rsidR="005E6B7B">
        <w:t xml:space="preserve"> </w:t>
      </w:r>
      <w:r>
        <w:t>demnach</w:t>
      </w:r>
      <w:r w:rsidR="005E6B7B">
        <w:t xml:space="preserve"> </w:t>
      </w:r>
      <w:r>
        <w:t>hat</w:t>
      </w:r>
      <w:r w:rsidR="005E6B7B">
        <w:t xml:space="preserve"> </w:t>
      </w:r>
      <w:r>
        <w:t>jeder</w:t>
      </w:r>
      <w:r w:rsidR="005E6B7B">
        <w:t xml:space="preserve"> </w:t>
      </w:r>
      <w:r>
        <w:t>Christ</w:t>
      </w:r>
      <w:r w:rsidR="005E6B7B">
        <w:t xml:space="preserve"> </w:t>
      </w:r>
      <w:r>
        <w:t>Grund</w:t>
      </w:r>
      <w:r w:rsidR="005E6B7B">
        <w:t xml:space="preserve"> </w:t>
      </w:r>
      <w:r>
        <w:t>genug,</w:t>
      </w:r>
      <w:r w:rsidR="005E6B7B">
        <w:t xml:space="preserve"> </w:t>
      </w:r>
      <w:r>
        <w:t>den</w:t>
      </w:r>
      <w:r w:rsidR="005E6B7B">
        <w:t xml:space="preserve"> </w:t>
      </w:r>
      <w:r>
        <w:t>Mitchristen</w:t>
      </w:r>
      <w:r w:rsidR="005E6B7B">
        <w:t xml:space="preserve"> </w:t>
      </w:r>
      <w:r>
        <w:t>um</w:t>
      </w:r>
      <w:r w:rsidR="005E6B7B">
        <w:t xml:space="preserve"> </w:t>
      </w:r>
      <w:r>
        <w:t>die</w:t>
      </w:r>
      <w:r w:rsidR="005E6B7B">
        <w:t xml:space="preserve"> </w:t>
      </w:r>
      <w:r>
        <w:t>Freundschaft</w:t>
      </w:r>
      <w:r w:rsidR="005E6B7B">
        <w:t xml:space="preserve"> </w:t>
      </w:r>
      <w:r>
        <w:t>anzugehen,</w:t>
      </w:r>
      <w:r w:rsidR="005E6B7B">
        <w:t xml:space="preserve"> </w:t>
      </w:r>
      <w:r>
        <w:t>da</w:t>
      </w:r>
      <w:r w:rsidR="005E6B7B">
        <w:t xml:space="preserve"> </w:t>
      </w:r>
      <w:r>
        <w:t>sie</w:t>
      </w:r>
      <w:r w:rsidR="005E6B7B">
        <w:t xml:space="preserve"> </w:t>
      </w:r>
      <w:r>
        <w:t>eines</w:t>
      </w:r>
      <w:r w:rsidR="005E6B7B">
        <w:t xml:space="preserve"> </w:t>
      </w:r>
      <w:r>
        <w:t>Gottes,</w:t>
      </w:r>
      <w:r w:rsidR="005E6B7B">
        <w:t xml:space="preserve"> </w:t>
      </w:r>
      <w:r>
        <w:t>einer</w:t>
      </w:r>
      <w:r w:rsidR="005E6B7B">
        <w:t xml:space="preserve"> </w:t>
      </w:r>
      <w:r>
        <w:t>Taufe</w:t>
      </w:r>
      <w:r w:rsidR="005E6B7B">
        <w:t xml:space="preserve"> </w:t>
      </w:r>
      <w:r>
        <w:t>und</w:t>
      </w:r>
      <w:r w:rsidR="005E6B7B">
        <w:t xml:space="preserve"> </w:t>
      </w:r>
      <w:r>
        <w:t>eines</w:t>
      </w:r>
      <w:r w:rsidR="005E6B7B">
        <w:t xml:space="preserve"> </w:t>
      </w:r>
      <w:r>
        <w:t>Glaubens</w:t>
      </w:r>
      <w:r w:rsidR="005E6B7B">
        <w:t xml:space="preserve"> </w:t>
      </w:r>
      <w:r>
        <w:t>sind</w:t>
      </w:r>
      <w:r w:rsidR="005E6B7B">
        <w:t xml:space="preserve"> </w:t>
      </w:r>
      <w:r>
        <w:t>in</w:t>
      </w:r>
      <w:r w:rsidR="005E6B7B">
        <w:t xml:space="preserve"> </w:t>
      </w:r>
      <w:r>
        <w:t>Christo</w:t>
      </w:r>
      <w:r w:rsidR="005E6B7B">
        <w:t xml:space="preserve"> </w:t>
      </w:r>
      <w:r>
        <w:t>Jesu.</w:t>
      </w:r>
      <w:r w:rsidR="005E6B7B">
        <w:t xml:space="preserve"> </w:t>
      </w:r>
      <w:r>
        <w:t>Da</w:t>
      </w:r>
      <w:r w:rsidR="005E6B7B">
        <w:t xml:space="preserve"> </w:t>
      </w:r>
      <w:r>
        <w:t>ich</w:t>
      </w:r>
      <w:r w:rsidR="005E6B7B">
        <w:t xml:space="preserve"> </w:t>
      </w:r>
      <w:r>
        <w:t>nun</w:t>
      </w:r>
      <w:r w:rsidR="005E6B7B">
        <w:t xml:space="preserve"> </w:t>
      </w:r>
      <w:r>
        <w:t>auf</w:t>
      </w:r>
      <w:r w:rsidR="005E6B7B">
        <w:t xml:space="preserve"> </w:t>
      </w:r>
      <w:r>
        <w:t>letzten</w:t>
      </w:r>
      <w:r w:rsidR="005E6B7B">
        <w:t xml:space="preserve"> </w:t>
      </w:r>
      <w:r>
        <w:t>Johannis</w:t>
      </w:r>
      <w:r w:rsidR="005E6B7B">
        <w:t xml:space="preserve"> </w:t>
      </w:r>
      <w:r>
        <w:t>des</w:t>
      </w:r>
      <w:r w:rsidR="005E6B7B">
        <w:t xml:space="preserve"> </w:t>
      </w:r>
      <w:r>
        <w:t>Täufers</w:t>
      </w:r>
      <w:r w:rsidR="005E6B7B">
        <w:t xml:space="preserve"> </w:t>
      </w:r>
      <w:r>
        <w:t>Tage</w:t>
      </w:r>
      <w:r w:rsidR="005E6B7B">
        <w:t xml:space="preserve"> </w:t>
      </w:r>
      <w:r>
        <w:t>von</w:t>
      </w:r>
      <w:r w:rsidR="005E6B7B">
        <w:t xml:space="preserve"> </w:t>
      </w:r>
      <w:r>
        <w:t>der</w:t>
      </w:r>
      <w:r w:rsidR="005E6B7B">
        <w:t xml:space="preserve"> </w:t>
      </w:r>
      <w:r>
        <w:t>göttlichen</w:t>
      </w:r>
      <w:r w:rsidR="005E6B7B">
        <w:t xml:space="preserve"> </w:t>
      </w:r>
      <w:r>
        <w:t>und</w:t>
      </w:r>
      <w:r w:rsidR="005E6B7B">
        <w:t xml:space="preserve"> </w:t>
      </w:r>
      <w:r>
        <w:t>menschlichen</w:t>
      </w:r>
      <w:r w:rsidR="005E6B7B">
        <w:t xml:space="preserve"> </w:t>
      </w:r>
      <w:r>
        <w:t>Gerechtigkeit</w:t>
      </w:r>
      <w:r w:rsidR="005E6B7B">
        <w:t xml:space="preserve"> </w:t>
      </w:r>
      <w:r>
        <w:t>predigte</w:t>
      </w:r>
      <w:r w:rsidR="005E6B7B">
        <w:t xml:space="preserve"> </w:t>
      </w:r>
      <w:r>
        <w:t>und</w:t>
      </w:r>
      <w:r w:rsidR="005E6B7B">
        <w:t xml:space="preserve"> </w:t>
      </w:r>
      <w:r>
        <w:t>später</w:t>
      </w:r>
      <w:r w:rsidR="005E6B7B">
        <w:t xml:space="preserve"> </w:t>
      </w:r>
      <w:r>
        <w:t>von</w:t>
      </w:r>
      <w:r w:rsidR="005E6B7B">
        <w:t xml:space="preserve"> </w:t>
      </w:r>
      <w:r>
        <w:t>vielen</w:t>
      </w:r>
      <w:r w:rsidR="005E6B7B">
        <w:t xml:space="preserve"> </w:t>
      </w:r>
      <w:r>
        <w:t>ehrsamen</w:t>
      </w:r>
      <w:r w:rsidR="005E6B7B">
        <w:t xml:space="preserve"> </w:t>
      </w:r>
      <w:r>
        <w:t>Männern</w:t>
      </w:r>
      <w:r w:rsidR="005E6B7B">
        <w:t xml:space="preserve"> </w:t>
      </w:r>
      <w:r>
        <w:t>gebeten</w:t>
      </w:r>
      <w:r w:rsidR="005E6B7B">
        <w:t xml:space="preserve"> </w:t>
      </w:r>
      <w:r>
        <w:t>wurde,</w:t>
      </w:r>
      <w:r w:rsidR="005E6B7B">
        <w:t xml:space="preserve"> </w:t>
      </w:r>
      <w:r>
        <w:t>diese</w:t>
      </w:r>
      <w:r w:rsidR="005E6B7B">
        <w:t xml:space="preserve"> </w:t>
      </w:r>
      <w:r>
        <w:t>Ansichten</w:t>
      </w:r>
      <w:r w:rsidR="005E6B7B">
        <w:t xml:space="preserve"> </w:t>
      </w:r>
      <w:r>
        <w:t>schriftlich</w:t>
      </w:r>
      <w:r w:rsidR="005E6B7B">
        <w:t xml:space="preserve"> </w:t>
      </w:r>
      <w:r>
        <w:t>zu</w:t>
      </w:r>
      <w:r w:rsidR="005E6B7B">
        <w:t xml:space="preserve"> </w:t>
      </w:r>
      <w:r>
        <w:t>veröffentlichen:</w:t>
      </w:r>
      <w:r w:rsidR="005E6B7B">
        <w:t xml:space="preserve"> </w:t>
      </w:r>
      <w:r>
        <w:t>durfte</w:t>
      </w:r>
      <w:r w:rsidR="005E6B7B">
        <w:t xml:space="preserve"> </w:t>
      </w:r>
      <w:r>
        <w:t>ich,</w:t>
      </w:r>
      <w:r w:rsidR="005E6B7B">
        <w:t xml:space="preserve"> </w:t>
      </w:r>
      <w:r>
        <w:t>wiewohl</w:t>
      </w:r>
      <w:r w:rsidR="005E6B7B">
        <w:t xml:space="preserve"> </w:t>
      </w:r>
      <w:r>
        <w:t>ich</w:t>
      </w:r>
      <w:r w:rsidR="005E6B7B">
        <w:t xml:space="preserve"> </w:t>
      </w:r>
      <w:r>
        <w:t>dazu</w:t>
      </w:r>
      <w:r w:rsidR="005E6B7B">
        <w:t xml:space="preserve"> </w:t>
      </w:r>
      <w:r>
        <w:t>starke</w:t>
      </w:r>
      <w:r w:rsidR="005E6B7B">
        <w:t xml:space="preserve"> </w:t>
      </w:r>
      <w:r>
        <w:t>Lust</w:t>
      </w:r>
      <w:r w:rsidR="005E6B7B">
        <w:t xml:space="preserve"> </w:t>
      </w:r>
      <w:r>
        <w:t>hatte,</w:t>
      </w:r>
      <w:r w:rsidR="005E6B7B">
        <w:t xml:space="preserve"> </w:t>
      </w:r>
      <w:r>
        <w:t>diese</w:t>
      </w:r>
      <w:r w:rsidR="005E6B7B">
        <w:t xml:space="preserve"> </w:t>
      </w:r>
      <w:r>
        <w:t>Schrift</w:t>
      </w:r>
      <w:r w:rsidR="005E6B7B">
        <w:t xml:space="preserve"> </w:t>
      </w:r>
      <w:r>
        <w:t>nicht</w:t>
      </w:r>
      <w:r w:rsidR="005E6B7B">
        <w:t xml:space="preserve"> </w:t>
      </w:r>
      <w:r>
        <w:t>eurer</w:t>
      </w:r>
      <w:r w:rsidR="005E6B7B">
        <w:t xml:space="preserve"> </w:t>
      </w:r>
      <w:r>
        <w:t>frommen</w:t>
      </w:r>
      <w:r w:rsidR="005E6B7B">
        <w:t xml:space="preserve"> </w:t>
      </w:r>
      <w:r>
        <w:t>Stadt</w:t>
      </w:r>
      <w:r w:rsidR="005E6B7B">
        <w:t xml:space="preserve"> </w:t>
      </w:r>
      <w:r>
        <w:t>zuschreiben.</w:t>
      </w:r>
      <w:r w:rsidR="005E6B7B">
        <w:t xml:space="preserve"> </w:t>
      </w:r>
      <w:r>
        <w:t>Denn</w:t>
      </w:r>
      <w:r w:rsidR="005E6B7B">
        <w:t xml:space="preserve"> </w:t>
      </w:r>
      <w:r>
        <w:t>ich</w:t>
      </w:r>
      <w:r w:rsidR="005E6B7B">
        <w:t xml:space="preserve"> </w:t>
      </w:r>
      <w:r>
        <w:t>habe</w:t>
      </w:r>
      <w:r w:rsidR="005E6B7B">
        <w:t xml:space="preserve"> </w:t>
      </w:r>
      <w:r>
        <w:t>vernommen,</w:t>
      </w:r>
      <w:r w:rsidR="005E6B7B">
        <w:t xml:space="preserve"> </w:t>
      </w:r>
      <w:r>
        <w:t>daß</w:t>
      </w:r>
      <w:r w:rsidR="005E6B7B">
        <w:t xml:space="preserve"> </w:t>
      </w:r>
      <w:r>
        <w:t>ein</w:t>
      </w:r>
      <w:r w:rsidR="005E6B7B">
        <w:t xml:space="preserve"> </w:t>
      </w:r>
      <w:r>
        <w:t>Gerücht</w:t>
      </w:r>
      <w:r w:rsidR="005E6B7B">
        <w:t xml:space="preserve"> </w:t>
      </w:r>
      <w:r>
        <w:t>(-)</w:t>
      </w:r>
      <w:r w:rsidR="005E6B7B">
        <w:t xml:space="preserve"> </w:t>
      </w:r>
      <w:r>
        <w:t>unter</w:t>
      </w:r>
      <w:r w:rsidR="005E6B7B">
        <w:t xml:space="preserve"> </w:t>
      </w:r>
      <w:r>
        <w:t>euren</w:t>
      </w:r>
      <w:r w:rsidR="005E6B7B">
        <w:t xml:space="preserve"> </w:t>
      </w:r>
      <w:r>
        <w:t>Mitbürgern</w:t>
      </w:r>
      <w:r w:rsidR="005E6B7B">
        <w:t xml:space="preserve"> </w:t>
      </w:r>
      <w:r>
        <w:t>verbreitet</w:t>
      </w:r>
      <w:r w:rsidR="005E6B7B">
        <w:t xml:space="preserve"> </w:t>
      </w:r>
      <w:r>
        <w:t>werde,</w:t>
      </w:r>
      <w:r w:rsidR="005E6B7B">
        <w:t xml:space="preserve"> </w:t>
      </w:r>
      <w:r>
        <w:t>wie</w:t>
      </w:r>
      <w:r w:rsidR="005E6B7B">
        <w:t xml:space="preserve"> </w:t>
      </w:r>
      <w:r>
        <w:t>es</w:t>
      </w:r>
      <w:r w:rsidR="005E6B7B">
        <w:t xml:space="preserve"> </w:t>
      </w:r>
      <w:r>
        <w:t>bei</w:t>
      </w:r>
      <w:r w:rsidR="005E6B7B">
        <w:t xml:space="preserve"> </w:t>
      </w:r>
      <w:r>
        <w:t>uns</w:t>
      </w:r>
      <w:r w:rsidR="005E6B7B">
        <w:t xml:space="preserve"> </w:t>
      </w:r>
      <w:r>
        <w:t>zu</w:t>
      </w:r>
      <w:r w:rsidR="005E6B7B">
        <w:t xml:space="preserve"> </w:t>
      </w:r>
      <w:r>
        <w:t>Zürich</w:t>
      </w:r>
      <w:r w:rsidR="005E6B7B">
        <w:t xml:space="preserve"> </w:t>
      </w:r>
      <w:r>
        <w:t>so</w:t>
      </w:r>
      <w:r w:rsidR="005E6B7B">
        <w:t xml:space="preserve"> </w:t>
      </w:r>
      <w:r>
        <w:t>jämmerlich</w:t>
      </w:r>
      <w:r w:rsidR="005E6B7B">
        <w:t xml:space="preserve"> </w:t>
      </w:r>
      <w:r>
        <w:t>stehe,</w:t>
      </w:r>
      <w:r w:rsidR="005E6B7B">
        <w:t xml:space="preserve"> </w:t>
      </w:r>
      <w:r>
        <w:t>was</w:t>
      </w:r>
      <w:r w:rsidR="005E6B7B">
        <w:t xml:space="preserve"> </w:t>
      </w:r>
      <w:r>
        <w:t>doch</w:t>
      </w:r>
      <w:r w:rsidR="005E6B7B">
        <w:t xml:space="preserve"> </w:t>
      </w:r>
      <w:r>
        <w:t>nicht</w:t>
      </w:r>
      <w:r w:rsidR="005E6B7B">
        <w:t xml:space="preserve"> </w:t>
      </w:r>
      <w:r>
        <w:t>der</w:t>
      </w:r>
      <w:r w:rsidR="005E6B7B">
        <w:t xml:space="preserve"> </w:t>
      </w:r>
      <w:r>
        <w:t>Fall</w:t>
      </w:r>
      <w:r w:rsidR="005E6B7B">
        <w:t xml:space="preserve"> </w:t>
      </w:r>
      <w:r>
        <w:t>ist.</w:t>
      </w:r>
      <w:r w:rsidR="005E6B7B">
        <w:t xml:space="preserve"> </w:t>
      </w:r>
      <w:r>
        <w:t>Denn</w:t>
      </w:r>
      <w:r w:rsidR="005E6B7B">
        <w:t xml:space="preserve"> </w:t>
      </w:r>
      <w:r>
        <w:t>es</w:t>
      </w:r>
      <w:r w:rsidR="005E6B7B">
        <w:t xml:space="preserve"> </w:t>
      </w:r>
      <w:r>
        <w:t>wächst,</w:t>
      </w:r>
      <w:r w:rsidR="005E6B7B">
        <w:t xml:space="preserve"> </w:t>
      </w:r>
      <w:r>
        <w:t>Gott</w:t>
      </w:r>
      <w:r w:rsidR="005E6B7B">
        <w:t xml:space="preserve"> </w:t>
      </w:r>
      <w:r>
        <w:t>sei</w:t>
      </w:r>
      <w:r w:rsidR="005E6B7B">
        <w:t xml:space="preserve"> </w:t>
      </w:r>
      <w:r>
        <w:t>gelobt</w:t>
      </w:r>
      <w:r w:rsidR="005E6B7B">
        <w:t xml:space="preserve"> </w:t>
      </w:r>
      <w:r>
        <w:t>und</w:t>
      </w:r>
      <w:r w:rsidR="005E6B7B">
        <w:t xml:space="preserve"> </w:t>
      </w:r>
      <w:r>
        <w:t>gedankt,</w:t>
      </w:r>
      <w:r w:rsidR="005E6B7B">
        <w:t xml:space="preserve"> </w:t>
      </w:r>
      <w:r>
        <w:t>die</w:t>
      </w:r>
      <w:r w:rsidR="005E6B7B">
        <w:t xml:space="preserve"> </w:t>
      </w:r>
      <w:r>
        <w:t>Liebe</w:t>
      </w:r>
      <w:r w:rsidR="005E6B7B">
        <w:t xml:space="preserve"> </w:t>
      </w:r>
      <w:r>
        <w:t>und</w:t>
      </w:r>
      <w:r w:rsidR="005E6B7B">
        <w:t xml:space="preserve"> </w:t>
      </w:r>
      <w:r>
        <w:t>Freundschaft</w:t>
      </w:r>
      <w:r w:rsidR="005E6B7B">
        <w:t xml:space="preserve"> </w:t>
      </w:r>
      <w:r>
        <w:t>täglich</w:t>
      </w:r>
      <w:r w:rsidR="005E6B7B">
        <w:t xml:space="preserve"> </w:t>
      </w:r>
      <w:r>
        <w:t>unter</w:t>
      </w:r>
      <w:r w:rsidR="005E6B7B">
        <w:t xml:space="preserve"> </w:t>
      </w:r>
      <w:r>
        <w:t>den</w:t>
      </w:r>
      <w:r w:rsidR="005E6B7B">
        <w:t xml:space="preserve"> </w:t>
      </w:r>
      <w:r>
        <w:t>Gläubigen,</w:t>
      </w:r>
      <w:r w:rsidR="005E6B7B">
        <w:t xml:space="preserve"> </w:t>
      </w:r>
      <w:r>
        <w:t>und</w:t>
      </w:r>
      <w:r w:rsidR="005E6B7B">
        <w:t xml:space="preserve"> </w:t>
      </w:r>
      <w:r>
        <w:t>es</w:t>
      </w:r>
      <w:r w:rsidR="005E6B7B">
        <w:t xml:space="preserve"> </w:t>
      </w:r>
      <w:r>
        <w:t>unternimmt</w:t>
      </w:r>
      <w:r w:rsidR="005E6B7B">
        <w:t xml:space="preserve"> </w:t>
      </w:r>
      <w:r>
        <w:t>Niemand</w:t>
      </w:r>
      <w:r w:rsidR="005E6B7B">
        <w:t xml:space="preserve"> </w:t>
      </w:r>
      <w:r>
        <w:t>irgend</w:t>
      </w:r>
      <w:r w:rsidR="005E6B7B">
        <w:t xml:space="preserve"> </w:t>
      </w:r>
      <w:r>
        <w:t>Etwas,</w:t>
      </w:r>
      <w:r w:rsidR="005E6B7B">
        <w:t xml:space="preserve"> </w:t>
      </w:r>
      <w:r>
        <w:t>als</w:t>
      </w:r>
      <w:r w:rsidR="005E6B7B">
        <w:t xml:space="preserve"> </w:t>
      </w:r>
      <w:r>
        <w:t>nach</w:t>
      </w:r>
      <w:r w:rsidR="005E6B7B">
        <w:t xml:space="preserve"> </w:t>
      </w:r>
      <w:r>
        <w:t>Entscheid</w:t>
      </w:r>
      <w:r w:rsidR="005E6B7B">
        <w:t xml:space="preserve"> </w:t>
      </w:r>
      <w:r>
        <w:t>und</w:t>
      </w:r>
      <w:r w:rsidR="005E6B7B">
        <w:t xml:space="preserve"> </w:t>
      </w:r>
      <w:r>
        <w:t>mit</w:t>
      </w:r>
      <w:r w:rsidR="005E6B7B">
        <w:t xml:space="preserve"> </w:t>
      </w:r>
      <w:r>
        <w:t>Gutheißung</w:t>
      </w:r>
      <w:r w:rsidR="005E6B7B">
        <w:t xml:space="preserve"> </w:t>
      </w:r>
      <w:r>
        <w:t>der</w:t>
      </w:r>
      <w:r w:rsidR="005E6B7B">
        <w:t xml:space="preserve"> </w:t>
      </w:r>
      <w:r>
        <w:t>Obrigkeit.</w:t>
      </w:r>
    </w:p>
    <w:p w14:paraId="6CA9615A" w14:textId="17E9DAC0" w:rsidR="005E6D2A" w:rsidRDefault="005E6D2A" w:rsidP="005E6D2A">
      <w:pPr>
        <w:pStyle w:val="StandardWeb"/>
      </w:pPr>
      <w:r>
        <w:t>Es</w:t>
      </w:r>
      <w:r w:rsidR="005E6B7B">
        <w:t xml:space="preserve"> </w:t>
      </w:r>
      <w:r>
        <w:t>giebt</w:t>
      </w:r>
      <w:r w:rsidR="005E6B7B">
        <w:t xml:space="preserve"> </w:t>
      </w:r>
      <w:r>
        <w:t>wohl</w:t>
      </w:r>
      <w:r w:rsidR="005E6B7B">
        <w:t xml:space="preserve"> </w:t>
      </w:r>
      <w:r>
        <w:t>auch</w:t>
      </w:r>
      <w:r w:rsidR="005E6B7B">
        <w:t xml:space="preserve"> </w:t>
      </w:r>
      <w:r>
        <w:t>bei</w:t>
      </w:r>
      <w:r w:rsidR="005E6B7B">
        <w:t xml:space="preserve"> </w:t>
      </w:r>
      <w:r>
        <w:t>uns</w:t>
      </w:r>
      <w:r w:rsidR="005E6B7B">
        <w:t xml:space="preserve"> </w:t>
      </w:r>
      <w:r>
        <w:t>Widerspenstige,</w:t>
      </w:r>
      <w:r w:rsidR="005E6B7B">
        <w:t xml:space="preserve"> </w:t>
      </w:r>
      <w:r>
        <w:t>die</w:t>
      </w:r>
      <w:r w:rsidR="005E6B7B">
        <w:t xml:space="preserve"> </w:t>
      </w:r>
      <w:r>
        <w:t>vielleicht</w:t>
      </w:r>
      <w:r w:rsidR="005E6B7B">
        <w:t xml:space="preserve"> </w:t>
      </w:r>
      <w:r>
        <w:t>auf</w:t>
      </w:r>
      <w:r w:rsidR="005E6B7B">
        <w:t xml:space="preserve"> </w:t>
      </w:r>
      <w:r>
        <w:t>Anderes</w:t>
      </w:r>
      <w:r w:rsidR="005E6B7B">
        <w:t xml:space="preserve"> </w:t>
      </w:r>
      <w:r>
        <w:t>absehen</w:t>
      </w:r>
      <w:r w:rsidR="005E6B7B">
        <w:t xml:space="preserve"> </w:t>
      </w:r>
      <w:r>
        <w:t>als</w:t>
      </w:r>
      <w:r w:rsidR="005E6B7B">
        <w:t xml:space="preserve"> </w:t>
      </w:r>
      <w:r>
        <w:t>auf</w:t>
      </w:r>
      <w:r w:rsidR="005E6B7B">
        <w:t xml:space="preserve"> </w:t>
      </w:r>
      <w:r>
        <w:t>die</w:t>
      </w:r>
      <w:r w:rsidR="005E6B7B">
        <w:t xml:space="preserve"> </w:t>
      </w:r>
      <w:r>
        <w:t>Verbreitung</w:t>
      </w:r>
      <w:r w:rsidR="005E6B7B">
        <w:t xml:space="preserve"> </w:t>
      </w:r>
      <w:r>
        <w:t>der</w:t>
      </w:r>
      <w:r w:rsidR="005E6B7B">
        <w:t xml:space="preserve"> </w:t>
      </w:r>
      <w:r>
        <w:t>Lehre</w:t>
      </w:r>
      <w:r w:rsidR="005E6B7B">
        <w:t xml:space="preserve"> </w:t>
      </w:r>
      <w:r>
        <w:t>Christi;</w:t>
      </w:r>
      <w:r w:rsidR="005E6B7B">
        <w:t xml:space="preserve"> </w:t>
      </w:r>
      <w:r>
        <w:t>diese</w:t>
      </w:r>
      <w:r w:rsidR="005E6B7B">
        <w:t xml:space="preserve"> </w:t>
      </w:r>
      <w:r>
        <w:t>muß</w:t>
      </w:r>
      <w:r w:rsidR="005E6B7B">
        <w:t xml:space="preserve"> </w:t>
      </w:r>
      <w:r>
        <w:t>man</w:t>
      </w:r>
      <w:r w:rsidR="005E6B7B">
        <w:t xml:space="preserve"> </w:t>
      </w:r>
      <w:r>
        <w:t>dulden,</w:t>
      </w:r>
      <w:r w:rsidR="005E6B7B">
        <w:t xml:space="preserve"> </w:t>
      </w:r>
      <w:r>
        <w:t>bis</w:t>
      </w:r>
      <w:r w:rsidR="005E6B7B">
        <w:t xml:space="preserve"> </w:t>
      </w:r>
      <w:r>
        <w:t>sie</w:t>
      </w:r>
      <w:r w:rsidR="005E6B7B">
        <w:t xml:space="preserve"> </w:t>
      </w:r>
      <w:r>
        <w:t>Gott</w:t>
      </w:r>
      <w:r w:rsidR="005E6B7B">
        <w:t xml:space="preserve"> </w:t>
      </w:r>
      <w:r>
        <w:t>auch</w:t>
      </w:r>
      <w:r w:rsidR="005E6B7B">
        <w:t xml:space="preserve"> </w:t>
      </w:r>
      <w:r>
        <w:t>zieht,</w:t>
      </w:r>
      <w:r w:rsidR="005E6B7B">
        <w:t xml:space="preserve"> </w:t>
      </w:r>
      <w:r>
        <w:t>damit</w:t>
      </w:r>
      <w:r w:rsidR="005E6B7B">
        <w:t xml:space="preserve"> </w:t>
      </w:r>
      <w:r>
        <w:t>die</w:t>
      </w:r>
      <w:r w:rsidR="005E6B7B">
        <w:t xml:space="preserve"> </w:t>
      </w:r>
      <w:r>
        <w:t>Stärke</w:t>
      </w:r>
      <w:r w:rsidR="005E6B7B">
        <w:t xml:space="preserve"> </w:t>
      </w:r>
      <w:r>
        <w:t>seines</w:t>
      </w:r>
      <w:r w:rsidR="005E6B7B">
        <w:t xml:space="preserve"> </w:t>
      </w:r>
      <w:r>
        <w:t>Wortes</w:t>
      </w:r>
      <w:r w:rsidR="005E6B7B">
        <w:t xml:space="preserve"> </w:t>
      </w:r>
      <w:r>
        <w:t>desto</w:t>
      </w:r>
      <w:r w:rsidR="005E6B7B">
        <w:t xml:space="preserve"> </w:t>
      </w:r>
      <w:r>
        <w:t>ehrenvoller</w:t>
      </w:r>
      <w:r w:rsidR="005E6B7B">
        <w:t xml:space="preserve"> </w:t>
      </w:r>
      <w:r>
        <w:t>siege;</w:t>
      </w:r>
      <w:r w:rsidR="005E6B7B">
        <w:t xml:space="preserve"> </w:t>
      </w:r>
      <w:r>
        <w:t>es</w:t>
      </w:r>
      <w:r w:rsidR="005E6B7B">
        <w:t xml:space="preserve"> </w:t>
      </w:r>
      <w:r>
        <w:t>muß</w:t>
      </w:r>
      <w:r w:rsidR="005E6B7B">
        <w:t xml:space="preserve"> </w:t>
      </w:r>
      <w:r>
        <w:t>Widerstand</w:t>
      </w:r>
      <w:r w:rsidR="005E6B7B">
        <w:t xml:space="preserve"> </w:t>
      </w:r>
      <w:r>
        <w:t>haben,</w:t>
      </w:r>
      <w:r w:rsidR="005E6B7B">
        <w:t xml:space="preserve"> </w:t>
      </w:r>
      <w:r>
        <w:t>damit</w:t>
      </w:r>
      <w:r w:rsidR="005E6B7B">
        <w:t xml:space="preserve"> </w:t>
      </w:r>
      <w:r>
        <w:t>man</w:t>
      </w:r>
      <w:r w:rsidR="005E6B7B">
        <w:t xml:space="preserve"> </w:t>
      </w:r>
      <w:r>
        <w:t>seine</w:t>
      </w:r>
      <w:r w:rsidR="005E6B7B">
        <w:t xml:space="preserve"> </w:t>
      </w:r>
      <w:r>
        <w:t>Kraft</w:t>
      </w:r>
      <w:r w:rsidR="005E6B7B">
        <w:t xml:space="preserve"> </w:t>
      </w:r>
      <w:r>
        <w:t>sehe.</w:t>
      </w:r>
      <w:r w:rsidR="005E6B7B">
        <w:t xml:space="preserve"> </w:t>
      </w:r>
      <w:r>
        <w:t>Wiewohl</w:t>
      </w:r>
      <w:r w:rsidR="005E6B7B">
        <w:t xml:space="preserve"> </w:t>
      </w:r>
      <w:r>
        <w:t>ich</w:t>
      </w:r>
      <w:r w:rsidR="005E6B7B">
        <w:t xml:space="preserve"> </w:t>
      </w:r>
      <w:r>
        <w:t>nun</w:t>
      </w:r>
      <w:r w:rsidR="005E6B7B">
        <w:t xml:space="preserve"> </w:t>
      </w:r>
      <w:r>
        <w:t>diese</w:t>
      </w:r>
      <w:r w:rsidR="005E6B7B">
        <w:t xml:space="preserve"> </w:t>
      </w:r>
      <w:r>
        <w:t>Schrift</w:t>
      </w:r>
      <w:r w:rsidR="005E6B7B">
        <w:t xml:space="preserve"> </w:t>
      </w:r>
      <w:r>
        <w:t>nicht</w:t>
      </w:r>
      <w:r w:rsidR="005E6B7B">
        <w:t xml:space="preserve"> </w:t>
      </w:r>
      <w:r>
        <w:t>eurer</w:t>
      </w:r>
      <w:r w:rsidR="005E6B7B">
        <w:t xml:space="preserve"> </w:t>
      </w:r>
      <w:r>
        <w:t>Kirche</w:t>
      </w:r>
      <w:r w:rsidR="005E6B7B">
        <w:t xml:space="preserve"> </w:t>
      </w:r>
      <w:r>
        <w:t>zuschreiben</w:t>
      </w:r>
      <w:r w:rsidR="005E6B7B">
        <w:t xml:space="preserve"> </w:t>
      </w:r>
      <w:r>
        <w:t>durfte,</w:t>
      </w:r>
      <w:r w:rsidR="005E6B7B">
        <w:t xml:space="preserve"> </w:t>
      </w:r>
      <w:r>
        <w:t>so</w:t>
      </w:r>
      <w:r w:rsidR="005E6B7B">
        <w:t xml:space="preserve"> </w:t>
      </w:r>
      <w:r>
        <w:t>wollte</w:t>
      </w:r>
      <w:r w:rsidR="005E6B7B">
        <w:t xml:space="preserve"> </w:t>
      </w:r>
      <w:r>
        <w:t>ich</w:t>
      </w:r>
      <w:r w:rsidR="005E6B7B">
        <w:t xml:space="preserve"> </w:t>
      </w:r>
      <w:r>
        <w:t>sie</w:t>
      </w:r>
      <w:r w:rsidR="005E6B7B">
        <w:t xml:space="preserve"> </w:t>
      </w:r>
      <w:r>
        <w:t>doch</w:t>
      </w:r>
      <w:r w:rsidR="005E6B7B">
        <w:t xml:space="preserve"> </w:t>
      </w:r>
      <w:r>
        <w:t>dir,</w:t>
      </w:r>
      <w:r w:rsidR="005E6B7B">
        <w:t xml:space="preserve"> </w:t>
      </w:r>
      <w:r>
        <w:t>als</w:t>
      </w:r>
      <w:r w:rsidR="005E6B7B">
        <w:t xml:space="preserve"> </w:t>
      </w:r>
      <w:r>
        <w:t>einem</w:t>
      </w:r>
      <w:r w:rsidR="005E6B7B">
        <w:t xml:space="preserve"> </w:t>
      </w:r>
      <w:r>
        <w:t>ernstlichen,</w:t>
      </w:r>
      <w:r w:rsidR="005E6B7B">
        <w:t xml:space="preserve"> </w:t>
      </w:r>
      <w:r>
        <w:t>getreuen</w:t>
      </w:r>
      <w:r w:rsidR="005E6B7B">
        <w:t xml:space="preserve"> </w:t>
      </w:r>
      <w:r>
        <w:t>Diener</w:t>
      </w:r>
      <w:r w:rsidR="005E6B7B">
        <w:t xml:space="preserve"> </w:t>
      </w:r>
      <w:r>
        <w:t>Gottes,</w:t>
      </w:r>
      <w:r w:rsidR="005E6B7B">
        <w:t xml:space="preserve"> </w:t>
      </w:r>
      <w:r>
        <w:t>widmen,</w:t>
      </w:r>
      <w:r w:rsidR="005E6B7B">
        <w:t xml:space="preserve"> </w:t>
      </w:r>
      <w:r>
        <w:t>in</w:t>
      </w:r>
      <w:r w:rsidR="005E6B7B">
        <w:t xml:space="preserve"> </w:t>
      </w:r>
      <w:r>
        <w:t>der</w:t>
      </w:r>
      <w:r w:rsidR="005E6B7B">
        <w:t xml:space="preserve"> </w:t>
      </w:r>
      <w:r>
        <w:t>zuversichtlichen</w:t>
      </w:r>
      <w:r w:rsidR="005E6B7B">
        <w:t xml:space="preserve"> </w:t>
      </w:r>
      <w:r>
        <w:t>Hoffnung,</w:t>
      </w:r>
      <w:r w:rsidR="005E6B7B">
        <w:t xml:space="preserve"> </w:t>
      </w:r>
      <w:r>
        <w:t>es</w:t>
      </w:r>
      <w:r w:rsidR="005E6B7B">
        <w:t xml:space="preserve"> </w:t>
      </w:r>
      <w:r>
        <w:t>werde</w:t>
      </w:r>
      <w:r w:rsidR="005E6B7B">
        <w:t xml:space="preserve"> </w:t>
      </w:r>
      <w:r>
        <w:t>dich</w:t>
      </w:r>
      <w:r w:rsidR="005E6B7B">
        <w:t xml:space="preserve"> </w:t>
      </w:r>
      <w:r>
        <w:t>solches</w:t>
      </w:r>
      <w:r w:rsidR="005E6B7B">
        <w:t xml:space="preserve"> </w:t>
      </w:r>
      <w:r>
        <w:t>nicht</w:t>
      </w:r>
      <w:r w:rsidR="005E6B7B">
        <w:t xml:space="preserve"> </w:t>
      </w:r>
      <w:r>
        <w:t>befremden,</w:t>
      </w:r>
      <w:r w:rsidR="005E6B7B">
        <w:t xml:space="preserve"> </w:t>
      </w:r>
      <w:r>
        <w:t>sondern</w:t>
      </w:r>
      <w:r w:rsidR="005E6B7B">
        <w:t xml:space="preserve"> </w:t>
      </w:r>
      <w:r>
        <w:t>du</w:t>
      </w:r>
      <w:r w:rsidR="005E6B7B">
        <w:t xml:space="preserve"> </w:t>
      </w:r>
      <w:r>
        <w:t>werdest</w:t>
      </w:r>
      <w:r w:rsidR="005E6B7B">
        <w:t xml:space="preserve"> </w:t>
      </w:r>
      <w:r>
        <w:t>es</w:t>
      </w:r>
      <w:r w:rsidR="005E6B7B">
        <w:t xml:space="preserve"> </w:t>
      </w:r>
      <w:r>
        <w:t>im</w:t>
      </w:r>
      <w:r w:rsidR="005E6B7B">
        <w:t xml:space="preserve"> </w:t>
      </w:r>
      <w:r>
        <w:t>Besten</w:t>
      </w:r>
      <w:r w:rsidR="005E6B7B">
        <w:t xml:space="preserve"> </w:t>
      </w:r>
      <w:r>
        <w:t>aufnehmen,</w:t>
      </w:r>
      <w:r w:rsidR="005E6B7B">
        <w:t xml:space="preserve"> </w:t>
      </w:r>
      <w:r>
        <w:t>wie</w:t>
      </w:r>
      <w:r w:rsidR="005E6B7B">
        <w:t xml:space="preserve"> </w:t>
      </w:r>
      <w:r>
        <w:t>es</w:t>
      </w:r>
      <w:r w:rsidR="005E6B7B">
        <w:t xml:space="preserve"> </w:t>
      </w:r>
      <w:r>
        <w:t>auch</w:t>
      </w:r>
      <w:r w:rsidR="005E6B7B">
        <w:t xml:space="preserve"> </w:t>
      </w:r>
      <w:r>
        <w:t>gemeint</w:t>
      </w:r>
      <w:r w:rsidR="005E6B7B">
        <w:t xml:space="preserve"> </w:t>
      </w:r>
      <w:r>
        <w:t>ist.</w:t>
      </w:r>
      <w:r w:rsidR="005E6B7B">
        <w:t xml:space="preserve"> </w:t>
      </w:r>
      <w:r>
        <w:t>In</w:t>
      </w:r>
      <w:r w:rsidR="005E6B7B">
        <w:t xml:space="preserve"> </w:t>
      </w:r>
      <w:r>
        <w:t>dieser</w:t>
      </w:r>
      <w:r w:rsidR="005E6B7B">
        <w:t xml:space="preserve"> </w:t>
      </w:r>
      <w:r>
        <w:t>Schrift</w:t>
      </w:r>
      <w:r w:rsidR="005E6B7B">
        <w:t xml:space="preserve"> </w:t>
      </w:r>
      <w:r>
        <w:t>wirst</w:t>
      </w:r>
      <w:r w:rsidR="005E6B7B">
        <w:t xml:space="preserve"> </w:t>
      </w:r>
      <w:r>
        <w:t>du</w:t>
      </w:r>
      <w:r w:rsidR="005E6B7B">
        <w:t xml:space="preserve"> </w:t>
      </w:r>
      <w:r>
        <w:t>sehen,</w:t>
      </w:r>
      <w:r w:rsidR="005E6B7B">
        <w:t xml:space="preserve"> </w:t>
      </w:r>
      <w:r>
        <w:t>daß</w:t>
      </w:r>
      <w:r w:rsidR="005E6B7B">
        <w:t xml:space="preserve"> </w:t>
      </w:r>
      <w:r>
        <w:t>das</w:t>
      </w:r>
      <w:r w:rsidR="005E6B7B">
        <w:t xml:space="preserve"> </w:t>
      </w:r>
      <w:r>
        <w:t>Evangelium</w:t>
      </w:r>
      <w:r w:rsidR="005E6B7B">
        <w:t xml:space="preserve"> </w:t>
      </w:r>
      <w:r>
        <w:t>nicht</w:t>
      </w:r>
      <w:r w:rsidR="005E6B7B">
        <w:t xml:space="preserve"> </w:t>
      </w:r>
      <w:r>
        <w:t>wider</w:t>
      </w:r>
      <w:r w:rsidR="005E6B7B">
        <w:t xml:space="preserve"> </w:t>
      </w:r>
      <w:r>
        <w:t>die</w:t>
      </w:r>
      <w:r w:rsidR="005E6B7B">
        <w:t xml:space="preserve"> </w:t>
      </w:r>
      <w:r>
        <w:t>Obrigkeit</w:t>
      </w:r>
      <w:r w:rsidR="005E6B7B">
        <w:t xml:space="preserve"> </w:t>
      </w:r>
      <w:r>
        <w:t>ist,</w:t>
      </w:r>
      <w:r w:rsidR="005E6B7B">
        <w:t xml:space="preserve"> </w:t>
      </w:r>
      <w:r>
        <w:t>daß</w:t>
      </w:r>
      <w:r w:rsidR="005E6B7B">
        <w:t xml:space="preserve"> </w:t>
      </w:r>
      <w:r>
        <w:t>es</w:t>
      </w:r>
      <w:r w:rsidR="005E6B7B">
        <w:t xml:space="preserve"> </w:t>
      </w:r>
      <w:r>
        <w:t>um</w:t>
      </w:r>
      <w:r w:rsidR="005E6B7B">
        <w:t xml:space="preserve"> </w:t>
      </w:r>
      <w:r>
        <w:t>zeitlichen</w:t>
      </w:r>
      <w:r w:rsidR="005E6B7B">
        <w:t xml:space="preserve"> </w:t>
      </w:r>
      <w:r>
        <w:t>Nutzens</w:t>
      </w:r>
      <w:r w:rsidR="005E6B7B">
        <w:t xml:space="preserve"> </w:t>
      </w:r>
      <w:r>
        <w:t>willen</w:t>
      </w:r>
      <w:r w:rsidR="005E6B7B">
        <w:t xml:space="preserve"> </w:t>
      </w:r>
      <w:r>
        <w:t>nicht</w:t>
      </w:r>
      <w:r w:rsidR="005E6B7B">
        <w:t xml:space="preserve"> </w:t>
      </w:r>
      <w:r>
        <w:t>Zerrüttung</w:t>
      </w:r>
      <w:r w:rsidR="005E6B7B">
        <w:t xml:space="preserve"> </w:t>
      </w:r>
      <w:r>
        <w:t>gebiert,</w:t>
      </w:r>
      <w:r w:rsidR="005E6B7B">
        <w:t xml:space="preserve"> </w:t>
      </w:r>
      <w:r>
        <w:t>sondern</w:t>
      </w:r>
      <w:r w:rsidR="005E6B7B">
        <w:t xml:space="preserve"> </w:t>
      </w:r>
      <w:r>
        <w:t>daß</w:t>
      </w:r>
      <w:r w:rsidR="005E6B7B">
        <w:t xml:space="preserve"> </w:t>
      </w:r>
      <w:r>
        <w:t>es</w:t>
      </w:r>
      <w:r w:rsidR="005E6B7B">
        <w:t xml:space="preserve"> </w:t>
      </w:r>
      <w:r>
        <w:t>im</w:t>
      </w:r>
      <w:r w:rsidR="005E6B7B">
        <w:t xml:space="preserve"> </w:t>
      </w:r>
      <w:r>
        <w:t>Gegentheil</w:t>
      </w:r>
      <w:r w:rsidR="005E6B7B">
        <w:t xml:space="preserve"> </w:t>
      </w:r>
      <w:r>
        <w:t>die</w:t>
      </w:r>
      <w:r w:rsidR="005E6B7B">
        <w:t xml:space="preserve"> </w:t>
      </w:r>
      <w:r>
        <w:t>Obrigkeit</w:t>
      </w:r>
      <w:r w:rsidR="005E6B7B">
        <w:t xml:space="preserve"> </w:t>
      </w:r>
      <w:r>
        <w:t>befestige,</w:t>
      </w:r>
      <w:r w:rsidR="005E6B7B">
        <w:t xml:space="preserve"> </w:t>
      </w:r>
      <w:r>
        <w:t>diese</w:t>
      </w:r>
      <w:r w:rsidR="005E6B7B">
        <w:t xml:space="preserve"> </w:t>
      </w:r>
      <w:r>
        <w:t>auf</w:t>
      </w:r>
      <w:r w:rsidR="005E6B7B">
        <w:t xml:space="preserve"> </w:t>
      </w:r>
      <w:r>
        <w:t>dem</w:t>
      </w:r>
      <w:r w:rsidR="005E6B7B">
        <w:t xml:space="preserve"> </w:t>
      </w:r>
      <w:r>
        <w:t>rechten</w:t>
      </w:r>
      <w:r w:rsidR="005E6B7B">
        <w:t xml:space="preserve"> </w:t>
      </w:r>
      <w:r>
        <w:t>Wege</w:t>
      </w:r>
      <w:r w:rsidR="005E6B7B">
        <w:t xml:space="preserve"> </w:t>
      </w:r>
      <w:r>
        <w:t>leite</w:t>
      </w:r>
      <w:r w:rsidR="005E6B7B">
        <w:t xml:space="preserve"> </w:t>
      </w:r>
      <w:r>
        <w:t>und</w:t>
      </w:r>
      <w:r w:rsidR="005E6B7B">
        <w:t xml:space="preserve"> </w:t>
      </w:r>
      <w:r>
        <w:t>sie</w:t>
      </w:r>
      <w:r w:rsidR="005E6B7B">
        <w:t xml:space="preserve"> </w:t>
      </w:r>
      <w:r>
        <w:t>mit</w:t>
      </w:r>
      <w:r w:rsidR="005E6B7B">
        <w:t xml:space="preserve"> </w:t>
      </w:r>
      <w:r>
        <w:t>dem</w:t>
      </w:r>
      <w:r w:rsidR="005E6B7B">
        <w:t xml:space="preserve"> </w:t>
      </w:r>
      <w:r>
        <w:t>Volke,</w:t>
      </w:r>
      <w:r w:rsidR="005E6B7B">
        <w:t xml:space="preserve"> </w:t>
      </w:r>
      <w:r>
        <w:t>in</w:t>
      </w:r>
      <w:r w:rsidR="005E6B7B">
        <w:t xml:space="preserve"> </w:t>
      </w:r>
      <w:r>
        <w:t>sofern</w:t>
      </w:r>
      <w:r w:rsidR="005E6B7B">
        <w:t xml:space="preserve"> </w:t>
      </w:r>
      <w:r>
        <w:t>sie</w:t>
      </w:r>
      <w:r w:rsidR="005E6B7B">
        <w:t xml:space="preserve"> </w:t>
      </w:r>
      <w:r>
        <w:t>christlich</w:t>
      </w:r>
      <w:r w:rsidR="005E6B7B">
        <w:t xml:space="preserve"> </w:t>
      </w:r>
      <w:r>
        <w:t>fährt</w:t>
      </w:r>
      <w:r w:rsidR="005E6B7B">
        <w:t xml:space="preserve"> </w:t>
      </w:r>
      <w:r>
        <w:t>und</w:t>
      </w:r>
      <w:r w:rsidR="005E6B7B">
        <w:t xml:space="preserve"> </w:t>
      </w:r>
      <w:r>
        <w:t>dasjenige</w:t>
      </w:r>
      <w:r w:rsidR="005E6B7B">
        <w:t xml:space="preserve"> </w:t>
      </w:r>
      <w:r>
        <w:t>Maß</w:t>
      </w:r>
      <w:r w:rsidR="005E6B7B">
        <w:t xml:space="preserve"> </w:t>
      </w:r>
      <w:r>
        <w:t>beobachtet,</w:t>
      </w:r>
      <w:r w:rsidR="005E6B7B">
        <w:t xml:space="preserve"> </w:t>
      </w:r>
      <w:r>
        <w:t>das</w:t>
      </w:r>
      <w:r w:rsidR="005E6B7B">
        <w:t xml:space="preserve"> </w:t>
      </w:r>
      <w:r>
        <w:t>Gott</w:t>
      </w:r>
      <w:r w:rsidR="005E6B7B">
        <w:t xml:space="preserve"> </w:t>
      </w:r>
      <w:r>
        <w:t>ihr</w:t>
      </w:r>
      <w:r w:rsidR="005E6B7B">
        <w:t xml:space="preserve"> </w:t>
      </w:r>
      <w:r>
        <w:t>vorschreibt,</w:t>
      </w:r>
      <w:r w:rsidR="005E6B7B">
        <w:t xml:space="preserve"> </w:t>
      </w:r>
      <w:r>
        <w:t>wahrhaft</w:t>
      </w:r>
      <w:r w:rsidR="005E6B7B">
        <w:t xml:space="preserve"> </w:t>
      </w:r>
      <w:r>
        <w:t>vereinigt.</w:t>
      </w:r>
      <w:r w:rsidR="005E6B7B">
        <w:t xml:space="preserve"> </w:t>
      </w:r>
      <w:r>
        <w:t>Darum</w:t>
      </w:r>
      <w:r w:rsidR="005E6B7B">
        <w:t xml:space="preserve"> </w:t>
      </w:r>
      <w:r>
        <w:t>lies</w:t>
      </w:r>
      <w:r w:rsidR="005E6B7B">
        <w:t xml:space="preserve"> </w:t>
      </w:r>
      <w:r>
        <w:t>diese</w:t>
      </w:r>
      <w:r w:rsidR="005E6B7B">
        <w:t xml:space="preserve"> </w:t>
      </w:r>
      <w:r>
        <w:t>Schrift</w:t>
      </w:r>
      <w:r w:rsidR="005E6B7B">
        <w:t xml:space="preserve"> </w:t>
      </w:r>
      <w:r>
        <w:t>mit</w:t>
      </w:r>
      <w:r w:rsidR="005E6B7B">
        <w:t xml:space="preserve"> </w:t>
      </w:r>
      <w:r>
        <w:t>den</w:t>
      </w:r>
      <w:r w:rsidR="005E6B7B">
        <w:t xml:space="preserve"> </w:t>
      </w:r>
      <w:r>
        <w:t>Gläubigen</w:t>
      </w:r>
      <w:r w:rsidR="005E6B7B">
        <w:t xml:space="preserve"> </w:t>
      </w:r>
      <w:r>
        <w:t>eurer</w:t>
      </w:r>
      <w:r w:rsidR="005E6B7B">
        <w:t xml:space="preserve"> </w:t>
      </w:r>
      <w:r>
        <w:t>Kirchen;</w:t>
      </w:r>
      <w:r w:rsidR="005E6B7B">
        <w:t xml:space="preserve"> </w:t>
      </w:r>
      <w:r>
        <w:t>und</w:t>
      </w:r>
      <w:r w:rsidR="005E6B7B">
        <w:t xml:space="preserve"> </w:t>
      </w:r>
      <w:r>
        <w:t>wo</w:t>
      </w:r>
      <w:r w:rsidR="005E6B7B">
        <w:t xml:space="preserve"> </w:t>
      </w:r>
      <w:r>
        <w:t>du</w:t>
      </w:r>
      <w:r w:rsidR="005E6B7B">
        <w:t xml:space="preserve"> </w:t>
      </w:r>
      <w:r>
        <w:t>meiner</w:t>
      </w:r>
      <w:r w:rsidR="005E6B7B">
        <w:t xml:space="preserve"> </w:t>
      </w:r>
      <w:r>
        <w:t>armen</w:t>
      </w:r>
      <w:r w:rsidR="005E6B7B">
        <w:t xml:space="preserve"> </w:t>
      </w:r>
      <w:r>
        <w:t>Dienste</w:t>
      </w:r>
      <w:r w:rsidR="005E6B7B">
        <w:t xml:space="preserve"> </w:t>
      </w:r>
      <w:r>
        <w:t>bedarfst,</w:t>
      </w:r>
      <w:r w:rsidR="005E6B7B">
        <w:t xml:space="preserve"> </w:t>
      </w:r>
      <w:r>
        <w:t>so</w:t>
      </w:r>
      <w:r w:rsidR="005E6B7B">
        <w:t xml:space="preserve"> </w:t>
      </w:r>
      <w:r>
        <w:t>thu</w:t>
      </w:r>
      <w:r w:rsidR="005E6B7B">
        <w:t xml:space="preserve"> </w:t>
      </w:r>
      <w:r>
        <w:t>es</w:t>
      </w:r>
      <w:r w:rsidR="005E6B7B">
        <w:t xml:space="preserve"> </w:t>
      </w:r>
      <w:r>
        <w:t>mir</w:t>
      </w:r>
      <w:r w:rsidR="005E6B7B">
        <w:t xml:space="preserve"> </w:t>
      </w:r>
      <w:r>
        <w:t>kund</w:t>
      </w:r>
      <w:r w:rsidR="005E6B7B">
        <w:t xml:space="preserve"> </w:t>
      </w:r>
      <w:r>
        <w:t>und</w:t>
      </w:r>
      <w:r w:rsidR="005E6B7B">
        <w:t xml:space="preserve"> </w:t>
      </w:r>
      <w:r>
        <w:t>gebiete</w:t>
      </w:r>
      <w:r w:rsidR="005E6B7B">
        <w:t xml:space="preserve"> </w:t>
      </w:r>
      <w:r>
        <w:t>über</w:t>
      </w:r>
      <w:r w:rsidR="005E6B7B">
        <w:t xml:space="preserve"> </w:t>
      </w:r>
      <w:r>
        <w:t>mich!</w:t>
      </w:r>
      <w:r w:rsidR="005E6B7B">
        <w:t xml:space="preserve"> </w:t>
      </w:r>
      <w:r>
        <w:t>Gott,</w:t>
      </w:r>
      <w:r w:rsidR="005E6B7B">
        <w:t xml:space="preserve"> </w:t>
      </w:r>
      <w:r>
        <w:t>der</w:t>
      </w:r>
      <w:r w:rsidR="005E6B7B">
        <w:t xml:space="preserve"> </w:t>
      </w:r>
      <w:r>
        <w:t>uns</w:t>
      </w:r>
      <w:r w:rsidR="005E6B7B">
        <w:t xml:space="preserve"> </w:t>
      </w:r>
      <w:r>
        <w:t>Alle</w:t>
      </w:r>
      <w:r w:rsidR="005E6B7B">
        <w:t xml:space="preserve"> </w:t>
      </w:r>
      <w:r>
        <w:t>in</w:t>
      </w:r>
      <w:r w:rsidR="005E6B7B">
        <w:t xml:space="preserve"> </w:t>
      </w:r>
      <w:r>
        <w:t>das</w:t>
      </w:r>
      <w:r w:rsidR="005E6B7B">
        <w:t xml:space="preserve"> </w:t>
      </w:r>
      <w:r>
        <w:t>wunderbare</w:t>
      </w:r>
      <w:r w:rsidR="005E6B7B">
        <w:t xml:space="preserve"> </w:t>
      </w:r>
      <w:r>
        <w:t>Licht</w:t>
      </w:r>
      <w:r w:rsidR="005E6B7B">
        <w:t xml:space="preserve"> </w:t>
      </w:r>
      <w:r>
        <w:t>seiner</w:t>
      </w:r>
      <w:r w:rsidR="005E6B7B">
        <w:t xml:space="preserve"> </w:t>
      </w:r>
      <w:r>
        <w:t>Erkenntniß</w:t>
      </w:r>
      <w:r w:rsidR="005E6B7B">
        <w:t xml:space="preserve"> </w:t>
      </w:r>
      <w:r>
        <w:t>geführt,</w:t>
      </w:r>
      <w:r w:rsidR="005E6B7B">
        <w:t xml:space="preserve"> </w:t>
      </w:r>
      <w:r>
        <w:t>befestige</w:t>
      </w:r>
      <w:r w:rsidR="005E6B7B">
        <w:t xml:space="preserve"> </w:t>
      </w:r>
      <w:r>
        <w:t>in</w:t>
      </w:r>
      <w:r w:rsidR="005E6B7B">
        <w:t xml:space="preserve"> </w:t>
      </w:r>
      <w:r>
        <w:t>uns</w:t>
      </w:r>
      <w:r w:rsidR="005E6B7B">
        <w:t xml:space="preserve"> </w:t>
      </w:r>
      <w:r>
        <w:t>Alles,</w:t>
      </w:r>
      <w:r w:rsidR="005E6B7B">
        <w:t xml:space="preserve"> </w:t>
      </w:r>
      <w:r>
        <w:t>was</w:t>
      </w:r>
      <w:r w:rsidR="005E6B7B">
        <w:t xml:space="preserve"> </w:t>
      </w:r>
      <w:r>
        <w:t>er</w:t>
      </w:r>
      <w:r w:rsidR="005E6B7B">
        <w:t xml:space="preserve"> </w:t>
      </w:r>
      <w:r>
        <w:t>angefangen!</w:t>
      </w:r>
      <w:r w:rsidR="005E6B7B">
        <w:t xml:space="preserve"> </w:t>
      </w:r>
      <w:r>
        <w:t>Grüße</w:t>
      </w:r>
      <w:r w:rsidR="005E6B7B">
        <w:t xml:space="preserve"> </w:t>
      </w:r>
      <w:r>
        <w:t>mir</w:t>
      </w:r>
      <w:r w:rsidR="005E6B7B">
        <w:t xml:space="preserve"> </w:t>
      </w:r>
      <w:r>
        <w:t>Thomas</w:t>
      </w:r>
      <w:r w:rsidR="005E6B7B">
        <w:t xml:space="preserve"> </w:t>
      </w:r>
      <w:r>
        <w:t>Wittenbach</w:t>
      </w:r>
      <w:r w:rsidR="005E6B7B">
        <w:t xml:space="preserve"> </w:t>
      </w:r>
      <w:r>
        <w:t>,</w:t>
      </w:r>
      <w:r w:rsidR="005E6B7B">
        <w:t xml:space="preserve"> </w:t>
      </w:r>
      <w:r>
        <w:t>Heinrich</w:t>
      </w:r>
      <w:r w:rsidR="005E6B7B">
        <w:t xml:space="preserve"> </w:t>
      </w:r>
      <w:r>
        <w:t>Lupulus,</w:t>
      </w:r>
      <w:r w:rsidR="005E6B7B">
        <w:t xml:space="preserve"> </w:t>
      </w:r>
      <w:r>
        <w:t>beide</w:t>
      </w:r>
      <w:r w:rsidR="005E6B7B">
        <w:t xml:space="preserve"> </w:t>
      </w:r>
      <w:r>
        <w:t>meine</w:t>
      </w:r>
      <w:r w:rsidR="005E6B7B">
        <w:t xml:space="preserve"> </w:t>
      </w:r>
      <w:r>
        <w:t>Lehrer,</w:t>
      </w:r>
      <w:r w:rsidR="005E6B7B">
        <w:t xml:space="preserve"> </w:t>
      </w:r>
      <w:r>
        <w:t>Sebastian</w:t>
      </w:r>
      <w:r w:rsidR="005E6B7B">
        <w:t xml:space="preserve"> </w:t>
      </w:r>
      <w:r>
        <w:t>Meyers,</w:t>
      </w:r>
      <w:r w:rsidR="005E6B7B">
        <w:t xml:space="preserve"> </w:t>
      </w:r>
      <w:r>
        <w:t>Berchtold</w:t>
      </w:r>
      <w:r w:rsidR="005E6B7B">
        <w:t xml:space="preserve"> </w:t>
      </w:r>
      <w:r>
        <w:t>Haller,</w:t>
      </w:r>
      <w:r w:rsidR="005E6B7B">
        <w:t xml:space="preserve"> </w:t>
      </w:r>
      <w:r>
        <w:t>eurer</w:t>
      </w:r>
      <w:r w:rsidR="005E6B7B">
        <w:t xml:space="preserve"> </w:t>
      </w:r>
      <w:r>
        <w:t>Gemeinden</w:t>
      </w:r>
      <w:r w:rsidR="005E6B7B">
        <w:t xml:space="preserve"> </w:t>
      </w:r>
      <w:r>
        <w:t>Lehrer,</w:t>
      </w:r>
      <w:r w:rsidR="005E6B7B">
        <w:t xml:space="preserve"> </w:t>
      </w:r>
      <w:r>
        <w:t>meine</w:t>
      </w:r>
      <w:r w:rsidR="005E6B7B">
        <w:t xml:space="preserve"> </w:t>
      </w:r>
      <w:r>
        <w:t>Mitarbeiter</w:t>
      </w:r>
      <w:r w:rsidR="005E6B7B">
        <w:t xml:space="preserve"> </w:t>
      </w:r>
      <w:r>
        <w:t>im</w:t>
      </w:r>
      <w:r w:rsidR="005E6B7B">
        <w:t xml:space="preserve"> </w:t>
      </w:r>
      <w:r>
        <w:t>Evangelio</w:t>
      </w:r>
      <w:r w:rsidR="005E6B7B">
        <w:t xml:space="preserve"> </w:t>
      </w:r>
      <w:r>
        <w:t>Christi,</w:t>
      </w:r>
      <w:r w:rsidR="005E6B7B">
        <w:t xml:space="preserve"> </w:t>
      </w:r>
      <w:r>
        <w:t>die</w:t>
      </w:r>
      <w:r w:rsidR="005E6B7B">
        <w:t xml:space="preserve"> </w:t>
      </w:r>
      <w:r>
        <w:t>edlen,</w:t>
      </w:r>
      <w:r w:rsidR="005E6B7B">
        <w:t xml:space="preserve"> </w:t>
      </w:r>
      <w:r>
        <w:t>festen,</w:t>
      </w:r>
      <w:r w:rsidR="005E6B7B">
        <w:t xml:space="preserve"> </w:t>
      </w:r>
      <w:r>
        <w:t>deinen</w:t>
      </w:r>
      <w:r w:rsidR="005E6B7B">
        <w:t xml:space="preserve"> </w:t>
      </w:r>
      <w:r>
        <w:t>Vater,</w:t>
      </w:r>
      <w:r w:rsidR="005E6B7B">
        <w:t xml:space="preserve"> </w:t>
      </w:r>
      <w:r>
        <w:t>meinen</w:t>
      </w:r>
      <w:r w:rsidR="005E6B7B">
        <w:t xml:space="preserve"> </w:t>
      </w:r>
      <w:r>
        <w:t>Herrn,</w:t>
      </w:r>
      <w:r w:rsidR="005E6B7B">
        <w:t xml:space="preserve"> </w:t>
      </w:r>
      <w:r>
        <w:t>und</w:t>
      </w:r>
      <w:r w:rsidR="005E6B7B">
        <w:t xml:space="preserve"> </w:t>
      </w:r>
      <w:r>
        <w:t>I.</w:t>
      </w:r>
      <w:r w:rsidR="005E6B7B">
        <w:t xml:space="preserve"> </w:t>
      </w:r>
      <w:r>
        <w:t>Hans</w:t>
      </w:r>
      <w:r w:rsidR="005E6B7B">
        <w:t xml:space="preserve"> </w:t>
      </w:r>
      <w:r>
        <w:t>Rudolf</w:t>
      </w:r>
      <w:r w:rsidR="005E6B7B">
        <w:t xml:space="preserve"> </w:t>
      </w:r>
      <w:r>
        <w:t>Hetzel</w:t>
      </w:r>
      <w:r w:rsidR="005E6B7B">
        <w:t xml:space="preserve"> </w:t>
      </w:r>
      <w:r>
        <w:t>von</w:t>
      </w:r>
      <w:r w:rsidR="005E6B7B">
        <w:t xml:space="preserve"> </w:t>
      </w:r>
      <w:r>
        <w:t>Lindach,</w:t>
      </w:r>
      <w:r w:rsidR="005E6B7B">
        <w:t xml:space="preserve"> </w:t>
      </w:r>
      <w:r>
        <w:t>die</w:t>
      </w:r>
      <w:r w:rsidR="005E6B7B">
        <w:t xml:space="preserve"> </w:t>
      </w:r>
      <w:r>
        <w:t>strengen</w:t>
      </w:r>
      <w:r w:rsidR="005E6B7B">
        <w:t xml:space="preserve"> </w:t>
      </w:r>
      <w:r>
        <w:t>Beschirmer</w:t>
      </w:r>
      <w:r w:rsidR="005E6B7B">
        <w:t xml:space="preserve"> </w:t>
      </w:r>
      <w:r>
        <w:t>christlicher</w:t>
      </w:r>
      <w:r w:rsidR="005E6B7B">
        <w:t xml:space="preserve"> </w:t>
      </w:r>
      <w:r>
        <w:t>Lehre,</w:t>
      </w:r>
      <w:r w:rsidR="005E6B7B">
        <w:t xml:space="preserve"> </w:t>
      </w:r>
      <w:r>
        <w:t>Valerius,</w:t>
      </w:r>
      <w:r w:rsidR="005E6B7B">
        <w:t xml:space="preserve"> </w:t>
      </w:r>
      <w:r>
        <w:t>den</w:t>
      </w:r>
      <w:r w:rsidR="005E6B7B">
        <w:t xml:space="preserve"> </w:t>
      </w:r>
      <w:r>
        <w:t>Stadtarzt,</w:t>
      </w:r>
      <w:r w:rsidR="005E6B7B">
        <w:t xml:space="preserve"> </w:t>
      </w:r>
      <w:r>
        <w:t>und</w:t>
      </w:r>
      <w:r w:rsidR="005E6B7B">
        <w:t xml:space="preserve"> </w:t>
      </w:r>
      <w:r>
        <w:t>Lienhard</w:t>
      </w:r>
      <w:r w:rsidR="005E6B7B">
        <w:t xml:space="preserve"> </w:t>
      </w:r>
      <w:r>
        <w:t>Tremp,</w:t>
      </w:r>
      <w:r w:rsidR="005E6B7B">
        <w:t xml:space="preserve"> </w:t>
      </w:r>
      <w:r>
        <w:t>meinen</w:t>
      </w:r>
      <w:r w:rsidR="005E6B7B">
        <w:t xml:space="preserve"> </w:t>
      </w:r>
      <w:r>
        <w:t>Schwager,</w:t>
      </w:r>
      <w:r w:rsidR="005E6B7B">
        <w:t xml:space="preserve"> </w:t>
      </w:r>
      <w:r>
        <w:t>und</w:t>
      </w:r>
      <w:r w:rsidR="005E6B7B">
        <w:t xml:space="preserve"> </w:t>
      </w:r>
      <w:r>
        <w:t>euere</w:t>
      </w:r>
      <w:r w:rsidR="005E6B7B">
        <w:t xml:space="preserve"> </w:t>
      </w:r>
      <w:r>
        <w:t>ganze</w:t>
      </w:r>
      <w:r w:rsidR="005E6B7B">
        <w:t xml:space="preserve"> </w:t>
      </w:r>
      <w:r>
        <w:t>Gemeinde.</w:t>
      </w:r>
    </w:p>
    <w:p w14:paraId="39089AA7" w14:textId="6224D12B" w:rsidR="005E6D2A" w:rsidRDefault="005E6D2A" w:rsidP="005E6D2A">
      <w:pPr>
        <w:pStyle w:val="StandardWeb"/>
      </w:pPr>
      <w:r>
        <w:t>Gegeben</w:t>
      </w:r>
      <w:r w:rsidR="005E6B7B">
        <w:t xml:space="preserve"> </w:t>
      </w:r>
      <w:r>
        <w:t>zu</w:t>
      </w:r>
      <w:r w:rsidR="005E6B7B">
        <w:t xml:space="preserve"> </w:t>
      </w:r>
      <w:r>
        <w:t>Zürich</w:t>
      </w:r>
      <w:r w:rsidR="005E6B7B">
        <w:t xml:space="preserve"> </w:t>
      </w:r>
      <w:r>
        <w:t>am</w:t>
      </w:r>
      <w:r w:rsidR="005E6B7B">
        <w:t xml:space="preserve"> </w:t>
      </w:r>
      <w:r>
        <w:t>30.</w:t>
      </w:r>
      <w:r w:rsidR="005E6B7B">
        <w:t xml:space="preserve"> </w:t>
      </w:r>
      <w:r>
        <w:t>Tage</w:t>
      </w:r>
      <w:r w:rsidR="005E6B7B">
        <w:t xml:space="preserve"> </w:t>
      </w:r>
      <w:r>
        <w:t>Heumonats</w:t>
      </w:r>
      <w:r w:rsidR="005E6B7B">
        <w:t xml:space="preserve"> </w:t>
      </w:r>
      <w:r>
        <w:t>MDXXIII.</w:t>
      </w:r>
    </w:p>
    <w:p w14:paraId="1A21D44F" w14:textId="1487AA66" w:rsidR="005E6D2A" w:rsidRDefault="005E6D2A" w:rsidP="005E6D2A">
      <w:pPr>
        <w:pStyle w:val="StandardWeb"/>
      </w:pPr>
      <w:r>
        <w:t>Huldreich</w:t>
      </w:r>
      <w:r w:rsidR="005E6B7B">
        <w:t xml:space="preserve"> </w:t>
      </w:r>
      <w:r>
        <w:t>Zwingli,</w:t>
      </w:r>
      <w:r>
        <w:br/>
        <w:t>dein</w:t>
      </w:r>
      <w:r w:rsidR="005E6B7B">
        <w:t xml:space="preserve"> </w:t>
      </w:r>
      <w:r>
        <w:t>und</w:t>
      </w:r>
      <w:r w:rsidR="005E6B7B">
        <w:t xml:space="preserve"> </w:t>
      </w:r>
      <w:r>
        <w:t>aller</w:t>
      </w:r>
      <w:r w:rsidR="005E6B7B">
        <w:t xml:space="preserve"> </w:t>
      </w:r>
      <w:r>
        <w:t>Christen</w:t>
      </w:r>
      <w:r w:rsidR="005E6B7B">
        <w:t xml:space="preserve"> </w:t>
      </w:r>
      <w:r>
        <w:t>Diener.</w:t>
      </w:r>
    </w:p>
    <w:p w14:paraId="6E468B74" w14:textId="6C44D555" w:rsidR="00066F22" w:rsidRDefault="005E6D2A" w:rsidP="00066F22">
      <w:pPr>
        <w:pStyle w:val="berschrift2"/>
      </w:pPr>
      <w:r>
        <w:t>An</w:t>
      </w:r>
      <w:r w:rsidR="005E6B7B">
        <w:t xml:space="preserve"> </w:t>
      </w:r>
      <w:r>
        <w:t>Berthold</w:t>
      </w:r>
      <w:r w:rsidR="005E6B7B">
        <w:t xml:space="preserve"> </w:t>
      </w:r>
      <w:r>
        <w:t>Haller</w:t>
      </w:r>
      <w:r w:rsidR="005E6B7B">
        <w:t xml:space="preserve"> </w:t>
      </w:r>
      <w:r w:rsidR="00066F22">
        <w:t>-</w:t>
      </w:r>
      <w:r w:rsidR="005E6B7B">
        <w:t xml:space="preserve"> </w:t>
      </w:r>
      <w:r>
        <w:t>29.12.1523</w:t>
      </w:r>
    </w:p>
    <w:p w14:paraId="5693F84A" w14:textId="460D6309" w:rsidR="005E6D2A" w:rsidRDefault="005E6D2A" w:rsidP="00066F22">
      <w:r>
        <w:t>Was</w:t>
      </w:r>
      <w:r w:rsidR="005E6B7B">
        <w:t xml:space="preserve"> </w:t>
      </w:r>
      <w:r>
        <w:t>du</w:t>
      </w:r>
      <w:r w:rsidR="005E6B7B">
        <w:t xml:space="preserve"> </w:t>
      </w:r>
      <w:r>
        <w:t>von</w:t>
      </w:r>
      <w:r w:rsidR="005E6B7B">
        <w:t xml:space="preserve"> </w:t>
      </w:r>
      <w:r>
        <w:t>mir</w:t>
      </w:r>
      <w:r w:rsidR="005E6B7B">
        <w:t xml:space="preserve"> </w:t>
      </w:r>
      <w:r>
        <w:t>wünschest,</w:t>
      </w:r>
      <w:r w:rsidR="005E6B7B">
        <w:t xml:space="preserve"> </w:t>
      </w:r>
      <w:r>
        <w:t>nimm</w:t>
      </w:r>
      <w:r w:rsidR="005E6B7B">
        <w:t xml:space="preserve"> </w:t>
      </w:r>
      <w:r>
        <w:t>selbst</w:t>
      </w:r>
      <w:r w:rsidR="005E6B7B">
        <w:t xml:space="preserve"> </w:t>
      </w:r>
      <w:r>
        <w:t>kräftig</w:t>
      </w:r>
      <w:r w:rsidR="005E6B7B">
        <w:t xml:space="preserve"> </w:t>
      </w:r>
      <w:r>
        <w:t>an</w:t>
      </w:r>
      <w:r w:rsidR="005E6B7B">
        <w:t xml:space="preserve"> </w:t>
      </w:r>
      <w:r>
        <w:t>Hand,</w:t>
      </w:r>
      <w:r w:rsidR="005E6B7B">
        <w:t xml:space="preserve"> </w:t>
      </w:r>
      <w:r>
        <w:t>auf</w:t>
      </w:r>
      <w:r w:rsidR="005E6B7B">
        <w:t xml:space="preserve"> </w:t>
      </w:r>
      <w:r>
        <w:t>daß</w:t>
      </w:r>
      <w:r w:rsidR="005E6B7B">
        <w:t xml:space="preserve"> </w:t>
      </w:r>
      <w:r>
        <w:t>deine</w:t>
      </w:r>
      <w:r w:rsidR="005E6B7B">
        <w:t xml:space="preserve"> </w:t>
      </w:r>
      <w:r>
        <w:t>ziemlich</w:t>
      </w:r>
      <w:r w:rsidR="005E6B7B">
        <w:t xml:space="preserve"> </w:t>
      </w:r>
      <w:r>
        <w:t>wilden</w:t>
      </w:r>
      <w:r w:rsidR="005E6B7B">
        <w:t xml:space="preserve"> </w:t>
      </w:r>
      <w:r>
        <w:t>Bären</w:t>
      </w:r>
      <w:r w:rsidR="005E6B7B">
        <w:t xml:space="preserve"> </w:t>
      </w:r>
      <w:r>
        <w:t>durch</w:t>
      </w:r>
      <w:r w:rsidR="005E6B7B">
        <w:t xml:space="preserve"> </w:t>
      </w:r>
      <w:r>
        <w:t>das</w:t>
      </w:r>
      <w:r w:rsidR="005E6B7B">
        <w:t xml:space="preserve"> </w:t>
      </w:r>
      <w:r>
        <w:t>Hören</w:t>
      </w:r>
      <w:r w:rsidR="005E6B7B">
        <w:t xml:space="preserve"> </w:t>
      </w:r>
      <w:r>
        <w:t>der</w:t>
      </w:r>
      <w:r w:rsidR="005E6B7B">
        <w:t xml:space="preserve"> </w:t>
      </w:r>
      <w:r>
        <w:t>christlichen</w:t>
      </w:r>
      <w:r w:rsidR="005E6B7B">
        <w:t xml:space="preserve"> </w:t>
      </w:r>
      <w:r>
        <w:t>Lehre</w:t>
      </w:r>
      <w:r w:rsidR="005E6B7B">
        <w:t xml:space="preserve"> </w:t>
      </w:r>
      <w:r>
        <w:t>anfangen,</w:t>
      </w:r>
      <w:r w:rsidR="005E6B7B">
        <w:t xml:space="preserve"> </w:t>
      </w:r>
      <w:r>
        <w:t>zahm</w:t>
      </w:r>
      <w:r w:rsidR="005E6B7B">
        <w:t xml:space="preserve"> </w:t>
      </w:r>
      <w:r>
        <w:t>zu</w:t>
      </w:r>
      <w:r w:rsidR="005E6B7B">
        <w:t xml:space="preserve"> </w:t>
      </w:r>
      <w:r>
        <w:t>werden;</w:t>
      </w:r>
      <w:r w:rsidR="005E6B7B">
        <w:t xml:space="preserve"> </w:t>
      </w:r>
      <w:r>
        <w:t>doch</w:t>
      </w:r>
      <w:r w:rsidR="005E6B7B">
        <w:t xml:space="preserve"> </w:t>
      </w:r>
      <w:r>
        <w:t>ist</w:t>
      </w:r>
      <w:r w:rsidR="005E6B7B">
        <w:t xml:space="preserve"> </w:t>
      </w:r>
      <w:r>
        <w:t>dies</w:t>
      </w:r>
      <w:r w:rsidR="005E6B7B">
        <w:t xml:space="preserve"> </w:t>
      </w:r>
      <w:r>
        <w:t>ein</w:t>
      </w:r>
      <w:r w:rsidR="005E6B7B">
        <w:t xml:space="preserve"> </w:t>
      </w:r>
      <w:r>
        <w:t>Geschäft,</w:t>
      </w:r>
      <w:r w:rsidR="005E6B7B">
        <w:t xml:space="preserve"> </w:t>
      </w:r>
      <w:r>
        <w:t>das,</w:t>
      </w:r>
      <w:r w:rsidR="005E6B7B">
        <w:t xml:space="preserve"> </w:t>
      </w:r>
      <w:r>
        <w:t>wie</w:t>
      </w:r>
      <w:r w:rsidR="005E6B7B">
        <w:t xml:space="preserve"> </w:t>
      </w:r>
      <w:r>
        <w:t>ich</w:t>
      </w:r>
      <w:r w:rsidR="005E6B7B">
        <w:t xml:space="preserve"> </w:t>
      </w:r>
      <w:r>
        <w:t>glaube,</w:t>
      </w:r>
      <w:r w:rsidR="005E6B7B">
        <w:t xml:space="preserve"> </w:t>
      </w:r>
      <w:r>
        <w:t>ganz</w:t>
      </w:r>
      <w:r w:rsidR="005E6B7B">
        <w:t xml:space="preserve"> </w:t>
      </w:r>
      <w:r>
        <w:t>sachte</w:t>
      </w:r>
      <w:r w:rsidR="005E6B7B">
        <w:t xml:space="preserve"> </w:t>
      </w:r>
      <w:r>
        <w:t>muß</w:t>
      </w:r>
      <w:r w:rsidR="005E6B7B">
        <w:t xml:space="preserve"> </w:t>
      </w:r>
      <w:r>
        <w:t>vorgenommen</w:t>
      </w:r>
      <w:r w:rsidR="005E6B7B">
        <w:t xml:space="preserve"> </w:t>
      </w:r>
      <w:r>
        <w:t>werden;</w:t>
      </w:r>
      <w:r w:rsidR="005E6B7B">
        <w:t xml:space="preserve"> </w:t>
      </w:r>
      <w:r>
        <w:t>denn</w:t>
      </w:r>
      <w:r w:rsidR="005E6B7B">
        <w:t xml:space="preserve"> </w:t>
      </w:r>
      <w:r>
        <w:t>es</w:t>
      </w:r>
      <w:r w:rsidR="005E6B7B">
        <w:t xml:space="preserve"> </w:t>
      </w:r>
      <w:r>
        <w:t>läßt</w:t>
      </w:r>
      <w:r w:rsidR="005E6B7B">
        <w:t xml:space="preserve"> </w:t>
      </w:r>
      <w:r>
        <w:t>sich</w:t>
      </w:r>
      <w:r w:rsidR="005E6B7B">
        <w:t xml:space="preserve"> </w:t>
      </w:r>
      <w:r>
        <w:t>bei</w:t>
      </w:r>
      <w:r w:rsidR="005E6B7B">
        <w:t xml:space="preserve"> </w:t>
      </w:r>
      <w:r>
        <w:t>euch</w:t>
      </w:r>
      <w:r w:rsidR="005E6B7B">
        <w:t xml:space="preserve"> </w:t>
      </w:r>
      <w:r>
        <w:t>durchaus</w:t>
      </w:r>
      <w:r w:rsidR="005E6B7B">
        <w:t xml:space="preserve"> </w:t>
      </w:r>
      <w:r>
        <w:t>nicht</w:t>
      </w:r>
      <w:r w:rsidR="005E6B7B">
        <w:t xml:space="preserve"> </w:t>
      </w:r>
      <w:r>
        <w:t>auf</w:t>
      </w:r>
      <w:r w:rsidR="005E6B7B">
        <w:t xml:space="preserve"> </w:t>
      </w:r>
      <w:r>
        <w:t>dieselbe</w:t>
      </w:r>
      <w:r w:rsidR="005E6B7B">
        <w:t xml:space="preserve"> </w:t>
      </w:r>
      <w:r>
        <w:t>Weise</w:t>
      </w:r>
      <w:r w:rsidR="005E6B7B">
        <w:t xml:space="preserve"> </w:t>
      </w:r>
      <w:r>
        <w:t>verfahren,</w:t>
      </w:r>
      <w:r w:rsidR="005E6B7B">
        <w:t xml:space="preserve"> </w:t>
      </w:r>
      <w:r>
        <w:t>wie</w:t>
      </w:r>
      <w:r w:rsidR="005E6B7B">
        <w:t xml:space="preserve"> </w:t>
      </w:r>
      <w:r>
        <w:t>bei</w:t>
      </w:r>
      <w:r w:rsidR="005E6B7B">
        <w:t xml:space="preserve"> </w:t>
      </w:r>
      <w:r>
        <w:t>den</w:t>
      </w:r>
      <w:r w:rsidR="005E6B7B">
        <w:t xml:space="preserve"> </w:t>
      </w:r>
      <w:r>
        <w:t>Unsrigen.</w:t>
      </w:r>
      <w:r w:rsidR="005E6B7B">
        <w:t xml:space="preserve"> </w:t>
      </w:r>
      <w:r>
        <w:t>Da</w:t>
      </w:r>
      <w:r w:rsidR="005E6B7B">
        <w:t xml:space="preserve"> </w:t>
      </w:r>
      <w:r>
        <w:t>nämlich</w:t>
      </w:r>
      <w:r w:rsidR="005E6B7B">
        <w:t xml:space="preserve"> </w:t>
      </w:r>
      <w:r>
        <w:t>die</w:t>
      </w:r>
      <w:r w:rsidR="005E6B7B">
        <w:t xml:space="preserve"> </w:t>
      </w:r>
      <w:r>
        <w:t>Eyern</w:t>
      </w:r>
      <w:r w:rsidR="005E6B7B">
        <w:t xml:space="preserve"> </w:t>
      </w:r>
      <w:r>
        <w:t>noch</w:t>
      </w:r>
      <w:r w:rsidR="005E6B7B">
        <w:t xml:space="preserve"> </w:t>
      </w:r>
      <w:r>
        <w:t>gar</w:t>
      </w:r>
      <w:r w:rsidR="005E6B7B">
        <w:t xml:space="preserve"> </w:t>
      </w:r>
      <w:r>
        <w:t>zarte</w:t>
      </w:r>
      <w:r w:rsidR="005E6B7B">
        <w:t xml:space="preserve"> </w:t>
      </w:r>
      <w:r>
        <w:t>Ohren</w:t>
      </w:r>
      <w:r w:rsidR="005E6B7B">
        <w:t xml:space="preserve"> </w:t>
      </w:r>
      <w:r>
        <w:t>haben,</w:t>
      </w:r>
      <w:r w:rsidR="005E6B7B">
        <w:t xml:space="preserve"> </w:t>
      </w:r>
      <w:r>
        <w:t>so</w:t>
      </w:r>
      <w:r w:rsidR="005E6B7B">
        <w:t xml:space="preserve"> </w:t>
      </w:r>
      <w:r>
        <w:t>darf</w:t>
      </w:r>
      <w:r w:rsidR="005E6B7B">
        <w:t xml:space="preserve"> </w:t>
      </w:r>
      <w:r>
        <w:t>man</w:t>
      </w:r>
      <w:r w:rsidR="005E6B7B">
        <w:t xml:space="preserve"> </w:t>
      </w:r>
      <w:r>
        <w:t>sie</w:t>
      </w:r>
      <w:r w:rsidR="005E6B7B">
        <w:t xml:space="preserve"> </w:t>
      </w:r>
      <w:r>
        <w:t>nicht</w:t>
      </w:r>
      <w:r w:rsidR="005E6B7B">
        <w:t xml:space="preserve"> </w:t>
      </w:r>
      <w:r>
        <w:t>sofort</w:t>
      </w:r>
      <w:r w:rsidR="005E6B7B">
        <w:t xml:space="preserve"> </w:t>
      </w:r>
      <w:r>
        <w:t>mit</w:t>
      </w:r>
      <w:r w:rsidR="005E6B7B">
        <w:t xml:space="preserve"> </w:t>
      </w:r>
      <w:r>
        <w:t>einem</w:t>
      </w:r>
      <w:r w:rsidR="005E6B7B">
        <w:t xml:space="preserve"> </w:t>
      </w:r>
      <w:r>
        <w:t>so</w:t>
      </w:r>
      <w:r w:rsidR="005E6B7B">
        <w:t xml:space="preserve"> </w:t>
      </w:r>
      <w:r>
        <w:t>scharfen</w:t>
      </w:r>
      <w:r w:rsidR="005E6B7B">
        <w:t xml:space="preserve"> </w:t>
      </w:r>
      <w:r>
        <w:t>Eisen</w:t>
      </w:r>
      <w:r w:rsidR="005E6B7B">
        <w:t xml:space="preserve"> </w:t>
      </w:r>
      <w:r>
        <w:t>kratzen,</w:t>
      </w:r>
      <w:r w:rsidR="005E6B7B">
        <w:t xml:space="preserve"> </w:t>
      </w:r>
      <w:r>
        <w:t>wie</w:t>
      </w:r>
      <w:r w:rsidR="005E6B7B">
        <w:t xml:space="preserve"> </w:t>
      </w:r>
      <w:r>
        <w:t>denn</w:t>
      </w:r>
      <w:r w:rsidR="005E6B7B">
        <w:t xml:space="preserve"> </w:t>
      </w:r>
      <w:r>
        <w:t>auch</w:t>
      </w:r>
      <w:r w:rsidR="005E6B7B">
        <w:t xml:space="preserve"> </w:t>
      </w:r>
      <w:r>
        <w:t>Christus</w:t>
      </w:r>
      <w:r w:rsidR="005E6B7B">
        <w:t xml:space="preserve"> </w:t>
      </w:r>
      <w:r>
        <w:t>wohl</w:t>
      </w:r>
      <w:r w:rsidR="005E6B7B">
        <w:t xml:space="preserve"> </w:t>
      </w:r>
      <w:r>
        <w:t>dies</w:t>
      </w:r>
      <w:r w:rsidR="005E6B7B">
        <w:t xml:space="preserve"> </w:t>
      </w:r>
      <w:r>
        <w:t>gemeint</w:t>
      </w:r>
      <w:r w:rsidR="005E6B7B">
        <w:t xml:space="preserve"> </w:t>
      </w:r>
      <w:r>
        <w:t>hat,</w:t>
      </w:r>
      <w:r w:rsidR="005E6B7B">
        <w:t xml:space="preserve"> </w:t>
      </w:r>
      <w:r>
        <w:t>wo</w:t>
      </w:r>
      <w:r w:rsidR="005E6B7B">
        <w:t xml:space="preserve"> </w:t>
      </w:r>
      <w:r>
        <w:t>er</w:t>
      </w:r>
      <w:r w:rsidR="005E6B7B">
        <w:t xml:space="preserve"> </w:t>
      </w:r>
      <w:r>
        <w:t>verbietet,</w:t>
      </w:r>
      <w:r w:rsidR="005E6B7B">
        <w:t xml:space="preserve"> </w:t>
      </w:r>
      <w:r>
        <w:t>die</w:t>
      </w:r>
      <w:r w:rsidR="005E6B7B">
        <w:t xml:space="preserve"> </w:t>
      </w:r>
      <w:r>
        <w:t>Perlen</w:t>
      </w:r>
      <w:r w:rsidR="005E6B7B">
        <w:t xml:space="preserve"> </w:t>
      </w:r>
      <w:r>
        <w:t>vor</w:t>
      </w:r>
      <w:r w:rsidR="005E6B7B">
        <w:t xml:space="preserve"> </w:t>
      </w:r>
      <w:r>
        <w:t>die</w:t>
      </w:r>
      <w:r w:rsidR="005E6B7B">
        <w:t xml:space="preserve"> </w:t>
      </w:r>
      <w:r>
        <w:t>Säue</w:t>
      </w:r>
      <w:r w:rsidR="005E6B7B">
        <w:t xml:space="preserve"> </w:t>
      </w:r>
      <w:r>
        <w:t>zu</w:t>
      </w:r>
      <w:r w:rsidR="005E6B7B">
        <w:t xml:space="preserve"> </w:t>
      </w:r>
      <w:r>
        <w:t>werfen,</w:t>
      </w:r>
      <w:r w:rsidR="005E6B7B">
        <w:t xml:space="preserve"> </w:t>
      </w:r>
      <w:r>
        <w:t>da</w:t>
      </w:r>
      <w:r w:rsidR="005E6B7B">
        <w:t xml:space="preserve"> </w:t>
      </w:r>
      <w:r>
        <w:t>sie</w:t>
      </w:r>
      <w:r w:rsidR="005E6B7B">
        <w:t xml:space="preserve"> </w:t>
      </w:r>
      <w:r>
        <w:t>vielleicht</w:t>
      </w:r>
      <w:r w:rsidR="005E6B7B">
        <w:t xml:space="preserve"> </w:t>
      </w:r>
      <w:r>
        <w:t>gegen</w:t>
      </w:r>
      <w:r w:rsidR="005E6B7B">
        <w:t xml:space="preserve"> </w:t>
      </w:r>
      <w:r>
        <w:t>dich</w:t>
      </w:r>
      <w:r w:rsidR="005E6B7B">
        <w:t xml:space="preserve"> </w:t>
      </w:r>
      <w:r>
        <w:t>sich</w:t>
      </w:r>
      <w:r w:rsidR="005E6B7B">
        <w:t xml:space="preserve"> </w:t>
      </w:r>
      <w:r>
        <w:t>wendend</w:t>
      </w:r>
      <w:r w:rsidR="005E6B7B">
        <w:t xml:space="preserve"> </w:t>
      </w:r>
      <w:r>
        <w:t>in</w:t>
      </w:r>
      <w:r w:rsidR="005E6B7B">
        <w:t xml:space="preserve"> </w:t>
      </w:r>
      <w:r>
        <w:t>großer</w:t>
      </w:r>
      <w:r w:rsidR="005E6B7B">
        <w:t xml:space="preserve"> </w:t>
      </w:r>
      <w:r>
        <w:t>Wildheit</w:t>
      </w:r>
      <w:r w:rsidR="005E6B7B">
        <w:t xml:space="preserve"> </w:t>
      </w:r>
      <w:r>
        <w:t>dich</w:t>
      </w:r>
      <w:r w:rsidR="005E6B7B">
        <w:t xml:space="preserve"> </w:t>
      </w:r>
      <w:r>
        <w:t>möchten</w:t>
      </w:r>
      <w:r w:rsidR="005E6B7B">
        <w:t xml:space="preserve"> </w:t>
      </w:r>
      <w:r>
        <w:t>zerreißen</w:t>
      </w:r>
      <w:r w:rsidR="005E6B7B">
        <w:t xml:space="preserve"> </w:t>
      </w:r>
      <w:r>
        <w:t>und</w:t>
      </w:r>
      <w:r w:rsidR="005E6B7B">
        <w:t xml:space="preserve"> </w:t>
      </w:r>
      <w:r>
        <w:t>auf</w:t>
      </w:r>
      <w:r w:rsidR="005E6B7B">
        <w:t xml:space="preserve"> </w:t>
      </w:r>
      <w:r>
        <w:t>immer</w:t>
      </w:r>
      <w:r w:rsidR="005E6B7B">
        <w:t xml:space="preserve"> </w:t>
      </w:r>
      <w:r>
        <w:t>das</w:t>
      </w:r>
      <w:r w:rsidR="005E6B7B">
        <w:t xml:space="preserve"> </w:t>
      </w:r>
      <w:r>
        <w:t>Evangelium</w:t>
      </w:r>
      <w:r w:rsidR="005E6B7B">
        <w:t xml:space="preserve"> </w:t>
      </w:r>
      <w:r>
        <w:t>Christi</w:t>
      </w:r>
      <w:r w:rsidR="005E6B7B">
        <w:t xml:space="preserve"> </w:t>
      </w:r>
      <w:r>
        <w:t>verabscheuen.</w:t>
      </w:r>
      <w:r w:rsidR="005E6B7B">
        <w:t xml:space="preserve"> </w:t>
      </w:r>
      <w:r>
        <w:t>Diese</w:t>
      </w:r>
      <w:r w:rsidR="005E6B7B">
        <w:t xml:space="preserve"> </w:t>
      </w:r>
      <w:r>
        <w:t>rauhen</w:t>
      </w:r>
      <w:r w:rsidR="005E6B7B">
        <w:t xml:space="preserve"> </w:t>
      </w:r>
      <w:r>
        <w:t>Geschöpfe</w:t>
      </w:r>
      <w:r w:rsidR="005E6B7B">
        <w:t xml:space="preserve"> </w:t>
      </w:r>
      <w:r>
        <w:t>muß</w:t>
      </w:r>
      <w:r w:rsidR="005E6B7B">
        <w:t xml:space="preserve"> </w:t>
      </w:r>
      <w:r>
        <w:t>man</w:t>
      </w:r>
      <w:r w:rsidR="005E6B7B">
        <w:t xml:space="preserve"> </w:t>
      </w:r>
      <w:r>
        <w:t>also</w:t>
      </w:r>
      <w:r w:rsidR="005E6B7B">
        <w:t xml:space="preserve"> </w:t>
      </w:r>
      <w:r>
        <w:t>ziemlich</w:t>
      </w:r>
      <w:r w:rsidR="005E6B7B">
        <w:t xml:space="preserve"> </w:t>
      </w:r>
      <w:r>
        <w:t>sachte</w:t>
      </w:r>
      <w:r w:rsidR="005E6B7B">
        <w:t xml:space="preserve"> </w:t>
      </w:r>
      <w:r>
        <w:t>streicheln</w:t>
      </w:r>
      <w:r w:rsidR="005E6B7B">
        <w:t xml:space="preserve"> </w:t>
      </w:r>
      <w:r>
        <w:t>und</w:t>
      </w:r>
      <w:r w:rsidR="005E6B7B">
        <w:t xml:space="preserve"> </w:t>
      </w:r>
      <w:r>
        <w:t>je</w:t>
      </w:r>
      <w:r w:rsidR="005E6B7B">
        <w:t xml:space="preserve"> </w:t>
      </w:r>
      <w:r>
        <w:t>nach</w:t>
      </w:r>
      <w:r w:rsidR="005E6B7B">
        <w:t xml:space="preserve"> </w:t>
      </w:r>
      <w:r>
        <w:t>ihrem</w:t>
      </w:r>
      <w:r w:rsidR="005E6B7B">
        <w:t xml:space="preserve"> </w:t>
      </w:r>
      <w:r>
        <w:t>Tritt</w:t>
      </w:r>
      <w:r w:rsidR="005E6B7B">
        <w:t xml:space="preserve"> </w:t>
      </w:r>
      <w:r>
        <w:t>ein</w:t>
      </w:r>
      <w:r w:rsidR="005E6B7B">
        <w:t xml:space="preserve"> </w:t>
      </w:r>
      <w:r>
        <w:t>wenig</w:t>
      </w:r>
      <w:r w:rsidR="005E6B7B">
        <w:t xml:space="preserve"> </w:t>
      </w:r>
      <w:r>
        <w:t>weichen,</w:t>
      </w:r>
      <w:r w:rsidR="005E6B7B">
        <w:t xml:space="preserve"> </w:t>
      </w:r>
      <w:r>
        <w:t>bis</w:t>
      </w:r>
      <w:r w:rsidR="005E6B7B">
        <w:t xml:space="preserve"> </w:t>
      </w:r>
      <w:r>
        <w:t>sie,</w:t>
      </w:r>
      <w:r w:rsidR="005E6B7B">
        <w:t xml:space="preserve"> </w:t>
      </w:r>
      <w:r>
        <w:t>durch</w:t>
      </w:r>
      <w:r w:rsidR="005E6B7B">
        <w:t xml:space="preserve"> </w:t>
      </w:r>
      <w:r>
        <w:t>unsere</w:t>
      </w:r>
      <w:r w:rsidR="005E6B7B">
        <w:t xml:space="preserve"> </w:t>
      </w:r>
      <w:r>
        <w:t>Geduld</w:t>
      </w:r>
      <w:r w:rsidR="005E6B7B">
        <w:t xml:space="preserve"> </w:t>
      </w:r>
      <w:r>
        <w:t>und</w:t>
      </w:r>
      <w:r w:rsidR="005E6B7B">
        <w:t xml:space="preserve"> </w:t>
      </w:r>
      <w:r>
        <w:t>unerschütterliche</w:t>
      </w:r>
      <w:r w:rsidR="005E6B7B">
        <w:t xml:space="preserve"> </w:t>
      </w:r>
      <w:r>
        <w:t>Herzensfestigkeit</w:t>
      </w:r>
      <w:r w:rsidR="005E6B7B">
        <w:t xml:space="preserve"> </w:t>
      </w:r>
      <w:r>
        <w:t>überwunden,</w:t>
      </w:r>
      <w:r w:rsidR="005E6B7B">
        <w:t xml:space="preserve"> </w:t>
      </w:r>
      <w:r>
        <w:t>zahm</w:t>
      </w:r>
      <w:r w:rsidR="005E6B7B">
        <w:t xml:space="preserve"> </w:t>
      </w:r>
      <w:r>
        <w:t>werden.</w:t>
      </w:r>
      <w:r w:rsidR="005E6B7B">
        <w:t xml:space="preserve"> </w:t>
      </w:r>
      <w:r>
        <w:t>Auch</w:t>
      </w:r>
      <w:r w:rsidR="005E6B7B">
        <w:t xml:space="preserve"> </w:t>
      </w:r>
      <w:r>
        <w:t>Petrus</w:t>
      </w:r>
      <w:r w:rsidR="005E6B7B">
        <w:t xml:space="preserve"> </w:t>
      </w:r>
      <w:r>
        <w:t>nahm</w:t>
      </w:r>
      <w:r w:rsidR="005E6B7B">
        <w:t xml:space="preserve"> </w:t>
      </w:r>
      <w:r>
        <w:t>darauf</w:t>
      </w:r>
      <w:r w:rsidR="005E6B7B">
        <w:t xml:space="preserve"> </w:t>
      </w:r>
      <w:r>
        <w:t>Rücksicht,</w:t>
      </w:r>
      <w:r w:rsidR="005E6B7B">
        <w:t xml:space="preserve"> </w:t>
      </w:r>
      <w:r>
        <w:t>als</w:t>
      </w:r>
      <w:r w:rsidR="005E6B7B">
        <w:t xml:space="preserve"> </w:t>
      </w:r>
      <w:r>
        <w:t>er</w:t>
      </w:r>
      <w:r w:rsidR="005E6B7B">
        <w:t xml:space="preserve"> </w:t>
      </w:r>
      <w:r>
        <w:t>sprach:</w:t>
      </w:r>
      <w:r w:rsidR="005E6B7B">
        <w:t xml:space="preserve"> </w:t>
      </w:r>
      <w:r>
        <w:t>Nun</w:t>
      </w:r>
      <w:r w:rsidR="005E6B7B">
        <w:t xml:space="preserve"> </w:t>
      </w:r>
      <w:r>
        <w:t>aber,</w:t>
      </w:r>
      <w:r w:rsidR="005E6B7B">
        <w:t xml:space="preserve"> </w:t>
      </w:r>
      <w:r>
        <w:t>lieben</w:t>
      </w:r>
      <w:r w:rsidR="005E6B7B">
        <w:t xml:space="preserve"> </w:t>
      </w:r>
      <w:r>
        <w:t>Brüder,</w:t>
      </w:r>
      <w:r w:rsidR="005E6B7B">
        <w:t xml:space="preserve"> </w:t>
      </w:r>
      <w:r>
        <w:t>weiß</w:t>
      </w:r>
      <w:r w:rsidR="005E6B7B">
        <w:t xml:space="preserve"> </w:t>
      </w:r>
      <w:r>
        <w:t>ich,</w:t>
      </w:r>
      <w:r w:rsidR="005E6B7B">
        <w:t xml:space="preserve"> </w:t>
      </w:r>
      <w:r>
        <w:t>daß</w:t>
      </w:r>
      <w:r w:rsidR="005E6B7B">
        <w:t xml:space="preserve"> </w:t>
      </w:r>
      <w:r>
        <w:t>ihr</w:t>
      </w:r>
      <w:r w:rsidR="005E6B7B">
        <w:t xml:space="preserve"> </w:t>
      </w:r>
      <w:r>
        <w:t>aus</w:t>
      </w:r>
      <w:r w:rsidR="005E6B7B">
        <w:t xml:space="preserve"> </w:t>
      </w:r>
      <w:r>
        <w:t>Unwissenheit</w:t>
      </w:r>
      <w:r w:rsidR="005E6B7B">
        <w:t xml:space="preserve"> </w:t>
      </w:r>
      <w:r>
        <w:t>Solches</w:t>
      </w:r>
      <w:r w:rsidR="005E6B7B">
        <w:t xml:space="preserve"> </w:t>
      </w:r>
      <w:r>
        <w:t>gethan;</w:t>
      </w:r>
      <w:r w:rsidR="005E6B7B">
        <w:t xml:space="preserve"> </w:t>
      </w:r>
      <w:r>
        <w:t>ebenso</w:t>
      </w:r>
      <w:r w:rsidR="005E6B7B">
        <w:t xml:space="preserve"> </w:t>
      </w:r>
      <w:r>
        <w:t>Paulus,</w:t>
      </w:r>
      <w:r w:rsidR="005E6B7B">
        <w:t xml:space="preserve"> </w:t>
      </w:r>
      <w:r>
        <w:t>so</w:t>
      </w:r>
      <w:r w:rsidR="005E6B7B">
        <w:t xml:space="preserve"> </w:t>
      </w:r>
      <w:r>
        <w:t>lange</w:t>
      </w:r>
      <w:r w:rsidR="005E6B7B">
        <w:t xml:space="preserve"> </w:t>
      </w:r>
      <w:r>
        <w:t>er</w:t>
      </w:r>
      <w:r w:rsidR="005E6B7B">
        <w:t xml:space="preserve"> </w:t>
      </w:r>
      <w:r>
        <w:t>die</w:t>
      </w:r>
      <w:r w:rsidR="005E6B7B">
        <w:t xml:space="preserve"> </w:t>
      </w:r>
      <w:r>
        <w:t>Galater</w:t>
      </w:r>
      <w:r w:rsidR="005E6B7B">
        <w:t xml:space="preserve"> </w:t>
      </w:r>
      <w:r>
        <w:t>mit</w:t>
      </w:r>
      <w:r w:rsidR="005E6B7B">
        <w:t xml:space="preserve"> </w:t>
      </w:r>
      <w:r>
        <w:t>Milch,</w:t>
      </w:r>
      <w:r w:rsidR="005E6B7B">
        <w:t xml:space="preserve"> </w:t>
      </w:r>
      <w:r>
        <w:t>nicht</w:t>
      </w:r>
      <w:r w:rsidR="005E6B7B">
        <w:t xml:space="preserve"> </w:t>
      </w:r>
      <w:r>
        <w:t>mit</w:t>
      </w:r>
      <w:r w:rsidR="005E6B7B">
        <w:t xml:space="preserve"> </w:t>
      </w:r>
      <w:r>
        <w:t>starker</w:t>
      </w:r>
      <w:r w:rsidR="005E6B7B">
        <w:t xml:space="preserve"> </w:t>
      </w:r>
      <w:r>
        <w:t>Speise</w:t>
      </w:r>
      <w:r w:rsidR="005E6B7B">
        <w:t xml:space="preserve"> </w:t>
      </w:r>
      <w:r>
        <w:t>nährte.</w:t>
      </w:r>
    </w:p>
    <w:p w14:paraId="05A91504" w14:textId="77777777" w:rsidR="005E6D2A" w:rsidRDefault="005E6D2A" w:rsidP="005E6D2A">
      <w:pPr>
        <w:pStyle w:val="StandardWeb"/>
      </w:pPr>
      <w:r>
        <w:t>…</w:t>
      </w:r>
    </w:p>
    <w:p w14:paraId="4297DDAB" w14:textId="33CE9254" w:rsidR="005E6D2A" w:rsidRDefault="005E6D2A" w:rsidP="005E6D2A">
      <w:pPr>
        <w:pStyle w:val="StandardWeb"/>
      </w:pPr>
      <w:r>
        <w:t>So</w:t>
      </w:r>
      <w:r w:rsidR="005E6B7B">
        <w:t xml:space="preserve"> </w:t>
      </w:r>
      <w:r>
        <w:t>bitt‘</w:t>
      </w:r>
      <w:r w:rsidR="005E6B7B">
        <w:t xml:space="preserve"> </w:t>
      </w:r>
      <w:r>
        <w:t>ich,</w:t>
      </w:r>
      <w:r w:rsidR="005E6B7B">
        <w:t xml:space="preserve"> </w:t>
      </w:r>
      <w:r>
        <w:t>suche</w:t>
      </w:r>
      <w:r w:rsidR="005E6B7B">
        <w:t xml:space="preserve"> </w:t>
      </w:r>
      <w:r>
        <w:t>Allen</w:t>
      </w:r>
      <w:r w:rsidR="005E6B7B">
        <w:t xml:space="preserve"> </w:t>
      </w:r>
      <w:r>
        <w:t>Alles</w:t>
      </w:r>
      <w:r w:rsidR="005E6B7B">
        <w:t xml:space="preserve"> </w:t>
      </w:r>
      <w:r>
        <w:t>zu</w:t>
      </w:r>
      <w:r w:rsidR="005E6B7B">
        <w:t xml:space="preserve"> </w:t>
      </w:r>
      <w:r>
        <w:t>werden,</w:t>
      </w:r>
      <w:r w:rsidR="005E6B7B">
        <w:t xml:space="preserve"> </w:t>
      </w:r>
      <w:r>
        <w:t>damit</w:t>
      </w:r>
      <w:r w:rsidR="005E6B7B">
        <w:t xml:space="preserve"> </w:t>
      </w:r>
      <w:r>
        <w:t>nicht</w:t>
      </w:r>
      <w:r w:rsidR="005E6B7B">
        <w:t xml:space="preserve"> </w:t>
      </w:r>
      <w:r>
        <w:t>Christus</w:t>
      </w:r>
      <w:r w:rsidR="005E6B7B">
        <w:t xml:space="preserve"> </w:t>
      </w:r>
      <w:r>
        <w:t>sammt</w:t>
      </w:r>
      <w:r w:rsidR="005E6B7B">
        <w:t xml:space="preserve"> </w:t>
      </w:r>
      <w:r>
        <w:t>dir</w:t>
      </w:r>
      <w:r w:rsidR="005E6B7B">
        <w:t xml:space="preserve"> </w:t>
      </w:r>
      <w:r>
        <w:t>verworfen</w:t>
      </w:r>
      <w:r w:rsidR="005E6B7B">
        <w:t xml:space="preserve"> </w:t>
      </w:r>
      <w:r>
        <w:t>werde!</w:t>
      </w:r>
      <w:r w:rsidR="005E6B7B">
        <w:t xml:space="preserve"> </w:t>
      </w:r>
      <w:r>
        <w:t>Diene</w:t>
      </w:r>
      <w:r w:rsidR="005E6B7B">
        <w:t xml:space="preserve"> </w:t>
      </w:r>
      <w:r>
        <w:t>ihm,</w:t>
      </w:r>
      <w:r w:rsidR="005E6B7B">
        <w:t xml:space="preserve"> </w:t>
      </w:r>
      <w:r>
        <w:t>auch</w:t>
      </w:r>
      <w:r w:rsidR="005E6B7B">
        <w:t xml:space="preserve"> </w:t>
      </w:r>
      <w:r>
        <w:t>uns</w:t>
      </w:r>
      <w:r w:rsidR="005E6B7B">
        <w:t xml:space="preserve"> </w:t>
      </w:r>
      <w:r>
        <w:t>zum</w:t>
      </w:r>
      <w:r w:rsidR="005E6B7B">
        <w:t xml:space="preserve"> </w:t>
      </w:r>
      <w:r>
        <w:t>Besten,</w:t>
      </w:r>
      <w:r w:rsidR="005E6B7B">
        <w:t xml:space="preserve"> </w:t>
      </w:r>
      <w:r>
        <w:t>bei</w:t>
      </w:r>
      <w:r w:rsidR="005E6B7B">
        <w:t xml:space="preserve"> </w:t>
      </w:r>
      <w:r>
        <w:t>den</w:t>
      </w:r>
      <w:r w:rsidR="005E6B7B">
        <w:t xml:space="preserve"> </w:t>
      </w:r>
      <w:r>
        <w:t>Deinigen!</w:t>
      </w:r>
    </w:p>
    <w:p w14:paraId="69540B08" w14:textId="3FBA5681" w:rsidR="005E6D2A" w:rsidRDefault="005E6D2A" w:rsidP="00066F22">
      <w:pPr>
        <w:pStyle w:val="berschrift2"/>
      </w:pPr>
      <w:r>
        <w:t>An</w:t>
      </w:r>
      <w:r w:rsidR="005E6B7B">
        <w:t xml:space="preserve"> </w:t>
      </w:r>
      <w:r>
        <w:t>Erasmus,</w:t>
      </w:r>
      <w:r w:rsidR="005E6B7B">
        <w:t xml:space="preserve"> </w:t>
      </w:r>
      <w:r>
        <w:t>Bischof</w:t>
      </w:r>
      <w:r w:rsidR="005E6B7B">
        <w:t xml:space="preserve"> </w:t>
      </w:r>
      <w:r>
        <w:t>in</w:t>
      </w:r>
      <w:r w:rsidR="005E6B7B">
        <w:t xml:space="preserve"> </w:t>
      </w:r>
      <w:r>
        <w:t>Schaffhausen</w:t>
      </w:r>
      <w:r w:rsidR="005E6B7B">
        <w:t xml:space="preserve"> </w:t>
      </w:r>
      <w:r w:rsidR="00066F22">
        <w:t>-</w:t>
      </w:r>
      <w:r w:rsidR="005E6B7B">
        <w:t xml:space="preserve"> </w:t>
      </w:r>
      <w:r>
        <w:rPr>
          <w:rStyle w:val="Fett"/>
        </w:rPr>
        <w:t>1.</w:t>
      </w:r>
      <w:r w:rsidR="005E6B7B">
        <w:rPr>
          <w:rStyle w:val="Fett"/>
        </w:rPr>
        <w:t xml:space="preserve"> </w:t>
      </w:r>
      <w:r>
        <w:rPr>
          <w:rStyle w:val="Fett"/>
        </w:rPr>
        <w:t>Jan.</w:t>
      </w:r>
      <w:r w:rsidR="005E6B7B">
        <w:rPr>
          <w:rStyle w:val="Fett"/>
        </w:rPr>
        <w:t xml:space="preserve"> </w:t>
      </w:r>
      <w:r>
        <w:rPr>
          <w:rStyle w:val="Fett"/>
        </w:rPr>
        <w:t>1524</w:t>
      </w:r>
    </w:p>
    <w:p w14:paraId="58382AEA" w14:textId="0C88C1D5" w:rsidR="005E6D2A" w:rsidRDefault="005E6D2A" w:rsidP="005E6D2A">
      <w:pPr>
        <w:pStyle w:val="StandardWeb"/>
      </w:pPr>
      <w:r>
        <w:t>Gnade</w:t>
      </w:r>
      <w:r w:rsidR="005E6B7B">
        <w:t xml:space="preserve"> </w:t>
      </w:r>
      <w:r>
        <w:t>und</w:t>
      </w:r>
      <w:r w:rsidR="005E6B7B">
        <w:t xml:space="preserve"> </w:t>
      </w:r>
      <w:r>
        <w:t>Friede</w:t>
      </w:r>
      <w:r w:rsidR="005E6B7B">
        <w:t xml:space="preserve"> </w:t>
      </w:r>
      <w:r>
        <w:t>vom</w:t>
      </w:r>
      <w:r w:rsidR="005E6B7B">
        <w:t xml:space="preserve"> </w:t>
      </w:r>
      <w:r>
        <w:t>Herrn.</w:t>
      </w:r>
      <w:r w:rsidR="005E6B7B">
        <w:t xml:space="preserve"> </w:t>
      </w:r>
      <w:r>
        <w:t>Schon</w:t>
      </w:r>
      <w:r w:rsidR="005E6B7B">
        <w:t xml:space="preserve"> </w:t>
      </w:r>
      <w:r>
        <w:t>lange</w:t>
      </w:r>
      <w:r w:rsidR="005E6B7B">
        <w:t xml:space="preserve"> </w:t>
      </w:r>
      <w:r>
        <w:t>nahm</w:t>
      </w:r>
      <w:r w:rsidR="005E6B7B">
        <w:t xml:space="preserve"> </w:t>
      </w:r>
      <w:r>
        <w:t>ich</w:t>
      </w:r>
      <w:r w:rsidR="005E6B7B">
        <w:t xml:space="preserve"> </w:t>
      </w:r>
      <w:r>
        <w:t>mir</w:t>
      </w:r>
      <w:r w:rsidR="005E6B7B">
        <w:t xml:space="preserve"> </w:t>
      </w:r>
      <w:r>
        <w:t>vor,</w:t>
      </w:r>
      <w:r w:rsidR="005E6B7B">
        <w:t xml:space="preserve"> </w:t>
      </w:r>
      <w:r>
        <w:t>an</w:t>
      </w:r>
      <w:r w:rsidR="005E6B7B">
        <w:t xml:space="preserve"> </w:t>
      </w:r>
      <w:r>
        <w:t>Dich</w:t>
      </w:r>
      <w:r w:rsidR="005E6B7B">
        <w:t xml:space="preserve"> </w:t>
      </w:r>
      <w:r>
        <w:t>zu</w:t>
      </w:r>
      <w:r w:rsidR="005E6B7B">
        <w:t xml:space="preserve"> </w:t>
      </w:r>
      <w:r>
        <w:t>schreiben,</w:t>
      </w:r>
      <w:r w:rsidR="005E6B7B">
        <w:t xml:space="preserve"> </w:t>
      </w:r>
      <w:r>
        <w:t>lieber</w:t>
      </w:r>
      <w:r w:rsidR="005E6B7B">
        <w:t xml:space="preserve"> </w:t>
      </w:r>
      <w:r>
        <w:t>Erasmus,</w:t>
      </w:r>
      <w:r w:rsidR="005E6B7B">
        <w:t xml:space="preserve"> </w:t>
      </w:r>
      <w:r>
        <w:t>doch</w:t>
      </w:r>
      <w:r w:rsidR="005E6B7B">
        <w:t xml:space="preserve"> </w:t>
      </w:r>
      <w:r>
        <w:t>unterließ</w:t>
      </w:r>
      <w:r w:rsidR="005E6B7B">
        <w:t xml:space="preserve"> </w:t>
      </w:r>
      <w:r>
        <w:t>ich’s</w:t>
      </w:r>
      <w:r w:rsidR="005E6B7B">
        <w:t xml:space="preserve"> </w:t>
      </w:r>
      <w:r>
        <w:t>mehr</w:t>
      </w:r>
      <w:r w:rsidR="005E6B7B">
        <w:t xml:space="preserve"> </w:t>
      </w:r>
      <w:r>
        <w:t>durch</w:t>
      </w:r>
      <w:r w:rsidR="005E6B7B">
        <w:t xml:space="preserve"> </w:t>
      </w:r>
      <w:r>
        <w:t>Deine</w:t>
      </w:r>
      <w:r w:rsidR="005E6B7B">
        <w:t xml:space="preserve"> </w:t>
      </w:r>
      <w:r>
        <w:t>als</w:t>
      </w:r>
      <w:r w:rsidR="005E6B7B">
        <w:t xml:space="preserve"> </w:t>
      </w:r>
      <w:r>
        <w:t>durch</w:t>
      </w:r>
      <w:r w:rsidR="005E6B7B">
        <w:t xml:space="preserve"> </w:t>
      </w:r>
      <w:r>
        <w:t>meine</w:t>
      </w:r>
      <w:r w:rsidR="005E6B7B">
        <w:t xml:space="preserve"> </w:t>
      </w:r>
      <w:r>
        <w:t>Schuld;</w:t>
      </w:r>
      <w:r w:rsidR="005E6B7B">
        <w:t xml:space="preserve"> </w:t>
      </w:r>
      <w:r>
        <w:t>denn</w:t>
      </w:r>
      <w:r w:rsidR="005E6B7B">
        <w:t xml:space="preserve"> </w:t>
      </w:r>
      <w:r>
        <w:t>unsere</w:t>
      </w:r>
      <w:r w:rsidR="005E6B7B">
        <w:t xml:space="preserve"> </w:t>
      </w:r>
      <w:r>
        <w:t>Briefe</w:t>
      </w:r>
      <w:r w:rsidR="005E6B7B">
        <w:t xml:space="preserve"> </w:t>
      </w:r>
      <w:r>
        <w:t>haben</w:t>
      </w:r>
      <w:r w:rsidR="005E6B7B">
        <w:t xml:space="preserve"> </w:t>
      </w:r>
      <w:r>
        <w:t>ein</w:t>
      </w:r>
      <w:r w:rsidR="005E6B7B">
        <w:t xml:space="preserve"> </w:t>
      </w:r>
      <w:r>
        <w:t>so</w:t>
      </w:r>
      <w:r w:rsidR="005E6B7B">
        <w:t xml:space="preserve"> </w:t>
      </w:r>
      <w:r>
        <w:t>wundersames</w:t>
      </w:r>
      <w:r w:rsidR="005E6B7B">
        <w:t xml:space="preserve"> </w:t>
      </w:r>
      <w:r>
        <w:t>Geschick,</w:t>
      </w:r>
      <w:r w:rsidR="005E6B7B">
        <w:t xml:space="preserve"> </w:t>
      </w:r>
      <w:r>
        <w:t>daß</w:t>
      </w:r>
      <w:r w:rsidR="005E6B7B">
        <w:t xml:space="preserve"> </w:t>
      </w:r>
      <w:r>
        <w:t>sie</w:t>
      </w:r>
      <w:r w:rsidR="005E6B7B">
        <w:t xml:space="preserve"> </w:t>
      </w:r>
      <w:r>
        <w:t>ihrem</w:t>
      </w:r>
      <w:r w:rsidR="005E6B7B">
        <w:t xml:space="preserve"> </w:t>
      </w:r>
      <w:r>
        <w:t>Verfasser</w:t>
      </w:r>
      <w:r w:rsidR="005E6B7B">
        <w:t xml:space="preserve"> </w:t>
      </w:r>
      <w:r>
        <w:t>am</w:t>
      </w:r>
      <w:r w:rsidR="005E6B7B">
        <w:t xml:space="preserve"> </w:t>
      </w:r>
      <w:r>
        <w:t>Wenigsten,</w:t>
      </w:r>
      <w:r w:rsidR="005E6B7B">
        <w:t xml:space="preserve"> </w:t>
      </w:r>
      <w:r>
        <w:t>dagegen</w:t>
      </w:r>
      <w:r w:rsidR="005E6B7B">
        <w:t xml:space="preserve"> </w:t>
      </w:r>
      <w:r>
        <w:t>dem,</w:t>
      </w:r>
      <w:r w:rsidR="005E6B7B">
        <w:t xml:space="preserve"> </w:t>
      </w:r>
      <w:r>
        <w:t>an</w:t>
      </w:r>
      <w:r w:rsidR="005E6B7B">
        <w:t xml:space="preserve"> </w:t>
      </w:r>
      <w:r>
        <w:t>den</w:t>
      </w:r>
      <w:r w:rsidR="005E6B7B">
        <w:t xml:space="preserve"> </w:t>
      </w:r>
      <w:r>
        <w:t>sie</w:t>
      </w:r>
      <w:r w:rsidR="005E6B7B">
        <w:t xml:space="preserve"> </w:t>
      </w:r>
      <w:r>
        <w:t>gerichtet</w:t>
      </w:r>
      <w:r w:rsidR="005E6B7B">
        <w:t xml:space="preserve"> </w:t>
      </w:r>
      <w:r>
        <w:t>sind,</w:t>
      </w:r>
      <w:r w:rsidR="005E6B7B">
        <w:t xml:space="preserve"> </w:t>
      </w:r>
      <w:r>
        <w:t>am</w:t>
      </w:r>
      <w:r w:rsidR="005E6B7B">
        <w:t xml:space="preserve"> </w:t>
      </w:r>
      <w:r>
        <w:t>meisten</w:t>
      </w:r>
      <w:r w:rsidR="005E6B7B">
        <w:t xml:space="preserve"> </w:t>
      </w:r>
      <w:r>
        <w:t>schaden</w:t>
      </w:r>
      <w:r w:rsidR="005E6B7B">
        <w:t xml:space="preserve"> </w:t>
      </w:r>
      <w:r>
        <w:t>können.</w:t>
      </w:r>
      <w:r w:rsidR="005E6B7B">
        <w:t xml:space="preserve"> </w:t>
      </w:r>
      <w:r>
        <w:t>Ich</w:t>
      </w:r>
      <w:r w:rsidR="005E6B7B">
        <w:t xml:space="preserve"> </w:t>
      </w:r>
      <w:r>
        <w:t>schreibe</w:t>
      </w:r>
      <w:r w:rsidR="005E6B7B">
        <w:t xml:space="preserve"> </w:t>
      </w:r>
      <w:r>
        <w:t>Dir</w:t>
      </w:r>
      <w:r w:rsidR="005E6B7B">
        <w:t xml:space="preserve"> </w:t>
      </w:r>
      <w:r>
        <w:t>also</w:t>
      </w:r>
      <w:r w:rsidR="005E6B7B">
        <w:t xml:space="preserve"> </w:t>
      </w:r>
      <w:r>
        <w:t>einmal,</w:t>
      </w:r>
      <w:r w:rsidR="005E6B7B">
        <w:t xml:space="preserve"> </w:t>
      </w:r>
      <w:r>
        <w:t>doch</w:t>
      </w:r>
      <w:r w:rsidR="005E6B7B">
        <w:t xml:space="preserve"> </w:t>
      </w:r>
      <w:r>
        <w:t>als</w:t>
      </w:r>
      <w:r w:rsidR="005E6B7B">
        <w:t xml:space="preserve"> </w:t>
      </w:r>
      <w:r>
        <w:t>Christ</w:t>
      </w:r>
      <w:r w:rsidR="005E6B7B">
        <w:t xml:space="preserve"> </w:t>
      </w:r>
      <w:r>
        <w:t>einem</w:t>
      </w:r>
      <w:r w:rsidR="005E6B7B">
        <w:t xml:space="preserve"> </w:t>
      </w:r>
      <w:r>
        <w:t>Christen;</w:t>
      </w:r>
      <w:r w:rsidR="005E6B7B">
        <w:t xml:space="preserve"> </w:t>
      </w:r>
      <w:r>
        <w:t>daher</w:t>
      </w:r>
      <w:r w:rsidR="005E6B7B">
        <w:t xml:space="preserve"> </w:t>
      </w:r>
      <w:r>
        <w:t>Du</w:t>
      </w:r>
      <w:r w:rsidR="005E6B7B">
        <w:t xml:space="preserve"> </w:t>
      </w:r>
      <w:r>
        <w:t>nicht</w:t>
      </w:r>
      <w:r w:rsidR="005E6B7B">
        <w:t xml:space="preserve"> </w:t>
      </w:r>
      <w:r>
        <w:t>unwillig</w:t>
      </w:r>
      <w:r w:rsidR="005E6B7B">
        <w:t xml:space="preserve"> </w:t>
      </w:r>
      <w:r>
        <w:t>sein</w:t>
      </w:r>
      <w:r w:rsidR="005E6B7B">
        <w:t xml:space="preserve"> </w:t>
      </w:r>
      <w:r>
        <w:t>wirst,</w:t>
      </w:r>
      <w:r w:rsidR="005E6B7B">
        <w:t xml:space="preserve"> </w:t>
      </w:r>
      <w:r>
        <w:t>und</w:t>
      </w:r>
      <w:r w:rsidR="005E6B7B">
        <w:t xml:space="preserve"> </w:t>
      </w:r>
      <w:r>
        <w:t>auch</w:t>
      </w:r>
      <w:r w:rsidR="005E6B7B">
        <w:t xml:space="preserve"> </w:t>
      </w:r>
      <w:r>
        <w:t>ich</w:t>
      </w:r>
      <w:r w:rsidR="005E6B7B">
        <w:t xml:space="preserve"> </w:t>
      </w:r>
      <w:r>
        <w:t>nichts</w:t>
      </w:r>
      <w:r w:rsidR="005E6B7B">
        <w:t xml:space="preserve"> </w:t>
      </w:r>
      <w:r>
        <w:t>schreiben</w:t>
      </w:r>
      <w:r w:rsidR="005E6B7B">
        <w:t xml:space="preserve"> </w:t>
      </w:r>
      <w:r>
        <w:t>werde,</w:t>
      </w:r>
      <w:r w:rsidR="005E6B7B">
        <w:t xml:space="preserve"> </w:t>
      </w:r>
      <w:r>
        <w:t>was</w:t>
      </w:r>
      <w:r w:rsidR="005E6B7B">
        <w:t xml:space="preserve"> </w:t>
      </w:r>
      <w:r>
        <w:t>sich</w:t>
      </w:r>
      <w:r w:rsidR="005E6B7B">
        <w:t xml:space="preserve"> </w:t>
      </w:r>
      <w:r>
        <w:t>nicht</w:t>
      </w:r>
      <w:r w:rsidR="005E6B7B">
        <w:t xml:space="preserve"> </w:t>
      </w:r>
      <w:r>
        <w:t>mit</w:t>
      </w:r>
      <w:r w:rsidR="005E6B7B">
        <w:t xml:space="preserve"> </w:t>
      </w:r>
      <w:r>
        <w:t>Gleichmuth</w:t>
      </w:r>
      <w:r w:rsidR="005E6B7B">
        <w:t xml:space="preserve"> </w:t>
      </w:r>
      <w:r>
        <w:t>ertragen</w:t>
      </w:r>
      <w:r w:rsidR="005E6B7B">
        <w:t xml:space="preserve"> </w:t>
      </w:r>
      <w:r>
        <w:t>läßt.</w:t>
      </w:r>
      <w:r w:rsidR="005E6B7B">
        <w:t xml:space="preserve"> </w:t>
      </w:r>
      <w:r>
        <w:t>Denn</w:t>
      </w:r>
      <w:r w:rsidR="005E6B7B">
        <w:t xml:space="preserve"> </w:t>
      </w:r>
      <w:r>
        <w:t>wenn</w:t>
      </w:r>
      <w:r w:rsidR="005E6B7B">
        <w:t xml:space="preserve"> </w:t>
      </w:r>
      <w:r>
        <w:t>wir</w:t>
      </w:r>
      <w:r w:rsidR="005E6B7B">
        <w:t xml:space="preserve"> </w:t>
      </w:r>
      <w:r>
        <w:t>einen</w:t>
      </w:r>
      <w:r w:rsidR="005E6B7B">
        <w:t xml:space="preserve"> </w:t>
      </w:r>
      <w:r>
        <w:t>und</w:t>
      </w:r>
      <w:r w:rsidR="005E6B7B">
        <w:t xml:space="preserve"> </w:t>
      </w:r>
      <w:r>
        <w:t>denselben</w:t>
      </w:r>
      <w:r w:rsidR="005E6B7B">
        <w:t xml:space="preserve"> </w:t>
      </w:r>
      <w:r>
        <w:t>Geist</w:t>
      </w:r>
      <w:r w:rsidR="005E6B7B">
        <w:t xml:space="preserve"> </w:t>
      </w:r>
      <w:r>
        <w:t>geschöpft</w:t>
      </w:r>
      <w:r w:rsidR="005E6B7B">
        <w:t xml:space="preserve"> </w:t>
      </w:r>
      <w:r>
        <w:t>haben</w:t>
      </w:r>
      <w:r w:rsidR="005E6B7B">
        <w:t xml:space="preserve"> </w:t>
      </w:r>
      <w:r>
        <w:t>und</w:t>
      </w:r>
      <w:r w:rsidR="005E6B7B">
        <w:t xml:space="preserve"> </w:t>
      </w:r>
      <w:r>
        <w:t>athmen,</w:t>
      </w:r>
      <w:r w:rsidR="005E6B7B">
        <w:t xml:space="preserve"> </w:t>
      </w:r>
      <w:r>
        <w:t>so</w:t>
      </w:r>
      <w:r w:rsidR="005E6B7B">
        <w:t xml:space="preserve"> </w:t>
      </w:r>
      <w:r>
        <w:t>werden</w:t>
      </w:r>
      <w:r w:rsidR="005E6B7B">
        <w:t xml:space="preserve"> </w:t>
      </w:r>
      <w:r>
        <w:t>wir</w:t>
      </w:r>
      <w:r w:rsidR="005E6B7B">
        <w:t xml:space="preserve"> </w:t>
      </w:r>
      <w:r>
        <w:t>auch</w:t>
      </w:r>
      <w:r w:rsidR="005E6B7B">
        <w:t xml:space="preserve"> </w:t>
      </w:r>
      <w:r>
        <w:t>die</w:t>
      </w:r>
      <w:r w:rsidR="005E6B7B">
        <w:t xml:space="preserve"> </w:t>
      </w:r>
      <w:r>
        <w:t>gleiche</w:t>
      </w:r>
      <w:r w:rsidR="005E6B7B">
        <w:t xml:space="preserve"> </w:t>
      </w:r>
      <w:r>
        <w:t>Denkart</w:t>
      </w:r>
      <w:r w:rsidR="005E6B7B">
        <w:t xml:space="preserve"> </w:t>
      </w:r>
      <w:r>
        <w:t>haben;</w:t>
      </w:r>
      <w:r w:rsidR="005E6B7B">
        <w:t xml:space="preserve"> </w:t>
      </w:r>
      <w:r>
        <w:t>wenn</w:t>
      </w:r>
      <w:r w:rsidR="005E6B7B">
        <w:t xml:space="preserve"> </w:t>
      </w:r>
      <w:r>
        <w:t>wir</w:t>
      </w:r>
      <w:r w:rsidR="005E6B7B">
        <w:t xml:space="preserve"> </w:t>
      </w:r>
      <w:r>
        <w:t>einerlei</w:t>
      </w:r>
      <w:r w:rsidR="005E6B7B">
        <w:t xml:space="preserve"> </w:t>
      </w:r>
      <w:r>
        <w:t>Meinung,</w:t>
      </w:r>
      <w:r w:rsidR="005E6B7B">
        <w:t xml:space="preserve"> </w:t>
      </w:r>
      <w:r>
        <w:t>so</w:t>
      </w:r>
      <w:r w:rsidR="005E6B7B">
        <w:t xml:space="preserve"> </w:t>
      </w:r>
      <w:r>
        <w:t>wird</w:t>
      </w:r>
      <w:r w:rsidR="005E6B7B">
        <w:t xml:space="preserve"> </w:t>
      </w:r>
      <w:r>
        <w:t>aller</w:t>
      </w:r>
      <w:r w:rsidR="005E6B7B">
        <w:t xml:space="preserve"> </w:t>
      </w:r>
      <w:r>
        <w:t>Streit</w:t>
      </w:r>
      <w:r w:rsidR="005E6B7B">
        <w:t xml:space="preserve"> </w:t>
      </w:r>
      <w:r>
        <w:t>sehr</w:t>
      </w:r>
      <w:r w:rsidR="005E6B7B">
        <w:t xml:space="preserve"> </w:t>
      </w:r>
      <w:r>
        <w:t>weit</w:t>
      </w:r>
      <w:r w:rsidR="005E6B7B">
        <w:t xml:space="preserve"> </w:t>
      </w:r>
      <w:r>
        <w:t>entfernt</w:t>
      </w:r>
      <w:r w:rsidR="005E6B7B">
        <w:t xml:space="preserve"> </w:t>
      </w:r>
      <w:r>
        <w:t>sein.</w:t>
      </w:r>
      <w:r w:rsidR="005E6B7B">
        <w:t xml:space="preserve"> </w:t>
      </w:r>
      <w:r>
        <w:t>Die</w:t>
      </w:r>
      <w:r w:rsidR="005E6B7B">
        <w:t xml:space="preserve"> </w:t>
      </w:r>
      <w:r>
        <w:t>Sache,</w:t>
      </w:r>
      <w:r w:rsidR="005E6B7B">
        <w:t xml:space="preserve"> </w:t>
      </w:r>
      <w:r>
        <w:t>die</w:t>
      </w:r>
      <w:r w:rsidR="005E6B7B">
        <w:t xml:space="preserve"> </w:t>
      </w:r>
      <w:r>
        <w:t>ich</w:t>
      </w:r>
      <w:r w:rsidR="005E6B7B">
        <w:t xml:space="preserve"> </w:t>
      </w:r>
      <w:r>
        <w:t>mit</w:t>
      </w:r>
      <w:r w:rsidR="005E6B7B">
        <w:t xml:space="preserve"> </w:t>
      </w:r>
      <w:r>
        <w:t>Dir</w:t>
      </w:r>
      <w:r w:rsidR="005E6B7B">
        <w:t xml:space="preserve"> </w:t>
      </w:r>
      <w:r>
        <w:t>verhandeln</w:t>
      </w:r>
      <w:r w:rsidR="005E6B7B">
        <w:t xml:space="preserve"> </w:t>
      </w:r>
      <w:r>
        <w:t>möchte,</w:t>
      </w:r>
      <w:r w:rsidR="005E6B7B">
        <w:t xml:space="preserve"> </w:t>
      </w:r>
      <w:r>
        <w:t>ist</w:t>
      </w:r>
      <w:r w:rsidR="005E6B7B">
        <w:t xml:space="preserve"> </w:t>
      </w:r>
      <w:r>
        <w:t>also</w:t>
      </w:r>
      <w:r w:rsidR="005E6B7B">
        <w:t xml:space="preserve"> </w:t>
      </w:r>
      <w:r>
        <w:t>nicht</w:t>
      </w:r>
      <w:r w:rsidR="005E6B7B">
        <w:t xml:space="preserve"> </w:t>
      </w:r>
      <w:r>
        <w:t>mein</w:t>
      </w:r>
      <w:r w:rsidR="005E6B7B">
        <w:t xml:space="preserve"> </w:t>
      </w:r>
      <w:r>
        <w:t>noch</w:t>
      </w:r>
      <w:r w:rsidR="005E6B7B">
        <w:t xml:space="preserve"> </w:t>
      </w:r>
      <w:r>
        <w:t>Dein,</w:t>
      </w:r>
      <w:r w:rsidR="005E6B7B">
        <w:t xml:space="preserve"> </w:t>
      </w:r>
      <w:r>
        <w:t>vielmehr</w:t>
      </w:r>
      <w:r w:rsidR="005E6B7B">
        <w:t xml:space="preserve"> </w:t>
      </w:r>
      <w:r>
        <w:t>mein</w:t>
      </w:r>
      <w:r w:rsidR="005E6B7B">
        <w:t xml:space="preserve"> </w:t>
      </w:r>
      <w:r>
        <w:t>und</w:t>
      </w:r>
      <w:r w:rsidR="005E6B7B">
        <w:t xml:space="preserve"> </w:t>
      </w:r>
      <w:r>
        <w:t>Dein,</w:t>
      </w:r>
      <w:r w:rsidR="005E6B7B">
        <w:t xml:space="preserve"> </w:t>
      </w:r>
      <w:r>
        <w:t>ja</w:t>
      </w:r>
      <w:r w:rsidR="005E6B7B">
        <w:t xml:space="preserve"> </w:t>
      </w:r>
      <w:r>
        <w:t>nicht</w:t>
      </w:r>
      <w:r w:rsidR="005E6B7B">
        <w:t xml:space="preserve"> </w:t>
      </w:r>
      <w:r>
        <w:t>mein</w:t>
      </w:r>
      <w:r w:rsidR="005E6B7B">
        <w:t xml:space="preserve"> </w:t>
      </w:r>
      <w:r>
        <w:t>und</w:t>
      </w:r>
      <w:r w:rsidR="005E6B7B">
        <w:t xml:space="preserve"> </w:t>
      </w:r>
      <w:r>
        <w:t>Dein,</w:t>
      </w:r>
      <w:r w:rsidR="005E6B7B">
        <w:t xml:space="preserve"> </w:t>
      </w:r>
      <w:r>
        <w:t>sondern</w:t>
      </w:r>
      <w:r w:rsidR="005E6B7B">
        <w:t xml:space="preserve"> </w:t>
      </w:r>
      <w:r>
        <w:t>Aller.</w:t>
      </w:r>
      <w:r w:rsidR="005E6B7B">
        <w:t xml:space="preserve"> </w:t>
      </w:r>
      <w:r>
        <w:t>Was</w:t>
      </w:r>
      <w:r w:rsidR="005E6B7B">
        <w:t xml:space="preserve"> </w:t>
      </w:r>
      <w:r>
        <w:t>ist</w:t>
      </w:r>
      <w:r w:rsidR="005E6B7B">
        <w:t xml:space="preserve"> </w:t>
      </w:r>
      <w:r>
        <w:t>sie</w:t>
      </w:r>
      <w:r w:rsidR="005E6B7B">
        <w:t xml:space="preserve"> </w:t>
      </w:r>
      <w:r>
        <w:t>ferner?</w:t>
      </w:r>
      <w:r w:rsidR="005E6B7B">
        <w:t xml:space="preserve"> </w:t>
      </w:r>
      <w:r>
        <w:t>Das</w:t>
      </w:r>
      <w:r w:rsidR="005E6B7B">
        <w:t xml:space="preserve"> </w:t>
      </w:r>
      <w:r>
        <w:t>Evangelium</w:t>
      </w:r>
      <w:r w:rsidR="005E6B7B">
        <w:t xml:space="preserve"> </w:t>
      </w:r>
      <w:r>
        <w:t>Christi.</w:t>
      </w:r>
      <w:r w:rsidR="005E6B7B">
        <w:t xml:space="preserve"> </w:t>
      </w:r>
      <w:r>
        <w:t>Da</w:t>
      </w:r>
      <w:r w:rsidR="005E6B7B">
        <w:t xml:space="preserve"> </w:t>
      </w:r>
      <w:r>
        <w:t>Du</w:t>
      </w:r>
      <w:r w:rsidR="005E6B7B">
        <w:t xml:space="preserve"> </w:t>
      </w:r>
      <w:r>
        <w:t>die</w:t>
      </w:r>
      <w:r w:rsidR="005E6B7B">
        <w:t xml:space="preserve"> </w:t>
      </w:r>
      <w:r>
        <w:t>Samen</w:t>
      </w:r>
      <w:r w:rsidR="005E6B7B">
        <w:t xml:space="preserve"> </w:t>
      </w:r>
      <w:r>
        <w:t>desselben</w:t>
      </w:r>
      <w:r w:rsidR="005E6B7B">
        <w:t xml:space="preserve"> </w:t>
      </w:r>
      <w:r>
        <w:t>zwischen</w:t>
      </w:r>
      <w:r w:rsidR="005E6B7B">
        <w:t xml:space="preserve"> </w:t>
      </w:r>
      <w:r>
        <w:t>die</w:t>
      </w:r>
      <w:r w:rsidR="005E6B7B">
        <w:t xml:space="preserve"> </w:t>
      </w:r>
      <w:r>
        <w:t>Stachel-</w:t>
      </w:r>
      <w:r w:rsidR="005E6B7B">
        <w:t xml:space="preserve"> </w:t>
      </w:r>
      <w:r>
        <w:t>und</w:t>
      </w:r>
      <w:r w:rsidR="005E6B7B">
        <w:t xml:space="preserve"> </w:t>
      </w:r>
      <w:r>
        <w:t>Dornsträucher</w:t>
      </w:r>
      <w:r w:rsidR="005E6B7B">
        <w:t xml:space="preserve"> </w:t>
      </w:r>
      <w:r>
        <w:t>wirfst,</w:t>
      </w:r>
      <w:r w:rsidR="005E6B7B">
        <w:t xml:space="preserve"> </w:t>
      </w:r>
      <w:r>
        <w:t>glaubte</w:t>
      </w:r>
      <w:r w:rsidR="005E6B7B">
        <w:t xml:space="preserve"> </w:t>
      </w:r>
      <w:r>
        <w:t>ich,</w:t>
      </w:r>
      <w:r w:rsidR="005E6B7B">
        <w:t xml:space="preserve"> </w:t>
      </w:r>
      <w:r>
        <w:t>nicht</w:t>
      </w:r>
      <w:r w:rsidR="005E6B7B">
        <w:t xml:space="preserve"> </w:t>
      </w:r>
      <w:r>
        <w:t>unbillig</w:t>
      </w:r>
      <w:r w:rsidR="005E6B7B">
        <w:t xml:space="preserve"> </w:t>
      </w:r>
      <w:r>
        <w:t>zu</w:t>
      </w:r>
      <w:r w:rsidR="005E6B7B">
        <w:t xml:space="preserve"> </w:t>
      </w:r>
      <w:r>
        <w:t>handeln,</w:t>
      </w:r>
      <w:r w:rsidR="005E6B7B">
        <w:t xml:space="preserve"> </w:t>
      </w:r>
      <w:r>
        <w:t>wenn</w:t>
      </w:r>
      <w:r w:rsidR="005E6B7B">
        <w:t xml:space="preserve"> </w:t>
      </w:r>
      <w:r>
        <w:t>ich</w:t>
      </w:r>
      <w:r w:rsidR="005E6B7B">
        <w:t xml:space="preserve"> </w:t>
      </w:r>
      <w:r>
        <w:t>Läufer</w:t>
      </w:r>
      <w:r w:rsidR="005E6B7B">
        <w:t xml:space="preserve"> </w:t>
      </w:r>
      <w:r>
        <w:t>den</w:t>
      </w:r>
      <w:r w:rsidR="005E6B7B">
        <w:t xml:space="preserve"> </w:t>
      </w:r>
      <w:r>
        <w:t>Laufenden</w:t>
      </w:r>
      <w:r w:rsidR="005E6B7B">
        <w:t xml:space="preserve"> </w:t>
      </w:r>
      <w:r>
        <w:t>ermahne.</w:t>
      </w:r>
      <w:r w:rsidR="005E6B7B">
        <w:t xml:space="preserve"> </w:t>
      </w:r>
      <w:r>
        <w:t>Denn</w:t>
      </w:r>
      <w:r w:rsidR="005E6B7B">
        <w:t xml:space="preserve"> </w:t>
      </w:r>
      <w:r>
        <w:t>in</w:t>
      </w:r>
      <w:r w:rsidR="005E6B7B">
        <w:t xml:space="preserve"> </w:t>
      </w:r>
      <w:r>
        <w:t>diesem</w:t>
      </w:r>
      <w:r w:rsidR="005E6B7B">
        <w:t xml:space="preserve"> </w:t>
      </w:r>
      <w:r>
        <w:t>Streit</w:t>
      </w:r>
      <w:r w:rsidR="005E6B7B">
        <w:t xml:space="preserve"> </w:t>
      </w:r>
      <w:r>
        <w:t>ist</w:t>
      </w:r>
      <w:r w:rsidR="005E6B7B">
        <w:t xml:space="preserve"> </w:t>
      </w:r>
      <w:r>
        <w:t>der</w:t>
      </w:r>
      <w:r w:rsidR="005E6B7B">
        <w:t xml:space="preserve"> </w:t>
      </w:r>
      <w:r>
        <w:t>Neid</w:t>
      </w:r>
      <w:r w:rsidR="005E6B7B">
        <w:t xml:space="preserve"> </w:t>
      </w:r>
      <w:r>
        <w:t>nicht</w:t>
      </w:r>
      <w:r w:rsidR="005E6B7B">
        <w:t xml:space="preserve"> </w:t>
      </w:r>
      <w:r>
        <w:t>Begleitet:</w:t>
      </w:r>
      <w:r w:rsidR="005E6B7B">
        <w:t xml:space="preserve"> </w:t>
      </w:r>
      <w:r>
        <w:t>hier</w:t>
      </w:r>
      <w:r w:rsidR="005E6B7B">
        <w:t xml:space="preserve"> </w:t>
      </w:r>
      <w:r>
        <w:t>können</w:t>
      </w:r>
      <w:r w:rsidR="005E6B7B">
        <w:t xml:space="preserve"> </w:t>
      </w:r>
      <w:r>
        <w:t>alle</w:t>
      </w:r>
      <w:r w:rsidR="005E6B7B">
        <w:t xml:space="preserve"> </w:t>
      </w:r>
      <w:r>
        <w:t>siegen</w:t>
      </w:r>
      <w:r w:rsidR="005E6B7B">
        <w:t xml:space="preserve"> </w:t>
      </w:r>
      <w:r>
        <w:t>und</w:t>
      </w:r>
      <w:r w:rsidR="005E6B7B">
        <w:t xml:space="preserve"> </w:t>
      </w:r>
      <w:r>
        <w:t>die</w:t>
      </w:r>
      <w:r w:rsidR="005E6B7B">
        <w:t xml:space="preserve"> </w:t>
      </w:r>
      <w:r>
        <w:t>Gabe</w:t>
      </w:r>
      <w:r w:rsidR="005E6B7B">
        <w:t xml:space="preserve"> </w:t>
      </w:r>
      <w:r>
        <w:t>hinnehmen.</w:t>
      </w:r>
      <w:r w:rsidR="005E6B7B">
        <w:t xml:space="preserve"> </w:t>
      </w:r>
      <w:r>
        <w:t>Wie</w:t>
      </w:r>
      <w:r w:rsidR="005E6B7B">
        <w:t xml:space="preserve"> </w:t>
      </w:r>
      <w:r>
        <w:t>aber</w:t>
      </w:r>
      <w:r w:rsidR="005E6B7B">
        <w:t xml:space="preserve"> </w:t>
      </w:r>
      <w:r>
        <w:t>im</w:t>
      </w:r>
      <w:r w:rsidR="005E6B7B">
        <w:t xml:space="preserve"> </w:t>
      </w:r>
      <w:r>
        <w:t>Treffen</w:t>
      </w:r>
      <w:r w:rsidR="005E6B7B">
        <w:t xml:space="preserve"> </w:t>
      </w:r>
      <w:r>
        <w:t>ein</w:t>
      </w:r>
      <w:r w:rsidR="005E6B7B">
        <w:t xml:space="preserve"> </w:t>
      </w:r>
      <w:r>
        <w:t>Krieger</w:t>
      </w:r>
      <w:r w:rsidR="005E6B7B">
        <w:t xml:space="preserve"> </w:t>
      </w:r>
      <w:r>
        <w:t>den</w:t>
      </w:r>
      <w:r w:rsidR="005E6B7B">
        <w:t xml:space="preserve"> </w:t>
      </w:r>
      <w:r>
        <w:t>andern</w:t>
      </w:r>
      <w:r w:rsidR="005E6B7B">
        <w:t xml:space="preserve"> </w:t>
      </w:r>
      <w:r>
        <w:t>zur</w:t>
      </w:r>
      <w:r w:rsidR="005E6B7B">
        <w:t xml:space="preserve"> </w:t>
      </w:r>
      <w:r>
        <w:t>Erwerbung</w:t>
      </w:r>
      <w:r w:rsidR="005E6B7B">
        <w:t xml:space="preserve"> </w:t>
      </w:r>
      <w:r>
        <w:t>des</w:t>
      </w:r>
      <w:r w:rsidR="005E6B7B">
        <w:t xml:space="preserve"> </w:t>
      </w:r>
      <w:r>
        <w:t>gemeinsamen</w:t>
      </w:r>
      <w:r w:rsidR="005E6B7B">
        <w:t xml:space="preserve"> </w:t>
      </w:r>
      <w:r>
        <w:t>Heils</w:t>
      </w:r>
      <w:r w:rsidR="005E6B7B">
        <w:t xml:space="preserve"> </w:t>
      </w:r>
      <w:r>
        <w:t>ermuntert,</w:t>
      </w:r>
      <w:r w:rsidR="005E6B7B">
        <w:t xml:space="preserve"> </w:t>
      </w:r>
      <w:r>
        <w:t>so</w:t>
      </w:r>
      <w:r w:rsidR="005E6B7B">
        <w:t xml:space="preserve"> </w:t>
      </w:r>
      <w:r>
        <w:t>sollen</w:t>
      </w:r>
      <w:r w:rsidR="005E6B7B">
        <w:t xml:space="preserve"> </w:t>
      </w:r>
      <w:r>
        <w:t>auch</w:t>
      </w:r>
      <w:r w:rsidR="005E6B7B">
        <w:t xml:space="preserve"> </w:t>
      </w:r>
      <w:r>
        <w:t>wir</w:t>
      </w:r>
      <w:r w:rsidR="005E6B7B">
        <w:t xml:space="preserve"> </w:t>
      </w:r>
      <w:r>
        <w:t>einander</w:t>
      </w:r>
      <w:r w:rsidR="005E6B7B">
        <w:t xml:space="preserve"> </w:t>
      </w:r>
      <w:r>
        <w:t>ermuthigen,</w:t>
      </w:r>
      <w:r w:rsidR="005E6B7B">
        <w:t xml:space="preserve"> </w:t>
      </w:r>
      <w:r>
        <w:t>und</w:t>
      </w:r>
      <w:r w:rsidR="005E6B7B">
        <w:t xml:space="preserve"> </w:t>
      </w:r>
      <w:r>
        <w:t>zwar</w:t>
      </w:r>
      <w:r w:rsidR="005E6B7B">
        <w:t xml:space="preserve"> </w:t>
      </w:r>
      <w:r>
        <w:t>um</w:t>
      </w:r>
      <w:r w:rsidR="005E6B7B">
        <w:t xml:space="preserve"> </w:t>
      </w:r>
      <w:r>
        <w:t>so</w:t>
      </w:r>
      <w:r w:rsidR="005E6B7B">
        <w:t xml:space="preserve"> </w:t>
      </w:r>
      <w:r>
        <w:t>mehr,</w:t>
      </w:r>
      <w:r w:rsidR="005E6B7B">
        <w:t xml:space="preserve"> </w:t>
      </w:r>
      <w:r>
        <w:t>je</w:t>
      </w:r>
      <w:r w:rsidR="005E6B7B">
        <w:t xml:space="preserve"> </w:t>
      </w:r>
      <w:r>
        <w:t>kühner</w:t>
      </w:r>
      <w:r w:rsidR="005E6B7B">
        <w:t xml:space="preserve"> </w:t>
      </w:r>
      <w:r>
        <w:t>wir</w:t>
      </w:r>
      <w:r w:rsidR="005E6B7B">
        <w:t xml:space="preserve"> </w:t>
      </w:r>
      <w:r>
        <w:t>den</w:t>
      </w:r>
      <w:r w:rsidR="005E6B7B">
        <w:t xml:space="preserve"> </w:t>
      </w:r>
      <w:r>
        <w:t>Feind</w:t>
      </w:r>
      <w:r w:rsidR="005E6B7B">
        <w:t xml:space="preserve"> </w:t>
      </w:r>
      <w:r>
        <w:t>einfallen</w:t>
      </w:r>
      <w:r w:rsidR="005E6B7B">
        <w:t xml:space="preserve"> </w:t>
      </w:r>
      <w:r>
        <w:t>sehen.</w:t>
      </w:r>
      <w:r w:rsidR="005E6B7B">
        <w:t xml:space="preserve"> </w:t>
      </w:r>
      <w:r>
        <w:t>Doch</w:t>
      </w:r>
      <w:r w:rsidR="005E6B7B">
        <w:t xml:space="preserve"> </w:t>
      </w:r>
      <w:r>
        <w:t>möchte</w:t>
      </w:r>
      <w:r w:rsidR="005E6B7B">
        <w:t xml:space="preserve"> </w:t>
      </w:r>
      <w:r>
        <w:t>ich</w:t>
      </w:r>
      <w:r w:rsidR="005E6B7B">
        <w:t xml:space="preserve"> </w:t>
      </w:r>
      <w:r>
        <w:t>von</w:t>
      </w:r>
      <w:r w:rsidR="005E6B7B">
        <w:t xml:space="preserve"> </w:t>
      </w:r>
      <w:r>
        <w:t>Dir</w:t>
      </w:r>
      <w:r w:rsidR="005E6B7B">
        <w:t xml:space="preserve"> </w:t>
      </w:r>
      <w:r>
        <w:t>nicht</w:t>
      </w:r>
      <w:r w:rsidR="005E6B7B">
        <w:t xml:space="preserve"> </w:t>
      </w:r>
      <w:r>
        <w:t>so</w:t>
      </w:r>
      <w:r w:rsidR="005E6B7B">
        <w:t xml:space="preserve"> </w:t>
      </w:r>
      <w:r>
        <w:t>verstanden</w:t>
      </w:r>
      <w:r w:rsidR="005E6B7B">
        <w:t xml:space="preserve"> </w:t>
      </w:r>
      <w:r>
        <w:t>werden,</w:t>
      </w:r>
      <w:r w:rsidR="005E6B7B">
        <w:t xml:space="preserve"> </w:t>
      </w:r>
      <w:r>
        <w:t>daß</w:t>
      </w:r>
      <w:r w:rsidR="005E6B7B">
        <w:t xml:space="preserve"> </w:t>
      </w:r>
      <w:r>
        <w:t>ich</w:t>
      </w:r>
      <w:r w:rsidR="005E6B7B">
        <w:t xml:space="preserve"> </w:t>
      </w:r>
      <w:r>
        <w:t>Dich</w:t>
      </w:r>
      <w:r w:rsidR="005E6B7B">
        <w:t xml:space="preserve"> </w:t>
      </w:r>
      <w:r>
        <w:t>nicht</w:t>
      </w:r>
      <w:r w:rsidR="005E6B7B">
        <w:t xml:space="preserve"> </w:t>
      </w:r>
      <w:r>
        <w:t>mehr</w:t>
      </w:r>
      <w:r w:rsidR="005E6B7B">
        <w:t xml:space="preserve"> </w:t>
      </w:r>
      <w:r>
        <w:t>zum</w:t>
      </w:r>
      <w:r w:rsidR="005E6B7B">
        <w:t xml:space="preserve"> </w:t>
      </w:r>
      <w:r>
        <w:t>tapfern,</w:t>
      </w:r>
      <w:r w:rsidR="005E6B7B">
        <w:t xml:space="preserve"> </w:t>
      </w:r>
      <w:r>
        <w:t>als</w:t>
      </w:r>
      <w:r w:rsidR="005E6B7B">
        <w:t xml:space="preserve"> </w:t>
      </w:r>
      <w:r>
        <w:t>zum</w:t>
      </w:r>
      <w:r w:rsidR="005E6B7B">
        <w:t xml:space="preserve"> </w:t>
      </w:r>
      <w:r>
        <w:t>klugen</w:t>
      </w:r>
      <w:r w:rsidR="005E6B7B">
        <w:t xml:space="preserve"> </w:t>
      </w:r>
      <w:r>
        <w:t>Kämpfen</w:t>
      </w:r>
      <w:r w:rsidR="005E6B7B">
        <w:t xml:space="preserve"> </w:t>
      </w:r>
      <w:r>
        <w:t>mahne.</w:t>
      </w:r>
      <w:r w:rsidR="005E6B7B">
        <w:t xml:space="preserve"> </w:t>
      </w:r>
      <w:r>
        <w:t>Denn</w:t>
      </w:r>
      <w:r w:rsidR="005E6B7B">
        <w:t xml:space="preserve"> </w:t>
      </w:r>
      <w:r>
        <w:t>ich</w:t>
      </w:r>
      <w:r w:rsidR="005E6B7B">
        <w:t xml:space="preserve"> </w:t>
      </w:r>
      <w:r>
        <w:t>bin</w:t>
      </w:r>
      <w:r w:rsidR="005E6B7B">
        <w:t xml:space="preserve"> </w:t>
      </w:r>
      <w:r>
        <w:t>längst</w:t>
      </w:r>
      <w:r w:rsidR="005E6B7B">
        <w:t xml:space="preserve"> </w:t>
      </w:r>
      <w:r>
        <w:t>derjenigen</w:t>
      </w:r>
      <w:r w:rsidR="005E6B7B">
        <w:t xml:space="preserve"> </w:t>
      </w:r>
      <w:r>
        <w:t>gehörig</w:t>
      </w:r>
      <w:r w:rsidR="005E6B7B">
        <w:t xml:space="preserve"> </w:t>
      </w:r>
      <w:r>
        <w:t>überdrüssig,</w:t>
      </w:r>
      <w:r w:rsidR="005E6B7B">
        <w:t xml:space="preserve"> </w:t>
      </w:r>
      <w:r>
        <w:t>welche</w:t>
      </w:r>
      <w:r w:rsidR="005E6B7B">
        <w:t xml:space="preserve"> </w:t>
      </w:r>
      <w:r>
        <w:t>durch</w:t>
      </w:r>
      <w:r w:rsidR="005E6B7B">
        <w:t xml:space="preserve"> </w:t>
      </w:r>
      <w:r>
        <w:t>ihre</w:t>
      </w:r>
      <w:r w:rsidR="005E6B7B">
        <w:t xml:space="preserve"> </w:t>
      </w:r>
      <w:r>
        <w:t>Freiheit</w:t>
      </w:r>
      <w:r w:rsidR="005E6B7B">
        <w:t xml:space="preserve"> </w:t>
      </w:r>
      <w:r>
        <w:t>Alles</w:t>
      </w:r>
      <w:r w:rsidR="005E6B7B">
        <w:t xml:space="preserve"> </w:t>
      </w:r>
      <w:r>
        <w:t>zu</w:t>
      </w:r>
      <w:r w:rsidR="005E6B7B">
        <w:t xml:space="preserve"> </w:t>
      </w:r>
      <w:r>
        <w:t>Grunde</w:t>
      </w:r>
      <w:r w:rsidR="005E6B7B">
        <w:t xml:space="preserve"> </w:t>
      </w:r>
      <w:r>
        <w:t>richten;</w:t>
      </w:r>
      <w:r w:rsidR="005E6B7B">
        <w:t xml:space="preserve"> </w:t>
      </w:r>
      <w:r>
        <w:t>aber</w:t>
      </w:r>
      <w:r w:rsidR="005E6B7B">
        <w:t xml:space="preserve"> </w:t>
      </w:r>
      <w:r>
        <w:t>bei</w:t>
      </w:r>
      <w:r w:rsidR="005E6B7B">
        <w:t xml:space="preserve"> </w:t>
      </w:r>
      <w:r>
        <w:t>Deinem</w:t>
      </w:r>
      <w:r w:rsidR="005E6B7B">
        <w:t xml:space="preserve"> </w:t>
      </w:r>
      <w:r>
        <w:t>richtigen</w:t>
      </w:r>
      <w:r w:rsidR="005E6B7B">
        <w:t xml:space="preserve"> </w:t>
      </w:r>
      <w:r>
        <w:t>Gemüthe</w:t>
      </w:r>
      <w:r w:rsidR="005E6B7B">
        <w:t xml:space="preserve"> </w:t>
      </w:r>
      <w:r>
        <w:t>und</w:t>
      </w:r>
      <w:r w:rsidR="005E6B7B">
        <w:t xml:space="preserve"> </w:t>
      </w:r>
      <w:r>
        <w:t>Glauben</w:t>
      </w:r>
      <w:r w:rsidR="005E6B7B">
        <w:t xml:space="preserve"> </w:t>
      </w:r>
      <w:r>
        <w:t>(wie</w:t>
      </w:r>
      <w:r w:rsidR="005E6B7B">
        <w:t xml:space="preserve"> </w:t>
      </w:r>
      <w:r>
        <w:t>ich</w:t>
      </w:r>
      <w:r w:rsidR="005E6B7B">
        <w:t xml:space="preserve"> </w:t>
      </w:r>
      <w:r>
        <w:t>höre)</w:t>
      </w:r>
      <w:r w:rsidR="005E6B7B">
        <w:t xml:space="preserve"> </w:t>
      </w:r>
      <w:r>
        <w:t>lebe</w:t>
      </w:r>
      <w:r w:rsidR="005E6B7B">
        <w:t xml:space="preserve"> </w:t>
      </w:r>
      <w:r>
        <w:t>so</w:t>
      </w:r>
      <w:r w:rsidR="005E6B7B">
        <w:t xml:space="preserve"> </w:t>
      </w:r>
      <w:r>
        <w:t>vorsichtig,</w:t>
      </w:r>
      <w:r w:rsidR="005E6B7B">
        <w:t xml:space="preserve"> </w:t>
      </w:r>
      <w:r>
        <w:t>und</w:t>
      </w:r>
      <w:r w:rsidR="005E6B7B">
        <w:t xml:space="preserve"> </w:t>
      </w:r>
      <w:r>
        <w:t>lehre</w:t>
      </w:r>
      <w:r w:rsidR="005E6B7B">
        <w:t xml:space="preserve"> </w:t>
      </w:r>
      <w:r>
        <w:t>Alles</w:t>
      </w:r>
      <w:r w:rsidR="005E6B7B">
        <w:t xml:space="preserve"> </w:t>
      </w:r>
      <w:r>
        <w:t>fest</w:t>
      </w:r>
      <w:r w:rsidR="005E6B7B">
        <w:t xml:space="preserve"> </w:t>
      </w:r>
      <w:r>
        <w:t>und</w:t>
      </w:r>
      <w:r w:rsidR="005E6B7B">
        <w:t xml:space="preserve"> </w:t>
      </w:r>
      <w:r>
        <w:t>ohne</w:t>
      </w:r>
      <w:r w:rsidR="005E6B7B">
        <w:t xml:space="preserve"> </w:t>
      </w:r>
      <w:r>
        <w:t>sonderliche</w:t>
      </w:r>
      <w:r w:rsidR="005E6B7B">
        <w:t xml:space="preserve"> </w:t>
      </w:r>
      <w:r>
        <w:t>Bissigkeit,</w:t>
      </w:r>
      <w:r w:rsidR="005E6B7B">
        <w:t xml:space="preserve"> </w:t>
      </w:r>
      <w:r>
        <w:t>daß</w:t>
      </w:r>
      <w:r w:rsidR="005E6B7B">
        <w:t xml:space="preserve"> </w:t>
      </w:r>
      <w:r>
        <w:t>Niemand</w:t>
      </w:r>
      <w:r w:rsidR="005E6B7B">
        <w:t xml:space="preserve"> </w:t>
      </w:r>
      <w:r>
        <w:t>Deine</w:t>
      </w:r>
      <w:r w:rsidR="005E6B7B">
        <w:t xml:space="preserve"> </w:t>
      </w:r>
      <w:r>
        <w:t>Lehre</w:t>
      </w:r>
      <w:r w:rsidR="005E6B7B">
        <w:t xml:space="preserve"> </w:t>
      </w:r>
      <w:r>
        <w:t>widerlege,</w:t>
      </w:r>
      <w:r w:rsidR="005E6B7B">
        <w:t xml:space="preserve"> </w:t>
      </w:r>
      <w:r>
        <w:t>noch</w:t>
      </w:r>
      <w:r w:rsidR="005E6B7B">
        <w:t xml:space="preserve"> </w:t>
      </w:r>
      <w:r>
        <w:t>Dein</w:t>
      </w:r>
      <w:r w:rsidR="005E6B7B">
        <w:t xml:space="preserve"> </w:t>
      </w:r>
      <w:r>
        <w:t>Leben</w:t>
      </w:r>
      <w:r w:rsidR="005E6B7B">
        <w:t xml:space="preserve"> </w:t>
      </w:r>
      <w:r>
        <w:t>mit</w:t>
      </w:r>
      <w:r w:rsidR="005E6B7B">
        <w:t xml:space="preserve"> </w:t>
      </w:r>
      <w:r>
        <w:t>Recht</w:t>
      </w:r>
      <w:r w:rsidR="005E6B7B">
        <w:t xml:space="preserve"> </w:t>
      </w:r>
      <w:r>
        <w:t>tadeln</w:t>
      </w:r>
      <w:r w:rsidR="005E6B7B">
        <w:t xml:space="preserve"> </w:t>
      </w:r>
      <w:r>
        <w:t>kann.</w:t>
      </w:r>
      <w:r w:rsidR="005E6B7B">
        <w:t xml:space="preserve"> </w:t>
      </w:r>
      <w:r>
        <w:t>Wenn</w:t>
      </w:r>
      <w:r w:rsidR="005E6B7B">
        <w:t xml:space="preserve"> </w:t>
      </w:r>
      <w:r>
        <w:t>es</w:t>
      </w:r>
      <w:r w:rsidR="005E6B7B">
        <w:t xml:space="preserve"> </w:t>
      </w:r>
      <w:r>
        <w:t>Einige</w:t>
      </w:r>
      <w:r w:rsidR="005E6B7B">
        <w:t xml:space="preserve"> </w:t>
      </w:r>
      <w:r>
        <w:t>gibt,</w:t>
      </w:r>
      <w:r w:rsidR="005E6B7B">
        <w:t xml:space="preserve"> </w:t>
      </w:r>
      <w:r>
        <w:t>die</w:t>
      </w:r>
      <w:r w:rsidR="005E6B7B">
        <w:t xml:space="preserve"> </w:t>
      </w:r>
      <w:r>
        <w:t>das</w:t>
      </w:r>
      <w:r w:rsidR="005E6B7B">
        <w:t xml:space="preserve"> </w:t>
      </w:r>
      <w:r>
        <w:t>Wort</w:t>
      </w:r>
      <w:r w:rsidR="005E6B7B">
        <w:t xml:space="preserve"> </w:t>
      </w:r>
      <w:r>
        <w:t>des</w:t>
      </w:r>
      <w:r w:rsidR="005E6B7B">
        <w:t xml:space="preserve"> </w:t>
      </w:r>
      <w:r>
        <w:t>Herrn</w:t>
      </w:r>
      <w:r w:rsidR="005E6B7B">
        <w:t xml:space="preserve"> </w:t>
      </w:r>
      <w:r>
        <w:t>für</w:t>
      </w:r>
      <w:r w:rsidR="005E6B7B">
        <w:t xml:space="preserve"> </w:t>
      </w:r>
      <w:r>
        <w:t>nichts</w:t>
      </w:r>
      <w:r w:rsidR="005E6B7B">
        <w:t xml:space="preserve"> </w:t>
      </w:r>
      <w:r>
        <w:t>achten,</w:t>
      </w:r>
      <w:r w:rsidR="005E6B7B">
        <w:t xml:space="preserve"> </w:t>
      </w:r>
      <w:r>
        <w:t>was</w:t>
      </w:r>
      <w:r w:rsidR="005E6B7B">
        <w:t xml:space="preserve"> </w:t>
      </w:r>
      <w:r>
        <w:t>thut</w:t>
      </w:r>
      <w:r w:rsidR="005E6B7B">
        <w:t xml:space="preserve"> </w:t>
      </w:r>
      <w:r>
        <w:t>dieß?</w:t>
      </w:r>
      <w:r w:rsidR="005E6B7B">
        <w:t xml:space="preserve"> </w:t>
      </w:r>
      <w:r>
        <w:t>Ist</w:t>
      </w:r>
      <w:r w:rsidR="005E6B7B">
        <w:t xml:space="preserve"> </w:t>
      </w:r>
      <w:r>
        <w:t>es</w:t>
      </w:r>
      <w:r w:rsidR="005E6B7B">
        <w:t xml:space="preserve"> </w:t>
      </w:r>
      <w:r>
        <w:t>doch</w:t>
      </w:r>
      <w:r w:rsidR="005E6B7B">
        <w:t xml:space="preserve"> </w:t>
      </w:r>
      <w:r>
        <w:t>denen</w:t>
      </w:r>
      <w:r w:rsidR="005E6B7B">
        <w:t xml:space="preserve"> </w:t>
      </w:r>
      <w:r>
        <w:t>köstlich,</w:t>
      </w:r>
      <w:r w:rsidR="005E6B7B">
        <w:t xml:space="preserve"> </w:t>
      </w:r>
      <w:r>
        <w:t>die</w:t>
      </w:r>
      <w:r w:rsidR="005E6B7B">
        <w:t xml:space="preserve"> </w:t>
      </w:r>
      <w:r>
        <w:t>des</w:t>
      </w:r>
      <w:r w:rsidR="005E6B7B">
        <w:t xml:space="preserve"> </w:t>
      </w:r>
      <w:r>
        <w:t>Herrn</w:t>
      </w:r>
      <w:r w:rsidR="005E6B7B">
        <w:t xml:space="preserve"> </w:t>
      </w:r>
      <w:r>
        <w:t>sind,</w:t>
      </w:r>
      <w:r w:rsidR="005E6B7B">
        <w:t xml:space="preserve"> </w:t>
      </w:r>
      <w:r>
        <w:t>die</w:t>
      </w:r>
      <w:r w:rsidR="005E6B7B">
        <w:t xml:space="preserve"> </w:t>
      </w:r>
      <w:r>
        <w:t>nicht</w:t>
      </w:r>
      <w:r w:rsidR="005E6B7B">
        <w:t xml:space="preserve"> </w:t>
      </w:r>
      <w:r>
        <w:t>aus</w:t>
      </w:r>
      <w:r w:rsidR="005E6B7B">
        <w:t xml:space="preserve"> </w:t>
      </w:r>
      <w:r>
        <w:t>Fleisch</w:t>
      </w:r>
      <w:r w:rsidR="005E6B7B">
        <w:t xml:space="preserve"> </w:t>
      </w:r>
      <w:r>
        <w:t>und</w:t>
      </w:r>
      <w:r w:rsidR="005E6B7B">
        <w:t xml:space="preserve"> </w:t>
      </w:r>
      <w:r>
        <w:t>Blut,</w:t>
      </w:r>
      <w:r w:rsidR="005E6B7B">
        <w:t xml:space="preserve"> </w:t>
      </w:r>
      <w:r>
        <w:t>sondern</w:t>
      </w:r>
      <w:r w:rsidR="005E6B7B">
        <w:t xml:space="preserve"> </w:t>
      </w:r>
      <w:r>
        <w:t>aus</w:t>
      </w:r>
      <w:r w:rsidR="005E6B7B">
        <w:t xml:space="preserve"> </w:t>
      </w:r>
      <w:r>
        <w:t>Gott</w:t>
      </w:r>
      <w:r w:rsidR="005E6B7B">
        <w:t xml:space="preserve"> </w:t>
      </w:r>
      <w:r>
        <w:t>geboren</w:t>
      </w:r>
      <w:r w:rsidR="005E6B7B">
        <w:t xml:space="preserve"> </w:t>
      </w:r>
      <w:r>
        <w:t>sind.</w:t>
      </w:r>
      <w:r w:rsidR="005E6B7B">
        <w:t xml:space="preserve"> </w:t>
      </w:r>
      <w:r>
        <w:t>Um</w:t>
      </w:r>
      <w:r w:rsidR="005E6B7B">
        <w:t xml:space="preserve"> </w:t>
      </w:r>
      <w:r>
        <w:t>dieser</w:t>
      </w:r>
      <w:r w:rsidR="005E6B7B">
        <w:t xml:space="preserve"> </w:t>
      </w:r>
      <w:r>
        <w:t>willen</w:t>
      </w:r>
      <w:r w:rsidR="005E6B7B">
        <w:t xml:space="preserve"> </w:t>
      </w:r>
      <w:r>
        <w:t>darf</w:t>
      </w:r>
      <w:r w:rsidR="005E6B7B">
        <w:t xml:space="preserve"> </w:t>
      </w:r>
      <w:r>
        <w:t>uns</w:t>
      </w:r>
      <w:r w:rsidR="005E6B7B">
        <w:t xml:space="preserve"> </w:t>
      </w:r>
      <w:r>
        <w:t>kein</w:t>
      </w:r>
      <w:r w:rsidR="005E6B7B">
        <w:t xml:space="preserve"> </w:t>
      </w:r>
      <w:r>
        <w:t>Ueberdruß</w:t>
      </w:r>
      <w:r w:rsidR="005E6B7B">
        <w:t xml:space="preserve"> </w:t>
      </w:r>
      <w:r>
        <w:t>ankommen,</w:t>
      </w:r>
      <w:r w:rsidR="005E6B7B">
        <w:t xml:space="preserve"> </w:t>
      </w:r>
      <w:r>
        <w:t>selbst</w:t>
      </w:r>
      <w:r w:rsidR="005E6B7B">
        <w:t xml:space="preserve"> </w:t>
      </w:r>
      <w:r>
        <w:t>wenn</w:t>
      </w:r>
      <w:r w:rsidR="005E6B7B">
        <w:t xml:space="preserve"> </w:t>
      </w:r>
      <w:r>
        <w:t>jene</w:t>
      </w:r>
      <w:r w:rsidR="005E6B7B">
        <w:t xml:space="preserve"> </w:t>
      </w:r>
      <w:r>
        <w:t>es</w:t>
      </w:r>
      <w:r w:rsidR="005E6B7B">
        <w:t xml:space="preserve"> </w:t>
      </w:r>
      <w:r>
        <w:t>nicht</w:t>
      </w:r>
      <w:r w:rsidR="005E6B7B">
        <w:t xml:space="preserve"> </w:t>
      </w:r>
      <w:r>
        <w:t>nur</w:t>
      </w:r>
      <w:r w:rsidR="005E6B7B">
        <w:t xml:space="preserve"> </w:t>
      </w:r>
      <w:r>
        <w:t>verachten,</w:t>
      </w:r>
      <w:r w:rsidR="005E6B7B">
        <w:t xml:space="preserve"> </w:t>
      </w:r>
      <w:r>
        <w:t>sondern</w:t>
      </w:r>
      <w:r w:rsidR="005E6B7B">
        <w:t xml:space="preserve"> </w:t>
      </w:r>
      <w:r>
        <w:t>auch</w:t>
      </w:r>
      <w:r w:rsidR="005E6B7B">
        <w:t xml:space="preserve"> </w:t>
      </w:r>
      <w:r>
        <w:t>durch</w:t>
      </w:r>
      <w:r w:rsidR="005E6B7B">
        <w:t xml:space="preserve"> </w:t>
      </w:r>
      <w:r>
        <w:t>Schmähworte</w:t>
      </w:r>
      <w:r w:rsidR="005E6B7B">
        <w:t xml:space="preserve"> </w:t>
      </w:r>
      <w:r>
        <w:t>geißeln</w:t>
      </w:r>
      <w:r w:rsidR="005E6B7B">
        <w:t xml:space="preserve"> </w:t>
      </w:r>
      <w:r>
        <w:t>und</w:t>
      </w:r>
      <w:r w:rsidR="005E6B7B">
        <w:t xml:space="preserve"> </w:t>
      </w:r>
      <w:r>
        <w:t>verfolgen.</w:t>
      </w:r>
      <w:r w:rsidR="005E6B7B">
        <w:t xml:space="preserve"> </w:t>
      </w:r>
      <w:r>
        <w:t>So</w:t>
      </w:r>
      <w:r w:rsidR="005E6B7B">
        <w:t xml:space="preserve"> </w:t>
      </w:r>
      <w:r>
        <w:t>muß</w:t>
      </w:r>
      <w:r w:rsidR="005E6B7B">
        <w:t xml:space="preserve"> </w:t>
      </w:r>
      <w:r>
        <w:t>man</w:t>
      </w:r>
      <w:r w:rsidR="005E6B7B">
        <w:t xml:space="preserve"> </w:t>
      </w:r>
      <w:r>
        <w:t>meines</w:t>
      </w:r>
      <w:r w:rsidR="005E6B7B">
        <w:t xml:space="preserve"> </w:t>
      </w:r>
      <w:r>
        <w:t>Erachtens</w:t>
      </w:r>
      <w:r w:rsidR="005E6B7B">
        <w:t xml:space="preserve"> </w:t>
      </w:r>
      <w:r>
        <w:t>der</w:t>
      </w:r>
      <w:r w:rsidR="005E6B7B">
        <w:t xml:space="preserve"> </w:t>
      </w:r>
      <w:r>
        <w:t>Heerde</w:t>
      </w:r>
      <w:r w:rsidR="005E6B7B">
        <w:t xml:space="preserve"> </w:t>
      </w:r>
      <w:r>
        <w:t>des</w:t>
      </w:r>
      <w:r w:rsidR="005E6B7B">
        <w:t xml:space="preserve"> </w:t>
      </w:r>
      <w:r>
        <w:t>Herrn,</w:t>
      </w:r>
      <w:r w:rsidR="005E6B7B">
        <w:t xml:space="preserve"> </w:t>
      </w:r>
      <w:r>
        <w:t>wenn</w:t>
      </w:r>
      <w:r w:rsidR="005E6B7B">
        <w:t xml:space="preserve"> </w:t>
      </w:r>
      <w:r>
        <w:t>sie</w:t>
      </w:r>
      <w:r w:rsidR="005E6B7B">
        <w:t xml:space="preserve"> </w:t>
      </w:r>
      <w:r>
        <w:t>ganz</w:t>
      </w:r>
      <w:r w:rsidR="005E6B7B">
        <w:t xml:space="preserve"> </w:t>
      </w:r>
      <w:r>
        <w:t>klein</w:t>
      </w:r>
      <w:r w:rsidR="005E6B7B">
        <w:t xml:space="preserve"> </w:t>
      </w:r>
      <w:r>
        <w:t>und</w:t>
      </w:r>
      <w:r w:rsidR="005E6B7B">
        <w:t xml:space="preserve"> </w:t>
      </w:r>
      <w:r>
        <w:t>gering</w:t>
      </w:r>
      <w:r w:rsidR="005E6B7B">
        <w:t xml:space="preserve"> </w:t>
      </w:r>
      <w:r>
        <w:t>ist,</w:t>
      </w:r>
      <w:r w:rsidR="005E6B7B">
        <w:t xml:space="preserve"> </w:t>
      </w:r>
      <w:r>
        <w:t>ebenso</w:t>
      </w:r>
      <w:r w:rsidR="005E6B7B">
        <w:t xml:space="preserve"> </w:t>
      </w:r>
      <w:r>
        <w:t>Glauben</w:t>
      </w:r>
      <w:r w:rsidR="005E6B7B">
        <w:t xml:space="preserve"> </w:t>
      </w:r>
      <w:r>
        <w:t>schenken,</w:t>
      </w:r>
      <w:r w:rsidR="005E6B7B">
        <w:t xml:space="preserve"> </w:t>
      </w:r>
      <w:r>
        <w:t>als</w:t>
      </w:r>
      <w:r w:rsidR="005E6B7B">
        <w:t xml:space="preserve"> </w:t>
      </w:r>
      <w:r>
        <w:t>wenn</w:t>
      </w:r>
      <w:r w:rsidR="005E6B7B">
        <w:t xml:space="preserve"> </w:t>
      </w:r>
      <w:r>
        <w:t>sie</w:t>
      </w:r>
      <w:r w:rsidR="005E6B7B">
        <w:t xml:space="preserve"> </w:t>
      </w:r>
      <w:r>
        <w:t>sehr</w:t>
      </w:r>
      <w:r w:rsidR="005E6B7B">
        <w:t xml:space="preserve"> </w:t>
      </w:r>
      <w:r>
        <w:t>groß</w:t>
      </w:r>
      <w:r w:rsidR="005E6B7B">
        <w:t xml:space="preserve"> </w:t>
      </w:r>
      <w:r>
        <w:t>wäre.</w:t>
      </w:r>
      <w:r w:rsidR="005E6B7B">
        <w:t xml:space="preserve"> </w:t>
      </w:r>
      <w:r>
        <w:t>Den,</w:t>
      </w:r>
      <w:r w:rsidR="005E6B7B">
        <w:t xml:space="preserve"> </w:t>
      </w:r>
      <w:r>
        <w:t>der</w:t>
      </w:r>
      <w:r w:rsidR="005E6B7B">
        <w:t xml:space="preserve"> </w:t>
      </w:r>
      <w:r>
        <w:t>nur</w:t>
      </w:r>
      <w:r w:rsidR="005E6B7B">
        <w:t xml:space="preserve"> </w:t>
      </w:r>
      <w:r>
        <w:t>Ein</w:t>
      </w:r>
      <w:r w:rsidR="005E6B7B">
        <w:t xml:space="preserve"> </w:t>
      </w:r>
      <w:r>
        <w:t>Talent</w:t>
      </w:r>
      <w:r w:rsidR="005E6B7B">
        <w:t xml:space="preserve"> </w:t>
      </w:r>
      <w:r>
        <w:t>empfangen</w:t>
      </w:r>
      <w:r w:rsidR="005E6B7B">
        <w:t xml:space="preserve"> </w:t>
      </w:r>
      <w:r>
        <w:t>hatte,</w:t>
      </w:r>
      <w:r w:rsidR="005E6B7B">
        <w:t xml:space="preserve"> </w:t>
      </w:r>
      <w:r>
        <w:t>entschuldige</w:t>
      </w:r>
      <w:r w:rsidR="005E6B7B">
        <w:t xml:space="preserve"> </w:t>
      </w:r>
      <w:r>
        <w:t>es</w:t>
      </w:r>
      <w:r w:rsidR="005E6B7B">
        <w:t xml:space="preserve"> </w:t>
      </w:r>
      <w:r>
        <w:t>nicht,</w:t>
      </w:r>
      <w:r w:rsidR="005E6B7B">
        <w:t xml:space="preserve"> </w:t>
      </w:r>
      <w:r>
        <w:t>daß</w:t>
      </w:r>
      <w:r w:rsidR="005E6B7B">
        <w:t xml:space="preserve"> </w:t>
      </w:r>
      <w:r>
        <w:t>ihm</w:t>
      </w:r>
      <w:r w:rsidR="005E6B7B">
        <w:t xml:space="preserve"> </w:t>
      </w:r>
      <w:r>
        <w:t>am</w:t>
      </w:r>
      <w:r w:rsidR="005E6B7B">
        <w:t xml:space="preserve"> </w:t>
      </w:r>
      <w:r>
        <w:t>Wenigsten</w:t>
      </w:r>
      <w:r w:rsidR="005E6B7B">
        <w:t xml:space="preserve"> </w:t>
      </w:r>
      <w:r>
        <w:t>anvertraut</w:t>
      </w:r>
      <w:r w:rsidR="005E6B7B">
        <w:t xml:space="preserve"> </w:t>
      </w:r>
      <w:r>
        <w:t>war.</w:t>
      </w:r>
      <w:r w:rsidR="005E6B7B">
        <w:t xml:space="preserve"> </w:t>
      </w:r>
      <w:r>
        <w:t>Gleicherweise</w:t>
      </w:r>
      <w:r w:rsidR="005E6B7B">
        <w:t xml:space="preserve"> </w:t>
      </w:r>
      <w:r>
        <w:t>wirst</w:t>
      </w:r>
      <w:r w:rsidR="005E6B7B">
        <w:t xml:space="preserve"> </w:t>
      </w:r>
      <w:r>
        <w:t>Du</w:t>
      </w:r>
      <w:r w:rsidR="005E6B7B">
        <w:t xml:space="preserve"> </w:t>
      </w:r>
      <w:r>
        <w:t>denken:</w:t>
      </w:r>
      <w:r w:rsidR="005E6B7B">
        <w:t xml:space="preserve"> </w:t>
      </w:r>
      <w:r>
        <w:t>weil</w:t>
      </w:r>
      <w:r w:rsidR="005E6B7B">
        <w:t xml:space="preserve"> </w:t>
      </w:r>
      <w:r>
        <w:t>nur</w:t>
      </w:r>
      <w:r w:rsidR="005E6B7B">
        <w:t xml:space="preserve"> </w:t>
      </w:r>
      <w:r>
        <w:t>Wenige</w:t>
      </w:r>
      <w:r w:rsidR="005E6B7B">
        <w:t xml:space="preserve"> </w:t>
      </w:r>
      <w:r>
        <w:t>Christum</w:t>
      </w:r>
      <w:r w:rsidR="005E6B7B">
        <w:t xml:space="preserve"> </w:t>
      </w:r>
      <w:r>
        <w:t>aufnehmen,</w:t>
      </w:r>
      <w:r w:rsidR="005E6B7B">
        <w:t xml:space="preserve"> </w:t>
      </w:r>
      <w:r>
        <w:t>darf</w:t>
      </w:r>
      <w:r w:rsidR="005E6B7B">
        <w:t xml:space="preserve"> </w:t>
      </w:r>
      <w:r>
        <w:t>ich</w:t>
      </w:r>
      <w:r w:rsidR="005E6B7B">
        <w:t xml:space="preserve"> </w:t>
      </w:r>
      <w:r>
        <w:t>nicht</w:t>
      </w:r>
      <w:r w:rsidR="005E6B7B">
        <w:t xml:space="preserve"> </w:t>
      </w:r>
      <w:r>
        <w:t>lä</w:t>
      </w:r>
      <w:r w:rsidR="00066F22">
        <w:t>ss</w:t>
      </w:r>
      <w:r>
        <w:t>iger</w:t>
      </w:r>
      <w:r w:rsidR="005E6B7B">
        <w:t xml:space="preserve"> </w:t>
      </w:r>
      <w:r>
        <w:t>handeln,</w:t>
      </w:r>
      <w:r w:rsidR="005E6B7B">
        <w:t xml:space="preserve"> </w:t>
      </w:r>
      <w:r>
        <w:t>sondern</w:t>
      </w:r>
      <w:r w:rsidR="005E6B7B">
        <w:t xml:space="preserve"> </w:t>
      </w:r>
      <w:r>
        <w:t>soll</w:t>
      </w:r>
      <w:r w:rsidR="005E6B7B">
        <w:t xml:space="preserve"> </w:t>
      </w:r>
      <w:r>
        <w:t>um</w:t>
      </w:r>
      <w:r w:rsidR="005E6B7B">
        <w:t xml:space="preserve"> </w:t>
      </w:r>
      <w:r>
        <w:t>so</w:t>
      </w:r>
      <w:r w:rsidR="005E6B7B">
        <w:t xml:space="preserve"> </w:t>
      </w:r>
      <w:r>
        <w:t>klüger</w:t>
      </w:r>
      <w:r w:rsidR="005E6B7B">
        <w:t xml:space="preserve"> </w:t>
      </w:r>
      <w:r>
        <w:t>wachen,</w:t>
      </w:r>
      <w:r w:rsidR="005E6B7B">
        <w:t xml:space="preserve"> </w:t>
      </w:r>
      <w:r>
        <w:t>damit</w:t>
      </w:r>
      <w:r w:rsidR="005E6B7B">
        <w:t xml:space="preserve"> </w:t>
      </w:r>
      <w:r>
        <w:t>die</w:t>
      </w:r>
      <w:r w:rsidR="005E6B7B">
        <w:t xml:space="preserve"> </w:t>
      </w:r>
      <w:r>
        <w:t>Heerde</w:t>
      </w:r>
      <w:r w:rsidR="005E6B7B">
        <w:t xml:space="preserve"> </w:t>
      </w:r>
      <w:r>
        <w:t>meines</w:t>
      </w:r>
      <w:r w:rsidR="005E6B7B">
        <w:t xml:space="preserve"> </w:t>
      </w:r>
      <w:r>
        <w:t>Herrn</w:t>
      </w:r>
      <w:r w:rsidR="005E6B7B">
        <w:t xml:space="preserve"> </w:t>
      </w:r>
      <w:r>
        <w:t>ins</w:t>
      </w:r>
      <w:r w:rsidR="005E6B7B">
        <w:t xml:space="preserve"> </w:t>
      </w:r>
      <w:r>
        <w:t>Unendliche</w:t>
      </w:r>
      <w:r w:rsidR="005E6B7B">
        <w:t xml:space="preserve"> </w:t>
      </w:r>
      <w:r>
        <w:t>wachse.</w:t>
      </w:r>
      <w:r w:rsidR="005E6B7B">
        <w:t xml:space="preserve"> </w:t>
      </w:r>
      <w:r>
        <w:t>Dieß</w:t>
      </w:r>
      <w:r w:rsidR="005E6B7B">
        <w:t xml:space="preserve"> </w:t>
      </w:r>
      <w:r>
        <w:t>übermache</w:t>
      </w:r>
      <w:r w:rsidR="005E6B7B">
        <w:t xml:space="preserve"> </w:t>
      </w:r>
      <w:r>
        <w:t>ich</w:t>
      </w:r>
      <w:r w:rsidR="005E6B7B">
        <w:t xml:space="preserve"> </w:t>
      </w:r>
      <w:r>
        <w:t>Dir,</w:t>
      </w:r>
      <w:r w:rsidR="005E6B7B">
        <w:t xml:space="preserve"> </w:t>
      </w:r>
      <w:r>
        <w:t>lieber</w:t>
      </w:r>
      <w:r w:rsidR="005E6B7B">
        <w:t xml:space="preserve"> </w:t>
      </w:r>
      <w:r>
        <w:t>Erasmus,</w:t>
      </w:r>
      <w:r w:rsidR="005E6B7B">
        <w:t xml:space="preserve"> </w:t>
      </w:r>
      <w:r>
        <w:t>als</w:t>
      </w:r>
      <w:r w:rsidR="005E6B7B">
        <w:t xml:space="preserve"> </w:t>
      </w:r>
      <w:r>
        <w:t>Gast-</w:t>
      </w:r>
      <w:r w:rsidR="005E6B7B">
        <w:t xml:space="preserve"> </w:t>
      </w:r>
      <w:r>
        <w:t>oder</w:t>
      </w:r>
      <w:r w:rsidR="005E6B7B">
        <w:t xml:space="preserve"> </w:t>
      </w:r>
      <w:r>
        <w:t>Neujahrsgeschenk,</w:t>
      </w:r>
      <w:r w:rsidR="005E6B7B">
        <w:t xml:space="preserve"> </w:t>
      </w:r>
      <w:r>
        <w:t>an</w:t>
      </w:r>
      <w:r w:rsidR="005E6B7B">
        <w:t xml:space="preserve"> </w:t>
      </w:r>
      <w:r>
        <w:t>diesem</w:t>
      </w:r>
      <w:r w:rsidR="005E6B7B">
        <w:t xml:space="preserve"> </w:t>
      </w:r>
      <w:r>
        <w:t>meinem</w:t>
      </w:r>
      <w:r w:rsidR="005E6B7B">
        <w:t xml:space="preserve"> </w:t>
      </w:r>
      <w:r>
        <w:t>Geburtstage,</w:t>
      </w:r>
      <w:r w:rsidR="005E6B7B">
        <w:t xml:space="preserve"> </w:t>
      </w:r>
      <w:r>
        <w:t>zugleich</w:t>
      </w:r>
      <w:r w:rsidR="005E6B7B">
        <w:t xml:space="preserve"> </w:t>
      </w:r>
      <w:r>
        <w:t>als</w:t>
      </w:r>
      <w:r w:rsidR="005E6B7B">
        <w:t xml:space="preserve"> </w:t>
      </w:r>
      <w:r>
        <w:t>einen</w:t>
      </w:r>
      <w:r w:rsidR="005E6B7B">
        <w:t xml:space="preserve"> </w:t>
      </w:r>
      <w:r>
        <w:t>glücklichen</w:t>
      </w:r>
      <w:r w:rsidR="005E6B7B">
        <w:t xml:space="preserve"> </w:t>
      </w:r>
      <w:r>
        <w:t>und</w:t>
      </w:r>
      <w:r w:rsidR="005E6B7B">
        <w:t xml:space="preserve"> </w:t>
      </w:r>
      <w:r>
        <w:t>günstigen</w:t>
      </w:r>
      <w:r w:rsidR="005E6B7B">
        <w:t xml:space="preserve"> </w:t>
      </w:r>
      <w:r>
        <w:t>Anfang</w:t>
      </w:r>
      <w:r w:rsidR="005E6B7B">
        <w:t xml:space="preserve"> </w:t>
      </w:r>
      <w:r>
        <w:t>unserer</w:t>
      </w:r>
      <w:r w:rsidR="005E6B7B">
        <w:t xml:space="preserve"> </w:t>
      </w:r>
      <w:r>
        <w:t>Freundschaft,</w:t>
      </w:r>
      <w:r w:rsidR="005E6B7B">
        <w:t xml:space="preserve"> </w:t>
      </w:r>
      <w:r>
        <w:t>damit</w:t>
      </w:r>
      <w:r w:rsidR="005E6B7B">
        <w:t xml:space="preserve"> </w:t>
      </w:r>
      <w:r>
        <w:t>Du</w:t>
      </w:r>
      <w:r w:rsidR="005E6B7B">
        <w:t xml:space="preserve"> </w:t>
      </w:r>
      <w:r>
        <w:t>meine</w:t>
      </w:r>
      <w:r w:rsidR="005E6B7B">
        <w:t xml:space="preserve"> </w:t>
      </w:r>
      <w:r>
        <w:t>Gesinnung</w:t>
      </w:r>
      <w:r w:rsidR="005E6B7B">
        <w:t xml:space="preserve"> </w:t>
      </w:r>
      <w:r>
        <w:t>gegen</w:t>
      </w:r>
      <w:r w:rsidR="005E6B7B">
        <w:t xml:space="preserve"> </w:t>
      </w:r>
      <w:r>
        <w:t>Dich</w:t>
      </w:r>
      <w:r w:rsidR="005E6B7B">
        <w:t xml:space="preserve"> </w:t>
      </w:r>
      <w:r>
        <w:t>und</w:t>
      </w:r>
      <w:r w:rsidR="005E6B7B">
        <w:t xml:space="preserve"> </w:t>
      </w:r>
      <w:r>
        <w:t>meine</w:t>
      </w:r>
      <w:r w:rsidR="005E6B7B">
        <w:t xml:space="preserve"> </w:t>
      </w:r>
      <w:r>
        <w:t>Geneigtheit</w:t>
      </w:r>
      <w:r w:rsidR="005E6B7B">
        <w:t xml:space="preserve"> </w:t>
      </w:r>
      <w:r>
        <w:t>zu</w:t>
      </w:r>
      <w:r w:rsidR="005E6B7B">
        <w:t xml:space="preserve"> </w:t>
      </w:r>
      <w:r>
        <w:t>jedem</w:t>
      </w:r>
      <w:r w:rsidR="005E6B7B">
        <w:t xml:space="preserve"> </w:t>
      </w:r>
      <w:r>
        <w:t>Dienste</w:t>
      </w:r>
      <w:r w:rsidR="005E6B7B">
        <w:t xml:space="preserve"> </w:t>
      </w:r>
      <w:r>
        <w:t>erkennest.</w:t>
      </w:r>
      <w:r w:rsidR="005E6B7B">
        <w:t xml:space="preserve"> </w:t>
      </w:r>
      <w:r>
        <w:t>Was</w:t>
      </w:r>
      <w:r w:rsidR="005E6B7B">
        <w:t xml:space="preserve"> </w:t>
      </w:r>
      <w:r>
        <w:t>in</w:t>
      </w:r>
      <w:r w:rsidR="005E6B7B">
        <w:t xml:space="preserve"> </w:t>
      </w:r>
      <w:r>
        <w:t>diesen</w:t>
      </w:r>
      <w:r w:rsidR="005E6B7B">
        <w:t xml:space="preserve"> </w:t>
      </w:r>
      <w:r>
        <w:t>Tagen</w:t>
      </w:r>
      <w:r w:rsidR="005E6B7B">
        <w:t xml:space="preserve"> </w:t>
      </w:r>
      <w:r>
        <w:t>zu</w:t>
      </w:r>
      <w:r w:rsidR="005E6B7B">
        <w:t xml:space="preserve"> </w:t>
      </w:r>
      <w:r>
        <w:t>Bern</w:t>
      </w:r>
      <w:r w:rsidR="005E6B7B">
        <w:t xml:space="preserve"> </w:t>
      </w:r>
      <w:r>
        <w:t>verhandelt</w:t>
      </w:r>
      <w:r w:rsidR="005E6B7B">
        <w:t xml:space="preserve"> </w:t>
      </w:r>
      <w:r>
        <w:t>wurde,</w:t>
      </w:r>
      <w:r w:rsidR="005E6B7B">
        <w:t xml:space="preserve"> </w:t>
      </w:r>
      <w:r>
        <w:t>mag</w:t>
      </w:r>
      <w:r w:rsidR="005E6B7B">
        <w:t xml:space="preserve"> </w:t>
      </w:r>
      <w:r>
        <w:t>Hubelmann</w:t>
      </w:r>
      <w:r w:rsidR="005E6B7B">
        <w:t xml:space="preserve"> </w:t>
      </w:r>
      <w:r>
        <w:t>erzählen.</w:t>
      </w:r>
    </w:p>
    <w:p w14:paraId="7DD33A41" w14:textId="46D239B0" w:rsidR="005E6D2A" w:rsidRDefault="005E6D2A" w:rsidP="005E6D2A">
      <w:pPr>
        <w:pStyle w:val="StandardWeb"/>
      </w:pPr>
      <w:r>
        <w:t>Lebe</w:t>
      </w:r>
      <w:r w:rsidR="005E6B7B">
        <w:t xml:space="preserve"> </w:t>
      </w:r>
      <w:r>
        <w:t>wohl</w:t>
      </w:r>
      <w:r w:rsidR="005E6B7B">
        <w:t xml:space="preserve"> </w:t>
      </w:r>
      <w:r>
        <w:t>durch</w:t>
      </w:r>
      <w:r w:rsidR="005E6B7B">
        <w:t xml:space="preserve"> </w:t>
      </w:r>
      <w:r>
        <w:t>den</w:t>
      </w:r>
      <w:r w:rsidR="005E6B7B">
        <w:t xml:space="preserve"> </w:t>
      </w:r>
      <w:r>
        <w:t>Herrn.</w:t>
      </w:r>
    </w:p>
    <w:p w14:paraId="2785291D" w14:textId="349DAF85" w:rsidR="00066F22" w:rsidRDefault="00066F22" w:rsidP="00066F22">
      <w:pPr>
        <w:pStyle w:val="berschrift2"/>
      </w:pPr>
      <w:r>
        <w:t>An</w:t>
      </w:r>
      <w:r w:rsidR="005E6B7B">
        <w:t xml:space="preserve"> </w:t>
      </w:r>
      <w:r>
        <w:t>die</w:t>
      </w:r>
      <w:r w:rsidR="005E6B7B">
        <w:t xml:space="preserve"> </w:t>
      </w:r>
      <w:r>
        <w:t>Drei</w:t>
      </w:r>
      <w:r w:rsidR="005E6B7B">
        <w:t xml:space="preserve"> </w:t>
      </w:r>
      <w:r>
        <w:t>Bünde</w:t>
      </w:r>
      <w:r w:rsidR="005E6B7B">
        <w:t xml:space="preserve"> </w:t>
      </w:r>
      <w:r>
        <w:t>von</w:t>
      </w:r>
      <w:r w:rsidR="005E6B7B">
        <w:t xml:space="preserve"> </w:t>
      </w:r>
      <w:r>
        <w:t>Rhatien</w:t>
      </w:r>
      <w:r w:rsidR="005E6B7B">
        <w:t xml:space="preserve"> </w:t>
      </w:r>
      <w:r>
        <w:t>-</w:t>
      </w:r>
      <w:r w:rsidR="005E6B7B">
        <w:t xml:space="preserve"> </w:t>
      </w:r>
      <w:r>
        <w:t>14.</w:t>
      </w:r>
      <w:r w:rsidR="005E6B7B">
        <w:t xml:space="preserve"> </w:t>
      </w:r>
      <w:r>
        <w:t>Jan.</w:t>
      </w:r>
      <w:r w:rsidR="005E6B7B">
        <w:t xml:space="preserve"> </w:t>
      </w:r>
      <w:r>
        <w:t>1525.</w:t>
      </w:r>
    </w:p>
    <w:p w14:paraId="3A870491" w14:textId="76EC3DE5" w:rsidR="00066F22" w:rsidRDefault="00066F22" w:rsidP="00066F22">
      <w:pPr>
        <w:pStyle w:val="StandardWeb"/>
      </w:pPr>
      <w:r>
        <w:t>Gnade</w:t>
      </w:r>
      <w:r w:rsidR="005E6B7B">
        <w:t xml:space="preserve"> </w:t>
      </w:r>
      <w:r>
        <w:t>und</w:t>
      </w:r>
      <w:r w:rsidR="005E6B7B">
        <w:t xml:space="preserve"> </w:t>
      </w:r>
      <w:r>
        <w:t>Friede</w:t>
      </w:r>
      <w:r w:rsidR="005E6B7B">
        <w:t xml:space="preserve"> </w:t>
      </w:r>
      <w:r>
        <w:t>von</w:t>
      </w:r>
      <w:r w:rsidR="005E6B7B">
        <w:t xml:space="preserve"> </w:t>
      </w:r>
      <w:r>
        <w:t>Gott</w:t>
      </w:r>
      <w:r w:rsidR="005E6B7B">
        <w:t xml:space="preserve"> </w:t>
      </w:r>
      <w:r>
        <w:t>zuvor,</w:t>
      </w:r>
      <w:r w:rsidR="005E6B7B">
        <w:t xml:space="preserve"> </w:t>
      </w:r>
      <w:r>
        <w:t>tapfere,</w:t>
      </w:r>
      <w:r w:rsidR="005E6B7B">
        <w:t xml:space="preserve"> </w:t>
      </w:r>
      <w:r>
        <w:t>gestrenge,</w:t>
      </w:r>
      <w:r w:rsidR="005E6B7B">
        <w:t xml:space="preserve"> </w:t>
      </w:r>
      <w:r>
        <w:t>kluge,</w:t>
      </w:r>
      <w:r w:rsidR="005E6B7B">
        <w:t xml:space="preserve"> </w:t>
      </w:r>
      <w:r>
        <w:t>ehrwürdige,</w:t>
      </w:r>
      <w:r w:rsidR="005E6B7B">
        <w:t xml:space="preserve"> </w:t>
      </w:r>
      <w:r>
        <w:t>weise,</w:t>
      </w:r>
      <w:r w:rsidR="005E6B7B">
        <w:t xml:space="preserve"> </w:t>
      </w:r>
      <w:r>
        <w:t>gnädige,</w:t>
      </w:r>
      <w:r w:rsidR="005E6B7B">
        <w:t xml:space="preserve"> </w:t>
      </w:r>
      <w:r>
        <w:t>günstige,</w:t>
      </w:r>
      <w:r w:rsidR="005E6B7B">
        <w:t xml:space="preserve"> </w:t>
      </w:r>
      <w:r>
        <w:t>geliebte</w:t>
      </w:r>
      <w:r w:rsidR="005E6B7B">
        <w:t xml:space="preserve"> </w:t>
      </w:r>
      <w:r>
        <w:t>Herren</w:t>
      </w:r>
      <w:r w:rsidR="005E6B7B">
        <w:t xml:space="preserve"> </w:t>
      </w:r>
      <w:r>
        <w:t>und</w:t>
      </w:r>
      <w:r w:rsidR="005E6B7B">
        <w:t xml:space="preserve"> </w:t>
      </w:r>
      <w:r>
        <w:t>Brüder</w:t>
      </w:r>
      <w:r w:rsidR="005E6B7B">
        <w:t xml:space="preserve"> </w:t>
      </w:r>
      <w:r>
        <w:t>in</w:t>
      </w:r>
      <w:r w:rsidR="005E6B7B">
        <w:t xml:space="preserve"> </w:t>
      </w:r>
      <w:r>
        <w:t>Christo!</w:t>
      </w:r>
      <w:r w:rsidR="005E6B7B">
        <w:t xml:space="preserve"> </w:t>
      </w:r>
      <w:r>
        <w:t>Der</w:t>
      </w:r>
      <w:r w:rsidR="005E6B7B">
        <w:t xml:space="preserve"> </w:t>
      </w:r>
      <w:r>
        <w:t>heil.</w:t>
      </w:r>
      <w:r w:rsidR="005E6B7B">
        <w:t xml:space="preserve"> </w:t>
      </w:r>
      <w:r>
        <w:t>Paulus</w:t>
      </w:r>
      <w:r w:rsidR="005E6B7B">
        <w:t xml:space="preserve"> </w:t>
      </w:r>
      <w:r>
        <w:t>sorgte</w:t>
      </w:r>
      <w:r w:rsidR="005E6B7B">
        <w:t xml:space="preserve"> </w:t>
      </w:r>
      <w:r>
        <w:t>nicht</w:t>
      </w:r>
      <w:r w:rsidR="005E6B7B">
        <w:t xml:space="preserve"> </w:t>
      </w:r>
      <w:r>
        <w:t>nur</w:t>
      </w:r>
      <w:r w:rsidR="005E6B7B">
        <w:t xml:space="preserve"> </w:t>
      </w:r>
      <w:r>
        <w:t>für</w:t>
      </w:r>
      <w:r w:rsidR="005E6B7B">
        <w:t xml:space="preserve"> </w:t>
      </w:r>
      <w:r>
        <w:t>die,</w:t>
      </w:r>
      <w:r w:rsidR="005E6B7B">
        <w:t xml:space="preserve"> </w:t>
      </w:r>
      <w:r>
        <w:t>welche</w:t>
      </w:r>
      <w:r w:rsidR="005E6B7B">
        <w:t xml:space="preserve"> </w:t>
      </w:r>
      <w:r>
        <w:t>er</w:t>
      </w:r>
      <w:r w:rsidR="005E6B7B">
        <w:t xml:space="preserve"> </w:t>
      </w:r>
      <w:r>
        <w:t>zum</w:t>
      </w:r>
      <w:r w:rsidR="005E6B7B">
        <w:t xml:space="preserve"> </w:t>
      </w:r>
      <w:r>
        <w:t>Glauben</w:t>
      </w:r>
      <w:r w:rsidR="005E6B7B">
        <w:t xml:space="preserve"> </w:t>
      </w:r>
      <w:r>
        <w:t>brachte,</w:t>
      </w:r>
      <w:r w:rsidR="005E6B7B">
        <w:t xml:space="preserve"> </w:t>
      </w:r>
      <w:r>
        <w:t>sondern</w:t>
      </w:r>
      <w:r w:rsidR="005E6B7B">
        <w:t xml:space="preserve"> </w:t>
      </w:r>
      <w:r>
        <w:t>für</w:t>
      </w:r>
      <w:r w:rsidR="005E6B7B">
        <w:t xml:space="preserve"> </w:t>
      </w:r>
      <w:r>
        <w:t>alle</w:t>
      </w:r>
      <w:r w:rsidR="005E6B7B">
        <w:t xml:space="preserve"> </w:t>
      </w:r>
      <w:r>
        <w:t>Kirchen,</w:t>
      </w:r>
      <w:r w:rsidR="005E6B7B">
        <w:t xml:space="preserve"> </w:t>
      </w:r>
      <w:r>
        <w:t>d.</w:t>
      </w:r>
      <w:r w:rsidR="005E6B7B">
        <w:t xml:space="preserve"> </w:t>
      </w:r>
      <w:r>
        <w:t>i.</w:t>
      </w:r>
      <w:r w:rsidR="005E6B7B">
        <w:t xml:space="preserve"> </w:t>
      </w:r>
      <w:r>
        <w:t>für</w:t>
      </w:r>
      <w:r w:rsidR="005E6B7B">
        <w:t xml:space="preserve"> </w:t>
      </w:r>
      <w:r>
        <w:t>alle</w:t>
      </w:r>
      <w:r w:rsidR="005E6B7B">
        <w:t xml:space="preserve"> </w:t>
      </w:r>
      <w:r>
        <w:t>Gläubigen,</w:t>
      </w:r>
      <w:r w:rsidR="005E6B7B">
        <w:t xml:space="preserve"> </w:t>
      </w:r>
      <w:r>
        <w:t>daß</w:t>
      </w:r>
      <w:r w:rsidR="005E6B7B">
        <w:t xml:space="preserve"> </w:t>
      </w:r>
      <w:r>
        <w:t>kein</w:t>
      </w:r>
      <w:r w:rsidR="005E6B7B">
        <w:t xml:space="preserve"> </w:t>
      </w:r>
      <w:r>
        <w:t>Unglaube,</w:t>
      </w:r>
      <w:r w:rsidR="005E6B7B">
        <w:t xml:space="preserve"> </w:t>
      </w:r>
      <w:r>
        <w:t>keine</w:t>
      </w:r>
      <w:r w:rsidR="005E6B7B">
        <w:t xml:space="preserve"> </w:t>
      </w:r>
      <w:r>
        <w:t>Uneinigkeit</w:t>
      </w:r>
      <w:r w:rsidR="005E6B7B">
        <w:t xml:space="preserve"> </w:t>
      </w:r>
      <w:r>
        <w:t>oder</w:t>
      </w:r>
      <w:r w:rsidR="005E6B7B">
        <w:t xml:space="preserve"> </w:t>
      </w:r>
      <w:r>
        <w:t>Trennung</w:t>
      </w:r>
      <w:r w:rsidR="005E6B7B">
        <w:t xml:space="preserve"> </w:t>
      </w:r>
      <w:r>
        <w:t>unter</w:t>
      </w:r>
      <w:r w:rsidR="005E6B7B">
        <w:t xml:space="preserve"> </w:t>
      </w:r>
      <w:r>
        <w:t>den</w:t>
      </w:r>
      <w:r w:rsidR="005E6B7B">
        <w:t xml:space="preserve"> </w:t>
      </w:r>
      <w:r>
        <w:t>Jüngern</w:t>
      </w:r>
      <w:r w:rsidR="005E6B7B">
        <w:t xml:space="preserve"> </w:t>
      </w:r>
      <w:r>
        <w:t>Gottes</w:t>
      </w:r>
      <w:r w:rsidR="005E6B7B">
        <w:t xml:space="preserve"> </w:t>
      </w:r>
      <w:r>
        <w:t>einreiße.</w:t>
      </w:r>
      <w:r w:rsidR="005E6B7B">
        <w:t xml:space="preserve"> </w:t>
      </w:r>
      <w:r>
        <w:t>Deßwegen</w:t>
      </w:r>
      <w:r w:rsidR="005E6B7B">
        <w:t xml:space="preserve"> </w:t>
      </w:r>
      <w:r>
        <w:t>hoffe</w:t>
      </w:r>
      <w:r w:rsidR="005E6B7B">
        <w:t xml:space="preserve"> </w:t>
      </w:r>
      <w:r>
        <w:t>ich</w:t>
      </w:r>
      <w:r w:rsidR="005E6B7B">
        <w:t xml:space="preserve"> </w:t>
      </w:r>
      <w:r>
        <w:t>auch,</w:t>
      </w:r>
      <w:r w:rsidR="005E6B7B">
        <w:t xml:space="preserve"> </w:t>
      </w:r>
      <w:r>
        <w:t>es</w:t>
      </w:r>
      <w:r w:rsidR="005E6B7B">
        <w:t xml:space="preserve"> </w:t>
      </w:r>
      <w:r>
        <w:t>sei</w:t>
      </w:r>
      <w:r w:rsidR="005E6B7B">
        <w:t xml:space="preserve"> </w:t>
      </w:r>
      <w:r>
        <w:t>mir</w:t>
      </w:r>
      <w:r w:rsidR="005E6B7B">
        <w:t xml:space="preserve"> </w:t>
      </w:r>
      <w:r>
        <w:t>nicht</w:t>
      </w:r>
      <w:r w:rsidR="005E6B7B">
        <w:t xml:space="preserve"> </w:t>
      </w:r>
      <w:r>
        <w:t>ungeziemend,</w:t>
      </w:r>
      <w:r w:rsidR="005E6B7B">
        <w:t xml:space="preserve"> </w:t>
      </w:r>
      <w:r>
        <w:t>an</w:t>
      </w:r>
      <w:r w:rsidR="005E6B7B">
        <w:t xml:space="preserve"> </w:t>
      </w:r>
      <w:r>
        <w:t>Euch</w:t>
      </w:r>
      <w:r w:rsidR="005E6B7B">
        <w:t xml:space="preserve"> </w:t>
      </w:r>
      <w:r>
        <w:t>zu</w:t>
      </w:r>
      <w:r w:rsidR="005E6B7B">
        <w:t xml:space="preserve"> </w:t>
      </w:r>
      <w:r>
        <w:t>schreiben,</w:t>
      </w:r>
      <w:r w:rsidR="005E6B7B">
        <w:t xml:space="preserve"> </w:t>
      </w:r>
      <w:r>
        <w:t>theils</w:t>
      </w:r>
      <w:r w:rsidR="005E6B7B">
        <w:t xml:space="preserve"> </w:t>
      </w:r>
      <w:r>
        <w:t>weil</w:t>
      </w:r>
      <w:r w:rsidR="005E6B7B">
        <w:t xml:space="preserve"> </w:t>
      </w:r>
      <w:r>
        <w:t>ich</w:t>
      </w:r>
      <w:r w:rsidR="005E6B7B">
        <w:t xml:space="preserve"> </w:t>
      </w:r>
      <w:r>
        <w:t>erfuhr,</w:t>
      </w:r>
      <w:r w:rsidR="005E6B7B">
        <w:t xml:space="preserve"> </w:t>
      </w:r>
      <w:r>
        <w:t>wie</w:t>
      </w:r>
      <w:r w:rsidR="005E6B7B">
        <w:t xml:space="preserve"> </w:t>
      </w:r>
      <w:r>
        <w:t>Ihr</w:t>
      </w:r>
      <w:r w:rsidR="005E6B7B">
        <w:t xml:space="preserve"> </w:t>
      </w:r>
      <w:r>
        <w:t>das</w:t>
      </w:r>
      <w:r w:rsidR="005E6B7B">
        <w:t xml:space="preserve"> </w:t>
      </w:r>
      <w:r>
        <w:t>wahrhaftige</w:t>
      </w:r>
      <w:r w:rsidR="005E6B7B">
        <w:t xml:space="preserve"> </w:t>
      </w:r>
      <w:r>
        <w:t>unüberwindliche</w:t>
      </w:r>
      <w:r w:rsidR="005E6B7B">
        <w:t xml:space="preserve"> </w:t>
      </w:r>
      <w:r>
        <w:t>Wort</w:t>
      </w:r>
      <w:r w:rsidR="005E6B7B">
        <w:t xml:space="preserve"> </w:t>
      </w:r>
      <w:r>
        <w:t>Gottes</w:t>
      </w:r>
      <w:r w:rsidR="005E6B7B">
        <w:t xml:space="preserve"> </w:t>
      </w:r>
      <w:r>
        <w:t>angenommen</w:t>
      </w:r>
      <w:r w:rsidR="005E6B7B">
        <w:t xml:space="preserve"> </w:t>
      </w:r>
      <w:r>
        <w:t>habt</w:t>
      </w:r>
      <w:r w:rsidR="005E6B7B">
        <w:t xml:space="preserve"> </w:t>
      </w:r>
      <w:r>
        <w:t>und</w:t>
      </w:r>
      <w:r w:rsidR="005E6B7B">
        <w:t xml:space="preserve"> </w:t>
      </w:r>
      <w:r>
        <w:t>an</w:t>
      </w:r>
      <w:r w:rsidR="005E6B7B">
        <w:t xml:space="preserve"> </w:t>
      </w:r>
      <w:r>
        <w:t>mehreren</w:t>
      </w:r>
      <w:r w:rsidR="005E6B7B">
        <w:t xml:space="preserve"> </w:t>
      </w:r>
      <w:r>
        <w:t>Orten</w:t>
      </w:r>
      <w:r w:rsidR="005E6B7B">
        <w:t xml:space="preserve"> </w:t>
      </w:r>
      <w:r>
        <w:t>predigen</w:t>
      </w:r>
      <w:r w:rsidR="005E6B7B">
        <w:t xml:space="preserve"> </w:t>
      </w:r>
      <w:r>
        <w:t>lasset,</w:t>
      </w:r>
      <w:r w:rsidR="005E6B7B">
        <w:t xml:space="preserve"> </w:t>
      </w:r>
      <w:r>
        <w:t>theils</w:t>
      </w:r>
      <w:r w:rsidR="005E6B7B">
        <w:t xml:space="preserve"> </w:t>
      </w:r>
      <w:r>
        <w:t>weil</w:t>
      </w:r>
      <w:r w:rsidR="005E6B7B">
        <w:t xml:space="preserve"> </w:t>
      </w:r>
      <w:r>
        <w:t>ich</w:t>
      </w:r>
      <w:r w:rsidR="005E6B7B">
        <w:t xml:space="preserve"> </w:t>
      </w:r>
      <w:r>
        <w:t>auch</w:t>
      </w:r>
      <w:r w:rsidR="005E6B7B">
        <w:t xml:space="preserve"> </w:t>
      </w:r>
      <w:r>
        <w:t>aus</w:t>
      </w:r>
      <w:r w:rsidR="005E6B7B">
        <w:t xml:space="preserve"> </w:t>
      </w:r>
      <w:r>
        <w:t>dem</w:t>
      </w:r>
      <w:r w:rsidR="005E6B7B">
        <w:t xml:space="preserve"> </w:t>
      </w:r>
      <w:r>
        <w:t>Churer</w:t>
      </w:r>
      <w:r w:rsidR="005E6B7B">
        <w:t xml:space="preserve"> </w:t>
      </w:r>
      <w:r>
        <w:t>Bisthum</w:t>
      </w:r>
      <w:r w:rsidR="005E6B7B">
        <w:t xml:space="preserve"> </w:t>
      </w:r>
      <w:r>
        <w:t>gebürtig</w:t>
      </w:r>
      <w:r w:rsidR="005E6B7B">
        <w:t xml:space="preserve"> </w:t>
      </w:r>
      <w:r>
        <w:t>bin.</w:t>
      </w:r>
    </w:p>
    <w:p w14:paraId="68C71001" w14:textId="489DBC47" w:rsidR="00066F22" w:rsidRDefault="00066F22" w:rsidP="00066F22">
      <w:pPr>
        <w:pStyle w:val="StandardWeb"/>
      </w:pPr>
      <w:r>
        <w:t>Ich</w:t>
      </w:r>
      <w:r w:rsidR="005E6B7B">
        <w:t xml:space="preserve"> </w:t>
      </w:r>
      <w:r>
        <w:t>will</w:t>
      </w:r>
      <w:r w:rsidR="005E6B7B">
        <w:t xml:space="preserve"> </w:t>
      </w:r>
      <w:r>
        <w:t>daher</w:t>
      </w:r>
      <w:r w:rsidR="005E6B7B">
        <w:t xml:space="preserve"> </w:t>
      </w:r>
      <w:r>
        <w:t>Eure</w:t>
      </w:r>
      <w:r w:rsidR="005E6B7B">
        <w:t xml:space="preserve"> </w:t>
      </w:r>
      <w:r>
        <w:t>vorzügliche</w:t>
      </w:r>
      <w:r w:rsidR="005E6B7B">
        <w:t xml:space="preserve"> </w:t>
      </w:r>
      <w:r>
        <w:t>Weisheit</w:t>
      </w:r>
      <w:r w:rsidR="005E6B7B">
        <w:t xml:space="preserve"> </w:t>
      </w:r>
      <w:r>
        <w:t>um</w:t>
      </w:r>
      <w:r w:rsidR="005E6B7B">
        <w:t xml:space="preserve"> </w:t>
      </w:r>
      <w:r>
        <w:t>Gotteswillen</w:t>
      </w:r>
      <w:r w:rsidR="005E6B7B">
        <w:t xml:space="preserve"> </w:t>
      </w:r>
      <w:r>
        <w:t>gebeten</w:t>
      </w:r>
      <w:r w:rsidR="005E6B7B">
        <w:t xml:space="preserve"> </w:t>
      </w:r>
      <w:r>
        <w:t>haben,</w:t>
      </w:r>
      <w:r w:rsidR="005E6B7B">
        <w:t xml:space="preserve"> </w:t>
      </w:r>
      <w:r>
        <w:t>mein</w:t>
      </w:r>
      <w:r w:rsidR="005E6B7B">
        <w:t xml:space="preserve"> </w:t>
      </w:r>
      <w:r>
        <w:t>Schreiben</w:t>
      </w:r>
      <w:r w:rsidR="005E6B7B">
        <w:t xml:space="preserve"> </w:t>
      </w:r>
      <w:r>
        <w:t>darum</w:t>
      </w:r>
      <w:r w:rsidR="005E6B7B">
        <w:t xml:space="preserve"> </w:t>
      </w:r>
      <w:r>
        <w:t>nicht</w:t>
      </w:r>
      <w:r w:rsidR="005E6B7B">
        <w:t xml:space="preserve"> </w:t>
      </w:r>
      <w:r>
        <w:t>zu</w:t>
      </w:r>
      <w:r w:rsidR="005E6B7B">
        <w:t xml:space="preserve"> </w:t>
      </w:r>
      <w:r>
        <w:t>verschmähen,</w:t>
      </w:r>
      <w:r w:rsidR="005E6B7B">
        <w:t xml:space="preserve"> </w:t>
      </w:r>
      <w:r>
        <w:t>weil</w:t>
      </w:r>
      <w:r w:rsidR="005E6B7B">
        <w:t xml:space="preserve"> </w:t>
      </w:r>
      <w:r>
        <w:t>mich</w:t>
      </w:r>
      <w:r w:rsidR="005E6B7B">
        <w:t xml:space="preserve"> </w:t>
      </w:r>
      <w:r>
        <w:t>die</w:t>
      </w:r>
      <w:r w:rsidR="005E6B7B">
        <w:t xml:space="preserve"> </w:t>
      </w:r>
      <w:r>
        <w:t>Feinde</w:t>
      </w:r>
      <w:r w:rsidR="005E6B7B">
        <w:t xml:space="preserve"> </w:t>
      </w:r>
      <w:r>
        <w:t>Gottes</w:t>
      </w:r>
      <w:r w:rsidR="005E6B7B">
        <w:t xml:space="preserve"> </w:t>
      </w:r>
      <w:r>
        <w:t>und</w:t>
      </w:r>
      <w:r w:rsidR="005E6B7B">
        <w:t xml:space="preserve"> </w:t>
      </w:r>
      <w:r>
        <w:t>der</w:t>
      </w:r>
      <w:r w:rsidR="005E6B7B">
        <w:t xml:space="preserve"> </w:t>
      </w:r>
      <w:r>
        <w:t>Wahrheit</w:t>
      </w:r>
      <w:r w:rsidR="005E6B7B">
        <w:t xml:space="preserve"> </w:t>
      </w:r>
      <w:r>
        <w:t>wider</w:t>
      </w:r>
      <w:r w:rsidR="005E6B7B">
        <w:t xml:space="preserve"> </w:t>
      </w:r>
      <w:r>
        <w:t>die</w:t>
      </w:r>
      <w:r w:rsidR="005E6B7B">
        <w:t xml:space="preserve"> </w:t>
      </w:r>
      <w:r>
        <w:t>Wahrheit</w:t>
      </w:r>
      <w:r w:rsidR="005E6B7B">
        <w:t xml:space="preserve"> </w:t>
      </w:r>
      <w:r>
        <w:t>so</w:t>
      </w:r>
      <w:r w:rsidR="005E6B7B">
        <w:t xml:space="preserve"> </w:t>
      </w:r>
      <w:r>
        <w:t>ungebührlich</w:t>
      </w:r>
      <w:r w:rsidR="005E6B7B">
        <w:t xml:space="preserve"> </w:t>
      </w:r>
      <w:r>
        <w:t>einen</w:t>
      </w:r>
      <w:r w:rsidR="005E6B7B">
        <w:t xml:space="preserve"> </w:t>
      </w:r>
      <w:r>
        <w:t>lasterhaften</w:t>
      </w:r>
      <w:r w:rsidR="005E6B7B">
        <w:t xml:space="preserve"> </w:t>
      </w:r>
      <w:r>
        <w:t>Menschen,</w:t>
      </w:r>
      <w:r w:rsidR="005E6B7B">
        <w:t xml:space="preserve"> </w:t>
      </w:r>
      <w:r>
        <w:t>Ketzer</w:t>
      </w:r>
      <w:r w:rsidR="005E6B7B">
        <w:t xml:space="preserve"> </w:t>
      </w:r>
      <w:r>
        <w:t>und</w:t>
      </w:r>
      <w:r w:rsidR="005E6B7B">
        <w:t xml:space="preserve"> </w:t>
      </w:r>
      <w:r>
        <w:t>Schelmen</w:t>
      </w:r>
      <w:r w:rsidR="005E6B7B">
        <w:t xml:space="preserve"> </w:t>
      </w:r>
      <w:r>
        <w:t>schelten,</w:t>
      </w:r>
      <w:r w:rsidR="005E6B7B">
        <w:t xml:space="preserve"> </w:t>
      </w:r>
      <w:r>
        <w:t>worin</w:t>
      </w:r>
      <w:r w:rsidR="005E6B7B">
        <w:t xml:space="preserve"> </w:t>
      </w:r>
      <w:r>
        <w:t>mir</w:t>
      </w:r>
      <w:r w:rsidR="005E6B7B">
        <w:t xml:space="preserve"> </w:t>
      </w:r>
      <w:r>
        <w:t>Gewalt</w:t>
      </w:r>
      <w:r w:rsidR="005E6B7B">
        <w:t xml:space="preserve"> </w:t>
      </w:r>
      <w:r>
        <w:t>und</w:t>
      </w:r>
      <w:r w:rsidR="005E6B7B">
        <w:t xml:space="preserve"> </w:t>
      </w:r>
      <w:r>
        <w:t>Unrecht</w:t>
      </w:r>
      <w:r w:rsidR="005E6B7B">
        <w:t xml:space="preserve"> </w:t>
      </w:r>
      <w:r>
        <w:t>geschieht.</w:t>
      </w:r>
      <w:r w:rsidR="005E6B7B">
        <w:t xml:space="preserve"> </w:t>
      </w:r>
      <w:r>
        <w:t>Ich</w:t>
      </w:r>
      <w:r w:rsidR="005E6B7B">
        <w:t xml:space="preserve"> </w:t>
      </w:r>
      <w:r>
        <w:t>bekenne</w:t>
      </w:r>
      <w:r w:rsidR="005E6B7B">
        <w:t xml:space="preserve"> </w:t>
      </w:r>
      <w:r>
        <w:t>mich</w:t>
      </w:r>
      <w:r w:rsidR="005E6B7B">
        <w:t xml:space="preserve"> </w:t>
      </w:r>
      <w:r>
        <w:t>als</w:t>
      </w:r>
      <w:r w:rsidR="005E6B7B">
        <w:t xml:space="preserve"> </w:t>
      </w:r>
      <w:r>
        <w:t>einen</w:t>
      </w:r>
      <w:r w:rsidR="005E6B7B">
        <w:t xml:space="preserve"> </w:t>
      </w:r>
      <w:r>
        <w:t>großen</w:t>
      </w:r>
      <w:r w:rsidR="005E6B7B">
        <w:t xml:space="preserve"> </w:t>
      </w:r>
      <w:r>
        <w:t>Sünder,</w:t>
      </w:r>
      <w:r w:rsidR="005E6B7B">
        <w:t xml:space="preserve"> </w:t>
      </w:r>
      <w:r>
        <w:t>aber</w:t>
      </w:r>
      <w:r w:rsidR="005E6B7B">
        <w:t xml:space="preserve"> </w:t>
      </w:r>
      <w:r>
        <w:t>der</w:t>
      </w:r>
      <w:r w:rsidR="005E6B7B">
        <w:t xml:space="preserve"> </w:t>
      </w:r>
      <w:r>
        <w:t>Ketzerei</w:t>
      </w:r>
      <w:r w:rsidR="005E6B7B">
        <w:t xml:space="preserve"> </w:t>
      </w:r>
      <w:r>
        <w:t>mich</w:t>
      </w:r>
      <w:r w:rsidR="005E6B7B">
        <w:t xml:space="preserve"> </w:t>
      </w:r>
      <w:r>
        <w:t>zu</w:t>
      </w:r>
      <w:r w:rsidR="005E6B7B">
        <w:t xml:space="preserve"> </w:t>
      </w:r>
      <w:r>
        <w:t>überführen</w:t>
      </w:r>
      <w:r w:rsidR="005E6B7B">
        <w:t xml:space="preserve"> </w:t>
      </w:r>
      <w:r>
        <w:t>oder</w:t>
      </w:r>
      <w:r w:rsidR="005E6B7B">
        <w:t xml:space="preserve"> </w:t>
      </w:r>
      <w:r>
        <w:t>einer</w:t>
      </w:r>
      <w:r w:rsidR="005E6B7B">
        <w:t xml:space="preserve"> </w:t>
      </w:r>
      <w:r>
        <w:t>Uebelthat</w:t>
      </w:r>
      <w:r w:rsidR="005E6B7B">
        <w:t xml:space="preserve"> </w:t>
      </w:r>
      <w:r>
        <w:t>zu</w:t>
      </w:r>
      <w:r w:rsidR="005E6B7B">
        <w:t xml:space="preserve"> </w:t>
      </w:r>
      <w:r>
        <w:t>beschuldigen,</w:t>
      </w:r>
      <w:r w:rsidR="005E6B7B">
        <w:t xml:space="preserve"> </w:t>
      </w:r>
      <w:r>
        <w:t>dürften</w:t>
      </w:r>
      <w:r w:rsidR="005E6B7B">
        <w:t xml:space="preserve"> </w:t>
      </w:r>
      <w:r>
        <w:t>alle</w:t>
      </w:r>
      <w:r w:rsidR="005E6B7B">
        <w:t xml:space="preserve"> </w:t>
      </w:r>
      <w:r>
        <w:t>meine</w:t>
      </w:r>
      <w:r w:rsidR="005E6B7B">
        <w:t xml:space="preserve"> </w:t>
      </w:r>
      <w:r>
        <w:t>Feinde</w:t>
      </w:r>
      <w:r w:rsidR="005E6B7B">
        <w:t xml:space="preserve"> </w:t>
      </w:r>
      <w:r>
        <w:t>umsonst</w:t>
      </w:r>
      <w:r w:rsidR="005E6B7B">
        <w:t xml:space="preserve"> </w:t>
      </w:r>
      <w:r>
        <w:t>versuchen.</w:t>
      </w:r>
      <w:r w:rsidR="005E6B7B">
        <w:t xml:space="preserve"> </w:t>
      </w:r>
      <w:r>
        <w:t>Gleichwohl</w:t>
      </w:r>
      <w:r w:rsidR="005E6B7B">
        <w:t xml:space="preserve"> </w:t>
      </w:r>
      <w:r>
        <w:t>erdulde</w:t>
      </w:r>
      <w:r w:rsidR="005E6B7B">
        <w:t xml:space="preserve"> </w:t>
      </w:r>
      <w:r>
        <w:t>ich</w:t>
      </w:r>
      <w:r w:rsidR="005E6B7B">
        <w:t xml:space="preserve"> </w:t>
      </w:r>
      <w:r>
        <w:t>so</w:t>
      </w:r>
      <w:r w:rsidR="005E6B7B">
        <w:t xml:space="preserve"> </w:t>
      </w:r>
      <w:r>
        <w:t>rasende</w:t>
      </w:r>
      <w:r w:rsidR="005E6B7B">
        <w:t xml:space="preserve"> </w:t>
      </w:r>
      <w:r>
        <w:t>Beschimpfungen</w:t>
      </w:r>
      <w:r w:rsidR="005E6B7B">
        <w:t xml:space="preserve"> </w:t>
      </w:r>
      <w:r>
        <w:t>mit</w:t>
      </w:r>
      <w:r w:rsidR="005E6B7B">
        <w:t xml:space="preserve"> </w:t>
      </w:r>
      <w:r>
        <w:t>stillem</w:t>
      </w:r>
      <w:r w:rsidR="005E6B7B">
        <w:t xml:space="preserve"> </w:t>
      </w:r>
      <w:r>
        <w:t>Geiste;</w:t>
      </w:r>
      <w:r w:rsidR="005E6B7B">
        <w:t xml:space="preserve"> </w:t>
      </w:r>
      <w:r>
        <w:t>denn</w:t>
      </w:r>
      <w:r w:rsidR="005E6B7B">
        <w:t xml:space="preserve"> </w:t>
      </w:r>
      <w:r>
        <w:t>unser</w:t>
      </w:r>
      <w:r w:rsidR="005E6B7B">
        <w:t xml:space="preserve"> </w:t>
      </w:r>
      <w:r>
        <w:t>Herr</w:t>
      </w:r>
      <w:r w:rsidR="005E6B7B">
        <w:t xml:space="preserve"> </w:t>
      </w:r>
      <w:r>
        <w:t>Jesus</w:t>
      </w:r>
      <w:r w:rsidR="005E6B7B">
        <w:t xml:space="preserve"> </w:t>
      </w:r>
      <w:r>
        <w:t>Christus</w:t>
      </w:r>
      <w:r w:rsidR="005E6B7B">
        <w:t xml:space="preserve"> </w:t>
      </w:r>
      <w:r>
        <w:t>sagte</w:t>
      </w:r>
      <w:r w:rsidR="005E6B7B">
        <w:t xml:space="preserve"> </w:t>
      </w:r>
      <w:r>
        <w:t>zuvor,</w:t>
      </w:r>
      <w:r w:rsidR="005E6B7B">
        <w:t xml:space="preserve"> </w:t>
      </w:r>
      <w:r>
        <w:t>daß</w:t>
      </w:r>
      <w:r w:rsidR="005E6B7B">
        <w:t xml:space="preserve"> </w:t>
      </w:r>
      <w:r>
        <w:t>es</w:t>
      </w:r>
      <w:r w:rsidR="005E6B7B">
        <w:t xml:space="preserve"> </w:t>
      </w:r>
      <w:r>
        <w:t>also</w:t>
      </w:r>
      <w:r w:rsidR="005E6B7B">
        <w:t xml:space="preserve"> </w:t>
      </w:r>
      <w:r>
        <w:t>zugehen</w:t>
      </w:r>
      <w:r w:rsidR="005E6B7B">
        <w:t xml:space="preserve"> </w:t>
      </w:r>
      <w:r>
        <w:t>werde,</w:t>
      </w:r>
      <w:r w:rsidR="005E6B7B">
        <w:t xml:space="preserve"> </w:t>
      </w:r>
      <w:r>
        <w:t>wie</w:t>
      </w:r>
      <w:r w:rsidR="005E6B7B">
        <w:t xml:space="preserve"> </w:t>
      </w:r>
      <w:r>
        <w:t>ihm</w:t>
      </w:r>
      <w:r w:rsidR="005E6B7B">
        <w:t xml:space="preserve"> </w:t>
      </w:r>
      <w:r>
        <w:t>selbst</w:t>
      </w:r>
      <w:r w:rsidR="005E6B7B">
        <w:t xml:space="preserve"> </w:t>
      </w:r>
      <w:r>
        <w:t>auch</w:t>
      </w:r>
      <w:r w:rsidR="005E6B7B">
        <w:t xml:space="preserve"> </w:t>
      </w:r>
      <w:r>
        <w:t>geschehen,</w:t>
      </w:r>
      <w:r w:rsidR="005E6B7B">
        <w:t xml:space="preserve"> </w:t>
      </w:r>
      <w:r>
        <w:t>und:</w:t>
      </w:r>
      <w:r w:rsidR="005E6B7B">
        <w:t xml:space="preserve"> </w:t>
      </w:r>
      <w:r>
        <w:t>der</w:t>
      </w:r>
      <w:r w:rsidR="005E6B7B">
        <w:t xml:space="preserve"> </w:t>
      </w:r>
      <w:r>
        <w:t>Jünger</w:t>
      </w:r>
      <w:r w:rsidR="005E6B7B">
        <w:t xml:space="preserve"> </w:t>
      </w:r>
      <w:r>
        <w:t>ist</w:t>
      </w:r>
      <w:r w:rsidR="005E6B7B">
        <w:t xml:space="preserve"> </w:t>
      </w:r>
      <w:r>
        <w:t>nicht</w:t>
      </w:r>
      <w:r w:rsidR="005E6B7B">
        <w:t xml:space="preserve"> </w:t>
      </w:r>
      <w:r>
        <w:t>über</w:t>
      </w:r>
      <w:r w:rsidR="005E6B7B">
        <w:t xml:space="preserve"> </w:t>
      </w:r>
      <w:r>
        <w:t>den</w:t>
      </w:r>
      <w:r w:rsidR="005E6B7B">
        <w:t xml:space="preserve"> </w:t>
      </w:r>
      <w:r>
        <w:t>Meister;</w:t>
      </w:r>
      <w:r w:rsidR="005E6B7B">
        <w:t xml:space="preserve"> </w:t>
      </w:r>
      <w:r>
        <w:t>es</w:t>
      </w:r>
      <w:r w:rsidR="005E6B7B">
        <w:t xml:space="preserve"> </w:t>
      </w:r>
      <w:r>
        <w:t>ist</w:t>
      </w:r>
      <w:r w:rsidR="005E6B7B">
        <w:t xml:space="preserve"> </w:t>
      </w:r>
      <w:r>
        <w:t>somit</w:t>
      </w:r>
      <w:r w:rsidR="005E6B7B">
        <w:t xml:space="preserve"> </w:t>
      </w:r>
      <w:r>
        <w:t>kein</w:t>
      </w:r>
      <w:r w:rsidR="005E6B7B">
        <w:t xml:space="preserve"> </w:t>
      </w:r>
      <w:r>
        <w:t>Wunder,</w:t>
      </w:r>
      <w:r w:rsidR="005E6B7B">
        <w:t xml:space="preserve"> </w:t>
      </w:r>
      <w:r>
        <w:t>wenn</w:t>
      </w:r>
      <w:r w:rsidR="005E6B7B">
        <w:t xml:space="preserve"> </w:t>
      </w:r>
      <w:r>
        <w:t>mir</w:t>
      </w:r>
      <w:r w:rsidR="005E6B7B">
        <w:t xml:space="preserve"> </w:t>
      </w:r>
      <w:r>
        <w:t>armen</w:t>
      </w:r>
      <w:r w:rsidR="005E6B7B">
        <w:t xml:space="preserve"> </w:t>
      </w:r>
      <w:r>
        <w:t>Sünder</w:t>
      </w:r>
      <w:r w:rsidR="005E6B7B">
        <w:t xml:space="preserve"> </w:t>
      </w:r>
      <w:r>
        <w:t>so</w:t>
      </w:r>
      <w:r w:rsidR="005E6B7B">
        <w:t xml:space="preserve"> </w:t>
      </w:r>
      <w:r>
        <w:t>unmäßige</w:t>
      </w:r>
      <w:r w:rsidR="005E6B7B">
        <w:t xml:space="preserve"> </w:t>
      </w:r>
      <w:r>
        <w:t>Lügen</w:t>
      </w:r>
      <w:r w:rsidR="005E6B7B">
        <w:t xml:space="preserve"> </w:t>
      </w:r>
      <w:r>
        <w:t>zugemessen</w:t>
      </w:r>
      <w:r w:rsidR="005E6B7B">
        <w:t xml:space="preserve"> </w:t>
      </w:r>
      <w:r>
        <w:t>werden.</w:t>
      </w:r>
      <w:r w:rsidR="005E6B7B">
        <w:t xml:space="preserve"> </w:t>
      </w:r>
      <w:r>
        <w:t>Allein</w:t>
      </w:r>
      <w:r w:rsidR="005E6B7B">
        <w:t xml:space="preserve"> </w:t>
      </w:r>
      <w:r>
        <w:t>dieß</w:t>
      </w:r>
      <w:r w:rsidR="005E6B7B">
        <w:t xml:space="preserve"> </w:t>
      </w:r>
      <w:r>
        <w:t>schrieb</w:t>
      </w:r>
      <w:r w:rsidR="005E6B7B">
        <w:t xml:space="preserve"> </w:t>
      </w:r>
      <w:r>
        <w:t>ich</w:t>
      </w:r>
      <w:r w:rsidR="005E6B7B">
        <w:t xml:space="preserve"> </w:t>
      </w:r>
      <w:r>
        <w:t>nur</w:t>
      </w:r>
      <w:r w:rsidR="005E6B7B">
        <w:t xml:space="preserve"> </w:t>
      </w:r>
      <w:r>
        <w:t>darum,</w:t>
      </w:r>
      <w:r w:rsidR="005E6B7B">
        <w:t xml:space="preserve"> </w:t>
      </w:r>
      <w:r>
        <w:t>daß</w:t>
      </w:r>
      <w:r w:rsidR="005E6B7B">
        <w:t xml:space="preserve"> </w:t>
      </w:r>
      <w:r>
        <w:t>Ihr</w:t>
      </w:r>
      <w:r w:rsidR="005E6B7B">
        <w:t xml:space="preserve"> </w:t>
      </w:r>
      <w:r>
        <w:t>Euch</w:t>
      </w:r>
      <w:r w:rsidR="005E6B7B">
        <w:t xml:space="preserve"> </w:t>
      </w:r>
      <w:r>
        <w:t>durch</w:t>
      </w:r>
      <w:r w:rsidR="005E6B7B">
        <w:t xml:space="preserve"> </w:t>
      </w:r>
      <w:r>
        <w:t>die</w:t>
      </w:r>
      <w:r w:rsidR="005E6B7B">
        <w:t xml:space="preserve"> </w:t>
      </w:r>
      <w:r>
        <w:t>lügenhaften</w:t>
      </w:r>
      <w:r w:rsidR="005E6B7B">
        <w:t xml:space="preserve"> </w:t>
      </w:r>
      <w:r>
        <w:t>Schmähworte</w:t>
      </w:r>
      <w:r w:rsidR="005E6B7B">
        <w:t xml:space="preserve"> </w:t>
      </w:r>
      <w:r>
        <w:t>nicht</w:t>
      </w:r>
      <w:r w:rsidR="005E6B7B">
        <w:t xml:space="preserve"> </w:t>
      </w:r>
      <w:r>
        <w:t>zur</w:t>
      </w:r>
      <w:r w:rsidR="005E6B7B">
        <w:t xml:space="preserve"> </w:t>
      </w:r>
      <w:r>
        <w:t>Verwerfung</w:t>
      </w:r>
      <w:r w:rsidR="005E6B7B">
        <w:t xml:space="preserve"> </w:t>
      </w:r>
      <w:r>
        <w:t>meines</w:t>
      </w:r>
      <w:r w:rsidR="005E6B7B">
        <w:t xml:space="preserve"> </w:t>
      </w:r>
      <w:r>
        <w:t>aufrichtigen</w:t>
      </w:r>
      <w:r w:rsidR="005E6B7B">
        <w:t xml:space="preserve"> </w:t>
      </w:r>
      <w:r>
        <w:t>Schreibens</w:t>
      </w:r>
      <w:r w:rsidR="005E6B7B">
        <w:t xml:space="preserve"> </w:t>
      </w:r>
      <w:r>
        <w:t>verderben</w:t>
      </w:r>
      <w:r w:rsidR="005E6B7B">
        <w:t xml:space="preserve"> </w:t>
      </w:r>
      <w:r>
        <w:t>lasset.</w:t>
      </w:r>
      <w:r w:rsidR="005E6B7B">
        <w:t xml:space="preserve"> </w:t>
      </w:r>
      <w:r>
        <w:t>Ihr</w:t>
      </w:r>
      <w:r w:rsidR="005E6B7B">
        <w:t xml:space="preserve"> </w:t>
      </w:r>
      <w:r>
        <w:t>Männer</w:t>
      </w:r>
      <w:r w:rsidR="005E6B7B">
        <w:t xml:space="preserve"> </w:t>
      </w:r>
      <w:r>
        <w:t>von</w:t>
      </w:r>
      <w:r w:rsidR="005E6B7B">
        <w:t xml:space="preserve"> </w:t>
      </w:r>
      <w:r>
        <w:t>den</w:t>
      </w:r>
      <w:r w:rsidR="005E6B7B">
        <w:t xml:space="preserve"> </w:t>
      </w:r>
      <w:r>
        <w:t>drei</w:t>
      </w:r>
      <w:r w:rsidR="005E6B7B">
        <w:t xml:space="preserve"> </w:t>
      </w:r>
      <w:r>
        <w:t>Bünden</w:t>
      </w:r>
      <w:r w:rsidR="005E6B7B">
        <w:t xml:space="preserve"> </w:t>
      </w:r>
      <w:r>
        <w:t>waret</w:t>
      </w:r>
      <w:r w:rsidR="005E6B7B">
        <w:t xml:space="preserve"> </w:t>
      </w:r>
      <w:r>
        <w:t>bei</w:t>
      </w:r>
      <w:r w:rsidR="005E6B7B">
        <w:t xml:space="preserve"> </w:t>
      </w:r>
      <w:r>
        <w:t>mir</w:t>
      </w:r>
      <w:r w:rsidR="005E6B7B">
        <w:t xml:space="preserve"> </w:t>
      </w:r>
      <w:r>
        <w:t>in</w:t>
      </w:r>
      <w:r w:rsidR="005E6B7B">
        <w:t xml:space="preserve"> </w:t>
      </w:r>
      <w:r>
        <w:t>alleweg</w:t>
      </w:r>
      <w:r w:rsidR="005E6B7B">
        <w:t xml:space="preserve"> </w:t>
      </w:r>
      <w:r>
        <w:t>von</w:t>
      </w:r>
      <w:r w:rsidR="005E6B7B">
        <w:t xml:space="preserve"> </w:t>
      </w:r>
      <w:r>
        <w:t>meiner</w:t>
      </w:r>
      <w:r w:rsidR="005E6B7B">
        <w:t xml:space="preserve"> </w:t>
      </w:r>
      <w:r>
        <w:t>Kindheit</w:t>
      </w:r>
      <w:r w:rsidR="005E6B7B">
        <w:t xml:space="preserve"> </w:t>
      </w:r>
      <w:r>
        <w:t>an</w:t>
      </w:r>
      <w:r w:rsidR="005E6B7B">
        <w:t xml:space="preserve"> </w:t>
      </w:r>
      <w:r>
        <w:t>besonders</w:t>
      </w:r>
      <w:r w:rsidR="005E6B7B">
        <w:t xml:space="preserve"> </w:t>
      </w:r>
      <w:r>
        <w:t>geliebt</w:t>
      </w:r>
      <w:r w:rsidR="005E6B7B">
        <w:t xml:space="preserve"> </w:t>
      </w:r>
      <w:r>
        <w:t>und</w:t>
      </w:r>
      <w:r w:rsidR="005E6B7B">
        <w:t xml:space="preserve"> </w:t>
      </w:r>
      <w:r>
        <w:t>empfohlen,</w:t>
      </w:r>
      <w:r w:rsidR="005E6B7B">
        <w:t xml:space="preserve"> </w:t>
      </w:r>
      <w:r>
        <w:t>so</w:t>
      </w:r>
      <w:r w:rsidR="005E6B7B">
        <w:t xml:space="preserve"> </w:t>
      </w:r>
      <w:r>
        <w:t>wenig</w:t>
      </w:r>
      <w:r w:rsidR="005E6B7B">
        <w:t xml:space="preserve"> </w:t>
      </w:r>
      <w:r>
        <w:t>es</w:t>
      </w:r>
      <w:r w:rsidR="005E6B7B">
        <w:t xml:space="preserve"> </w:t>
      </w:r>
      <w:r>
        <w:t>auch</w:t>
      </w:r>
      <w:r w:rsidR="005E6B7B">
        <w:t xml:space="preserve"> </w:t>
      </w:r>
      <w:r>
        <w:t>Euch</w:t>
      </w:r>
      <w:r w:rsidR="005E6B7B">
        <w:t xml:space="preserve"> </w:t>
      </w:r>
      <w:r>
        <w:t>nützen</w:t>
      </w:r>
      <w:r w:rsidR="005E6B7B">
        <w:t xml:space="preserve"> </w:t>
      </w:r>
      <w:r>
        <w:t>mag;</w:t>
      </w:r>
      <w:r w:rsidR="005E6B7B">
        <w:t xml:space="preserve"> </w:t>
      </w:r>
      <w:r>
        <w:t>was</w:t>
      </w:r>
      <w:r w:rsidR="005E6B7B">
        <w:t xml:space="preserve"> </w:t>
      </w:r>
      <w:r>
        <w:t>ich</w:t>
      </w:r>
      <w:r w:rsidR="005E6B7B">
        <w:t xml:space="preserve"> </w:t>
      </w:r>
      <w:r>
        <w:t>auf</w:t>
      </w:r>
      <w:r w:rsidR="005E6B7B">
        <w:t xml:space="preserve"> </w:t>
      </w:r>
      <w:r>
        <w:t>mancherlei</w:t>
      </w:r>
      <w:r w:rsidR="005E6B7B">
        <w:t xml:space="preserve"> </w:t>
      </w:r>
      <w:r>
        <w:t>Weise</w:t>
      </w:r>
      <w:r w:rsidR="005E6B7B">
        <w:t xml:space="preserve"> </w:t>
      </w:r>
      <w:r>
        <w:t>durch</w:t>
      </w:r>
      <w:r w:rsidR="005E6B7B">
        <w:t xml:space="preserve"> </w:t>
      </w:r>
      <w:r>
        <w:t>Zeugnisse</w:t>
      </w:r>
      <w:r w:rsidR="005E6B7B">
        <w:t xml:space="preserve"> </w:t>
      </w:r>
      <w:r>
        <w:t>der</w:t>
      </w:r>
      <w:r w:rsidR="005E6B7B">
        <w:t xml:space="preserve"> </w:t>
      </w:r>
      <w:r>
        <w:t>Eurigen</w:t>
      </w:r>
      <w:r w:rsidR="005E6B7B">
        <w:t xml:space="preserve"> </w:t>
      </w:r>
      <w:r>
        <w:t>beweisen</w:t>
      </w:r>
      <w:r w:rsidR="005E6B7B">
        <w:t xml:space="preserve"> </w:t>
      </w:r>
      <w:r>
        <w:t>könnte,</w:t>
      </w:r>
      <w:r w:rsidR="005E6B7B">
        <w:t xml:space="preserve"> </w:t>
      </w:r>
      <w:r>
        <w:t>die</w:t>
      </w:r>
      <w:r w:rsidR="005E6B7B">
        <w:t xml:space="preserve"> </w:t>
      </w:r>
      <w:r>
        <w:t>in</w:t>
      </w:r>
      <w:r w:rsidR="005E6B7B">
        <w:t xml:space="preserve"> </w:t>
      </w:r>
      <w:r>
        <w:t>der</w:t>
      </w:r>
      <w:r w:rsidR="005E6B7B">
        <w:t xml:space="preserve"> </w:t>
      </w:r>
      <w:r>
        <w:t>Fremde</w:t>
      </w:r>
      <w:r w:rsidR="005E6B7B">
        <w:t xml:space="preserve"> </w:t>
      </w:r>
      <w:r>
        <w:t>mit</w:t>
      </w:r>
      <w:r w:rsidR="005E6B7B">
        <w:t xml:space="preserve"> </w:t>
      </w:r>
      <w:r>
        <w:t>mir</w:t>
      </w:r>
      <w:r w:rsidR="005E6B7B">
        <w:t xml:space="preserve"> </w:t>
      </w:r>
      <w:r>
        <w:t>umgegangen</w:t>
      </w:r>
      <w:r w:rsidR="005E6B7B">
        <w:t xml:space="preserve"> </w:t>
      </w:r>
      <w:r>
        <w:t>und</w:t>
      </w:r>
      <w:r w:rsidR="005E6B7B">
        <w:t xml:space="preserve"> </w:t>
      </w:r>
      <w:r>
        <w:t>nun</w:t>
      </w:r>
      <w:r w:rsidR="005E6B7B">
        <w:t xml:space="preserve"> </w:t>
      </w:r>
      <w:r>
        <w:t>bei</w:t>
      </w:r>
      <w:r w:rsidR="005E6B7B">
        <w:t xml:space="preserve"> </w:t>
      </w:r>
      <w:r>
        <w:t>Euch</w:t>
      </w:r>
      <w:r w:rsidR="005E6B7B">
        <w:t xml:space="preserve"> </w:t>
      </w:r>
      <w:r>
        <w:t>in</w:t>
      </w:r>
      <w:r w:rsidR="005E6B7B">
        <w:t xml:space="preserve"> </w:t>
      </w:r>
      <w:r>
        <w:t>gutem</w:t>
      </w:r>
      <w:r w:rsidR="005E6B7B">
        <w:t xml:space="preserve"> </w:t>
      </w:r>
      <w:r>
        <w:t>Rufe,</w:t>
      </w:r>
      <w:r w:rsidR="005E6B7B">
        <w:t xml:space="preserve"> </w:t>
      </w:r>
      <w:r>
        <w:t>Ehren</w:t>
      </w:r>
      <w:r w:rsidR="005E6B7B">
        <w:t xml:space="preserve"> </w:t>
      </w:r>
      <w:r>
        <w:t>und</w:t>
      </w:r>
      <w:r w:rsidR="005E6B7B">
        <w:t xml:space="preserve"> </w:t>
      </w:r>
      <w:r>
        <w:t>Ansehen</w:t>
      </w:r>
      <w:r w:rsidR="005E6B7B">
        <w:t xml:space="preserve"> </w:t>
      </w:r>
      <w:r>
        <w:t>stehen,</w:t>
      </w:r>
      <w:r w:rsidR="005E6B7B">
        <w:t xml:space="preserve"> </w:t>
      </w:r>
      <w:r>
        <w:t>die</w:t>
      </w:r>
      <w:r w:rsidR="005E6B7B">
        <w:t xml:space="preserve"> </w:t>
      </w:r>
      <w:r>
        <w:t>mich</w:t>
      </w:r>
      <w:r w:rsidR="005E6B7B">
        <w:t xml:space="preserve"> </w:t>
      </w:r>
      <w:r>
        <w:t>wohl</w:t>
      </w:r>
      <w:r w:rsidR="005E6B7B">
        <w:t xml:space="preserve"> </w:t>
      </w:r>
      <w:r>
        <w:t>kennen,</w:t>
      </w:r>
      <w:r w:rsidR="005E6B7B">
        <w:t xml:space="preserve"> </w:t>
      </w:r>
      <w:r>
        <w:t>ob</w:t>
      </w:r>
      <w:r w:rsidR="005E6B7B">
        <w:t xml:space="preserve"> </w:t>
      </w:r>
      <w:r>
        <w:t>ich</w:t>
      </w:r>
      <w:r w:rsidR="005E6B7B">
        <w:t xml:space="preserve"> </w:t>
      </w:r>
      <w:r>
        <w:t>gleich</w:t>
      </w:r>
      <w:r w:rsidR="005E6B7B">
        <w:t xml:space="preserve"> </w:t>
      </w:r>
      <w:r>
        <w:t>Eurer</w:t>
      </w:r>
      <w:r w:rsidR="005E6B7B">
        <w:t xml:space="preserve"> </w:t>
      </w:r>
      <w:r>
        <w:t>Weisheit</w:t>
      </w:r>
      <w:r w:rsidR="005E6B7B">
        <w:t xml:space="preserve"> </w:t>
      </w:r>
      <w:r>
        <w:t>unbekannt</w:t>
      </w:r>
      <w:r w:rsidR="005E6B7B">
        <w:t xml:space="preserve"> </w:t>
      </w:r>
      <w:r>
        <w:t>bin.</w:t>
      </w:r>
      <w:r w:rsidR="005E6B7B">
        <w:t xml:space="preserve"> </w:t>
      </w:r>
      <w:r>
        <w:t>Nun</w:t>
      </w:r>
      <w:r w:rsidR="005E6B7B">
        <w:t xml:space="preserve"> </w:t>
      </w:r>
      <w:r>
        <w:t>schrieb</w:t>
      </w:r>
      <w:r w:rsidR="005E6B7B">
        <w:t xml:space="preserve"> </w:t>
      </w:r>
      <w:r>
        <w:t>ich</w:t>
      </w:r>
      <w:r w:rsidR="005E6B7B">
        <w:t xml:space="preserve"> </w:t>
      </w:r>
      <w:r>
        <w:t>Eurer</w:t>
      </w:r>
      <w:r w:rsidR="005E6B7B">
        <w:t xml:space="preserve"> </w:t>
      </w:r>
      <w:r>
        <w:t>Weisheit</w:t>
      </w:r>
      <w:r w:rsidR="005E6B7B">
        <w:t xml:space="preserve"> </w:t>
      </w:r>
      <w:r>
        <w:t>aus</w:t>
      </w:r>
      <w:r w:rsidR="005E6B7B">
        <w:t xml:space="preserve"> </w:t>
      </w:r>
      <w:r>
        <w:t>keinem</w:t>
      </w:r>
      <w:r w:rsidR="005E6B7B">
        <w:t xml:space="preserve"> </w:t>
      </w:r>
      <w:r>
        <w:t>andern</w:t>
      </w:r>
      <w:r w:rsidR="005E6B7B">
        <w:t xml:space="preserve"> </w:t>
      </w:r>
      <w:r>
        <w:t>Grunde,</w:t>
      </w:r>
      <w:r w:rsidR="005E6B7B">
        <w:t xml:space="preserve"> </w:t>
      </w:r>
      <w:r>
        <w:t>als</w:t>
      </w:r>
      <w:r w:rsidR="005E6B7B">
        <w:t xml:space="preserve"> </w:t>
      </w:r>
      <w:r>
        <w:t>wegen</w:t>
      </w:r>
      <w:r w:rsidR="005E6B7B">
        <w:t xml:space="preserve"> </w:t>
      </w:r>
      <w:r>
        <w:t>des</w:t>
      </w:r>
      <w:r w:rsidR="005E6B7B">
        <w:t xml:space="preserve"> </w:t>
      </w:r>
      <w:r>
        <w:t>Evangeliums</w:t>
      </w:r>
      <w:r w:rsidR="005E6B7B">
        <w:t xml:space="preserve"> </w:t>
      </w:r>
      <w:r>
        <w:t>des</w:t>
      </w:r>
      <w:r w:rsidR="005E6B7B">
        <w:t xml:space="preserve"> </w:t>
      </w:r>
      <w:r>
        <w:t>Sohnes</w:t>
      </w:r>
      <w:r w:rsidR="005E6B7B">
        <w:t xml:space="preserve"> </w:t>
      </w:r>
      <w:r>
        <w:t>Gottes,</w:t>
      </w:r>
      <w:r w:rsidR="005E6B7B">
        <w:t xml:space="preserve"> </w:t>
      </w:r>
      <w:r>
        <w:t>worin</w:t>
      </w:r>
      <w:r w:rsidR="005E6B7B">
        <w:t xml:space="preserve"> </w:t>
      </w:r>
      <w:r>
        <w:t>Gott</w:t>
      </w:r>
      <w:r w:rsidR="005E6B7B">
        <w:t xml:space="preserve"> </w:t>
      </w:r>
      <w:r>
        <w:t>mich</w:t>
      </w:r>
      <w:r w:rsidR="005E6B7B">
        <w:t xml:space="preserve"> </w:t>
      </w:r>
      <w:r>
        <w:t>täglich</w:t>
      </w:r>
      <w:r w:rsidR="005E6B7B">
        <w:t xml:space="preserve"> </w:t>
      </w:r>
      <w:r>
        <w:t>übet</w:t>
      </w:r>
      <w:r w:rsidR="005E6B7B">
        <w:t xml:space="preserve"> </w:t>
      </w:r>
      <w:r>
        <w:t>durch</w:t>
      </w:r>
      <w:r w:rsidR="005E6B7B">
        <w:t xml:space="preserve"> </w:t>
      </w:r>
      <w:r>
        <w:t>viel</w:t>
      </w:r>
      <w:r w:rsidR="005E6B7B">
        <w:t xml:space="preserve"> </w:t>
      </w:r>
      <w:r>
        <w:t>Arbeit,</w:t>
      </w:r>
      <w:r w:rsidR="005E6B7B">
        <w:t xml:space="preserve"> </w:t>
      </w:r>
      <w:r>
        <w:t>Sorge,</w:t>
      </w:r>
      <w:r w:rsidR="005E6B7B">
        <w:t xml:space="preserve"> </w:t>
      </w:r>
      <w:r>
        <w:t>Angst,</w:t>
      </w:r>
      <w:r w:rsidR="005E6B7B">
        <w:t xml:space="preserve"> </w:t>
      </w:r>
      <w:r>
        <w:t>Nachstellungen</w:t>
      </w:r>
      <w:r w:rsidR="005E6B7B">
        <w:t xml:space="preserve"> </w:t>
      </w:r>
      <w:r>
        <w:t>und</w:t>
      </w:r>
      <w:r w:rsidR="005E6B7B">
        <w:t xml:space="preserve"> </w:t>
      </w:r>
      <w:r>
        <w:t>Widerstand;</w:t>
      </w:r>
      <w:r w:rsidR="005E6B7B">
        <w:t xml:space="preserve"> </w:t>
      </w:r>
      <w:r>
        <w:t>aber</w:t>
      </w:r>
      <w:r w:rsidR="005E6B7B">
        <w:t xml:space="preserve"> </w:t>
      </w:r>
      <w:r>
        <w:t>es</w:t>
      </w:r>
      <w:r w:rsidR="005E6B7B">
        <w:t xml:space="preserve"> </w:t>
      </w:r>
      <w:r>
        <w:t>überwindet</w:t>
      </w:r>
      <w:r w:rsidR="005E6B7B">
        <w:t xml:space="preserve"> </w:t>
      </w:r>
      <w:r>
        <w:t>doch</w:t>
      </w:r>
      <w:r w:rsidR="005E6B7B">
        <w:t xml:space="preserve"> </w:t>
      </w:r>
      <w:r>
        <w:t>stets</w:t>
      </w:r>
      <w:r w:rsidR="005E6B7B">
        <w:t xml:space="preserve"> </w:t>
      </w:r>
      <w:r>
        <w:t>der</w:t>
      </w:r>
      <w:r w:rsidR="005E6B7B">
        <w:t xml:space="preserve"> </w:t>
      </w:r>
      <w:r>
        <w:t>Herr</w:t>
      </w:r>
      <w:r w:rsidR="005E6B7B">
        <w:t xml:space="preserve"> </w:t>
      </w:r>
      <w:r>
        <w:t>aller</w:t>
      </w:r>
      <w:r w:rsidR="005E6B7B">
        <w:t xml:space="preserve"> </w:t>
      </w:r>
      <w:r>
        <w:t>Herren,</w:t>
      </w:r>
      <w:r w:rsidR="005E6B7B">
        <w:t xml:space="preserve"> </w:t>
      </w:r>
      <w:r>
        <w:t>dem</w:t>
      </w:r>
      <w:r w:rsidR="005E6B7B">
        <w:t xml:space="preserve"> </w:t>
      </w:r>
      <w:r>
        <w:t>sei</w:t>
      </w:r>
      <w:r w:rsidR="005E6B7B">
        <w:t xml:space="preserve"> </w:t>
      </w:r>
      <w:r>
        <w:t>Lob</w:t>
      </w:r>
      <w:r w:rsidR="005E6B7B">
        <w:t xml:space="preserve"> </w:t>
      </w:r>
      <w:r>
        <w:t>und</w:t>
      </w:r>
      <w:r w:rsidR="005E6B7B">
        <w:t xml:space="preserve"> </w:t>
      </w:r>
      <w:r>
        <w:t>Preis.</w:t>
      </w:r>
      <w:r w:rsidR="005E6B7B">
        <w:t xml:space="preserve"> </w:t>
      </w:r>
      <w:r>
        <w:t>Ich</w:t>
      </w:r>
      <w:r w:rsidR="005E6B7B">
        <w:t xml:space="preserve"> </w:t>
      </w:r>
      <w:r>
        <w:t>gebe</w:t>
      </w:r>
      <w:r w:rsidR="005E6B7B">
        <w:t xml:space="preserve"> </w:t>
      </w:r>
      <w:r>
        <w:t>nun</w:t>
      </w:r>
      <w:r w:rsidR="005E6B7B">
        <w:t xml:space="preserve"> </w:t>
      </w:r>
      <w:r>
        <w:t>dieß</w:t>
      </w:r>
      <w:r w:rsidR="005E6B7B">
        <w:t xml:space="preserve"> </w:t>
      </w:r>
      <w:r>
        <w:t>Eurer</w:t>
      </w:r>
      <w:r w:rsidR="005E6B7B">
        <w:t xml:space="preserve"> </w:t>
      </w:r>
      <w:r>
        <w:t>Weisheit</w:t>
      </w:r>
      <w:r w:rsidR="005E6B7B">
        <w:t xml:space="preserve"> </w:t>
      </w:r>
      <w:r>
        <w:t>zu</w:t>
      </w:r>
      <w:r w:rsidR="005E6B7B">
        <w:t xml:space="preserve"> </w:t>
      </w:r>
      <w:r>
        <w:t>bedenken,</w:t>
      </w:r>
      <w:r w:rsidR="005E6B7B">
        <w:t xml:space="preserve"> </w:t>
      </w:r>
      <w:r>
        <w:t>daß</w:t>
      </w:r>
      <w:r w:rsidR="005E6B7B">
        <w:t xml:space="preserve"> </w:t>
      </w:r>
      <w:r>
        <w:t>dieselbe</w:t>
      </w:r>
      <w:r w:rsidR="005E6B7B">
        <w:t xml:space="preserve"> </w:t>
      </w:r>
      <w:r>
        <w:t>wohl</w:t>
      </w:r>
      <w:r w:rsidR="005E6B7B">
        <w:t xml:space="preserve"> </w:t>
      </w:r>
      <w:r>
        <w:t>sehen</w:t>
      </w:r>
      <w:r w:rsidR="005E6B7B">
        <w:t xml:space="preserve"> </w:t>
      </w:r>
      <w:r>
        <w:t>möge,</w:t>
      </w:r>
      <w:r w:rsidR="005E6B7B">
        <w:t xml:space="preserve"> </w:t>
      </w:r>
      <w:r>
        <w:t>wie</w:t>
      </w:r>
      <w:r w:rsidR="005E6B7B">
        <w:t xml:space="preserve"> </w:t>
      </w:r>
      <w:r>
        <w:t>des</w:t>
      </w:r>
      <w:r w:rsidR="005E6B7B">
        <w:t xml:space="preserve"> </w:t>
      </w:r>
      <w:r>
        <w:t>Papstes</w:t>
      </w:r>
      <w:r w:rsidR="005E6B7B">
        <w:t xml:space="preserve"> </w:t>
      </w:r>
      <w:r>
        <w:t>Gewalt</w:t>
      </w:r>
      <w:r w:rsidR="005E6B7B">
        <w:t xml:space="preserve"> </w:t>
      </w:r>
      <w:r>
        <w:t>das</w:t>
      </w:r>
      <w:r w:rsidR="005E6B7B">
        <w:t xml:space="preserve"> </w:t>
      </w:r>
      <w:r>
        <w:t>göttliche</w:t>
      </w:r>
      <w:r w:rsidR="005E6B7B">
        <w:t xml:space="preserve"> </w:t>
      </w:r>
      <w:r>
        <w:t>Wort</w:t>
      </w:r>
      <w:r w:rsidR="005E6B7B">
        <w:t xml:space="preserve"> </w:t>
      </w:r>
      <w:r>
        <w:t>verschlossen,</w:t>
      </w:r>
      <w:r w:rsidR="005E6B7B">
        <w:t xml:space="preserve"> </w:t>
      </w:r>
      <w:r>
        <w:t>unterdrückt</w:t>
      </w:r>
      <w:r w:rsidR="005E6B7B">
        <w:t xml:space="preserve"> </w:t>
      </w:r>
      <w:r>
        <w:t>und</w:t>
      </w:r>
      <w:r w:rsidR="005E6B7B">
        <w:t xml:space="preserve"> </w:t>
      </w:r>
      <w:r>
        <w:t>verdunkelt</w:t>
      </w:r>
      <w:r w:rsidR="005E6B7B">
        <w:t xml:space="preserve"> </w:t>
      </w:r>
      <w:r>
        <w:t>habe,</w:t>
      </w:r>
      <w:r w:rsidR="005E6B7B">
        <w:t xml:space="preserve"> </w:t>
      </w:r>
      <w:r>
        <w:t>so</w:t>
      </w:r>
      <w:r w:rsidR="005E6B7B">
        <w:t xml:space="preserve"> </w:t>
      </w:r>
      <w:r>
        <w:t>daß</w:t>
      </w:r>
      <w:r w:rsidR="005E6B7B">
        <w:t xml:space="preserve"> </w:t>
      </w:r>
      <w:r>
        <w:t>uns</w:t>
      </w:r>
      <w:r w:rsidR="005E6B7B">
        <w:t xml:space="preserve"> </w:t>
      </w:r>
      <w:r>
        <w:t>die</w:t>
      </w:r>
      <w:r w:rsidR="005E6B7B">
        <w:t xml:space="preserve"> </w:t>
      </w:r>
      <w:r>
        <w:t>Wahrheit</w:t>
      </w:r>
      <w:r w:rsidR="005E6B7B">
        <w:t xml:space="preserve"> </w:t>
      </w:r>
      <w:r>
        <w:t>verhalten</w:t>
      </w:r>
      <w:r w:rsidR="005E6B7B">
        <w:t xml:space="preserve"> </w:t>
      </w:r>
      <w:r>
        <w:t>und</w:t>
      </w:r>
      <w:r w:rsidR="005E6B7B">
        <w:t xml:space="preserve"> </w:t>
      </w:r>
      <w:r>
        <w:t>an</w:t>
      </w:r>
      <w:r w:rsidR="005E6B7B">
        <w:t xml:space="preserve"> </w:t>
      </w:r>
      <w:r>
        <w:t>deren</w:t>
      </w:r>
      <w:r w:rsidR="005E6B7B">
        <w:t xml:space="preserve"> </w:t>
      </w:r>
      <w:r>
        <w:t>Statt</w:t>
      </w:r>
      <w:r w:rsidR="005E6B7B">
        <w:t xml:space="preserve"> </w:t>
      </w:r>
      <w:r>
        <w:t>ein</w:t>
      </w:r>
      <w:r w:rsidR="005E6B7B">
        <w:t xml:space="preserve"> </w:t>
      </w:r>
      <w:r>
        <w:t>eitler</w:t>
      </w:r>
      <w:r w:rsidR="005E6B7B">
        <w:t xml:space="preserve"> </w:t>
      </w:r>
      <w:r>
        <w:t>Schein</w:t>
      </w:r>
      <w:r w:rsidR="005E6B7B">
        <w:t xml:space="preserve"> </w:t>
      </w:r>
      <w:r>
        <w:t>dargestellt</w:t>
      </w:r>
      <w:r w:rsidR="005E6B7B">
        <w:t xml:space="preserve"> </w:t>
      </w:r>
      <w:r>
        <w:t>ist,</w:t>
      </w:r>
      <w:r w:rsidR="005E6B7B">
        <w:t xml:space="preserve"> </w:t>
      </w:r>
      <w:r>
        <w:t>wodurch</w:t>
      </w:r>
      <w:r w:rsidR="005E6B7B">
        <w:t xml:space="preserve"> </w:t>
      </w:r>
      <w:r>
        <w:t>wir</w:t>
      </w:r>
      <w:r w:rsidR="005E6B7B">
        <w:t xml:space="preserve"> </w:t>
      </w:r>
      <w:r>
        <w:t>nicht</w:t>
      </w:r>
      <w:r w:rsidR="005E6B7B">
        <w:t xml:space="preserve"> </w:t>
      </w:r>
      <w:r>
        <w:t>nur</w:t>
      </w:r>
      <w:r w:rsidR="005E6B7B">
        <w:t xml:space="preserve"> </w:t>
      </w:r>
      <w:r>
        <w:t>um</w:t>
      </w:r>
      <w:r w:rsidR="005E6B7B">
        <w:t xml:space="preserve"> </w:t>
      </w:r>
      <w:r>
        <w:t>die</w:t>
      </w:r>
      <w:r w:rsidR="005E6B7B">
        <w:t xml:space="preserve"> </w:t>
      </w:r>
      <w:r>
        <w:t>zeitlichen</w:t>
      </w:r>
      <w:r w:rsidR="005E6B7B">
        <w:t xml:space="preserve"> </w:t>
      </w:r>
      <w:r>
        <w:t>Güter,</w:t>
      </w:r>
      <w:r w:rsidR="005E6B7B">
        <w:t xml:space="preserve"> </w:t>
      </w:r>
      <w:r>
        <w:t>die</w:t>
      </w:r>
      <w:r w:rsidR="005E6B7B">
        <w:t xml:space="preserve"> </w:t>
      </w:r>
      <w:r>
        <w:t>wir</w:t>
      </w:r>
      <w:r w:rsidR="005E6B7B">
        <w:t xml:space="preserve"> </w:t>
      </w:r>
      <w:r>
        <w:t>auf</w:t>
      </w:r>
      <w:r w:rsidR="005E6B7B">
        <w:t xml:space="preserve"> </w:t>
      </w:r>
      <w:r>
        <w:t>Ablaß,</w:t>
      </w:r>
      <w:r w:rsidR="005E6B7B">
        <w:t xml:space="preserve"> </w:t>
      </w:r>
      <w:r>
        <w:t>Pfründen,</w:t>
      </w:r>
      <w:r w:rsidR="005E6B7B">
        <w:t xml:space="preserve"> </w:t>
      </w:r>
      <w:r>
        <w:t>Klöster</w:t>
      </w:r>
      <w:r w:rsidR="005E6B7B">
        <w:t xml:space="preserve"> </w:t>
      </w:r>
      <w:r>
        <w:t>und</w:t>
      </w:r>
      <w:r w:rsidR="005E6B7B">
        <w:t xml:space="preserve"> </w:t>
      </w:r>
      <w:r>
        <w:t>Kirchenhoffahrt</w:t>
      </w:r>
      <w:r w:rsidR="005E6B7B">
        <w:t xml:space="preserve"> </w:t>
      </w:r>
      <w:r>
        <w:t>verwendeten,</w:t>
      </w:r>
      <w:r w:rsidR="005E6B7B">
        <w:t xml:space="preserve"> </w:t>
      </w:r>
      <w:r>
        <w:t>sondern,</w:t>
      </w:r>
      <w:r w:rsidR="005E6B7B">
        <w:t xml:space="preserve"> </w:t>
      </w:r>
      <w:r>
        <w:t>wie</w:t>
      </w:r>
      <w:r w:rsidR="005E6B7B">
        <w:t xml:space="preserve"> </w:t>
      </w:r>
      <w:r>
        <w:t>zu</w:t>
      </w:r>
      <w:r w:rsidR="005E6B7B">
        <w:t xml:space="preserve"> </w:t>
      </w:r>
      <w:r>
        <w:t>besorgen</w:t>
      </w:r>
      <w:r w:rsidR="005E6B7B">
        <w:t xml:space="preserve"> </w:t>
      </w:r>
      <w:r>
        <w:t>ist,</w:t>
      </w:r>
      <w:r w:rsidR="005E6B7B">
        <w:t xml:space="preserve"> </w:t>
      </w:r>
      <w:r>
        <w:t>um</w:t>
      </w:r>
      <w:r w:rsidR="005E6B7B">
        <w:t xml:space="preserve"> </w:t>
      </w:r>
      <w:r>
        <w:t>unsere</w:t>
      </w:r>
      <w:r w:rsidR="005E6B7B">
        <w:t xml:space="preserve"> </w:t>
      </w:r>
      <w:r>
        <w:t>Seelen</w:t>
      </w:r>
      <w:r w:rsidR="005E6B7B">
        <w:t xml:space="preserve"> </w:t>
      </w:r>
      <w:r>
        <w:t>betrogen</w:t>
      </w:r>
      <w:r w:rsidR="005E6B7B">
        <w:t xml:space="preserve"> </w:t>
      </w:r>
      <w:r>
        <w:t>sind,</w:t>
      </w:r>
      <w:r w:rsidR="005E6B7B">
        <w:t xml:space="preserve"> </w:t>
      </w:r>
      <w:r>
        <w:t>und</w:t>
      </w:r>
      <w:r w:rsidR="005E6B7B">
        <w:t xml:space="preserve"> </w:t>
      </w:r>
      <w:r>
        <w:t>das</w:t>
      </w:r>
      <w:r w:rsidR="005E6B7B">
        <w:t xml:space="preserve"> </w:t>
      </w:r>
      <w:r>
        <w:t>besonders</w:t>
      </w:r>
      <w:r w:rsidR="005E6B7B">
        <w:t xml:space="preserve"> </w:t>
      </w:r>
      <w:r>
        <w:t>eben</w:t>
      </w:r>
      <w:r w:rsidR="005E6B7B">
        <w:t xml:space="preserve"> </w:t>
      </w:r>
      <w:r>
        <w:t>jetzt,</w:t>
      </w:r>
      <w:r w:rsidR="005E6B7B">
        <w:t xml:space="preserve"> </w:t>
      </w:r>
      <w:r>
        <w:t>da</w:t>
      </w:r>
      <w:r w:rsidR="005E6B7B">
        <w:t xml:space="preserve"> </w:t>
      </w:r>
      <w:r>
        <w:t>die</w:t>
      </w:r>
      <w:r w:rsidR="005E6B7B">
        <w:t xml:space="preserve"> </w:t>
      </w:r>
      <w:r>
        <w:t>Wahrheit</w:t>
      </w:r>
      <w:r w:rsidR="005E6B7B">
        <w:t xml:space="preserve"> </w:t>
      </w:r>
      <w:r>
        <w:t>am</w:t>
      </w:r>
      <w:r w:rsidR="005E6B7B">
        <w:t xml:space="preserve"> </w:t>
      </w:r>
      <w:r>
        <w:t>Tage</w:t>
      </w:r>
      <w:r w:rsidR="005E6B7B">
        <w:t xml:space="preserve"> </w:t>
      </w:r>
      <w:r>
        <w:t>liegt,</w:t>
      </w:r>
      <w:r w:rsidR="005E6B7B">
        <w:t xml:space="preserve"> </w:t>
      </w:r>
      <w:r>
        <w:t>viele</w:t>
      </w:r>
      <w:r w:rsidR="005E6B7B">
        <w:t xml:space="preserve"> </w:t>
      </w:r>
      <w:r>
        <w:t>aber</w:t>
      </w:r>
      <w:r w:rsidR="005E6B7B">
        <w:t xml:space="preserve"> </w:t>
      </w:r>
      <w:r>
        <w:t>durch</w:t>
      </w:r>
      <w:r w:rsidR="005E6B7B">
        <w:t xml:space="preserve"> </w:t>
      </w:r>
      <w:r>
        <w:t>die</w:t>
      </w:r>
      <w:r w:rsidR="005E6B7B">
        <w:t xml:space="preserve"> </w:t>
      </w:r>
      <w:r>
        <w:t>Lehre</w:t>
      </w:r>
      <w:r w:rsidR="005E6B7B">
        <w:t xml:space="preserve"> </w:t>
      </w:r>
      <w:r>
        <w:t>des</w:t>
      </w:r>
      <w:r w:rsidR="005E6B7B">
        <w:t xml:space="preserve"> </w:t>
      </w:r>
      <w:r>
        <w:t>Papstes</w:t>
      </w:r>
      <w:r w:rsidR="005E6B7B">
        <w:t xml:space="preserve"> </w:t>
      </w:r>
      <w:r>
        <w:t>so</w:t>
      </w:r>
      <w:r w:rsidR="005E6B7B">
        <w:t xml:space="preserve"> </w:t>
      </w:r>
      <w:r>
        <w:t>verblendet</w:t>
      </w:r>
      <w:r w:rsidR="005E6B7B">
        <w:t xml:space="preserve"> </w:t>
      </w:r>
      <w:r>
        <w:t>sind,</w:t>
      </w:r>
      <w:r w:rsidR="005E6B7B">
        <w:t xml:space="preserve"> </w:t>
      </w:r>
      <w:r>
        <w:t>daß</w:t>
      </w:r>
      <w:r w:rsidR="005E6B7B">
        <w:t xml:space="preserve"> </w:t>
      </w:r>
      <w:r>
        <w:t>sie</w:t>
      </w:r>
      <w:r w:rsidR="005E6B7B">
        <w:t xml:space="preserve"> </w:t>
      </w:r>
      <w:r>
        <w:t>dem</w:t>
      </w:r>
      <w:r w:rsidR="005E6B7B">
        <w:t xml:space="preserve"> </w:t>
      </w:r>
      <w:r>
        <w:t>Evangelium</w:t>
      </w:r>
      <w:r w:rsidR="005E6B7B">
        <w:t xml:space="preserve"> </w:t>
      </w:r>
      <w:r>
        <w:t>nicht</w:t>
      </w:r>
      <w:r w:rsidR="005E6B7B">
        <w:t xml:space="preserve"> </w:t>
      </w:r>
      <w:r>
        <w:t>gehorchen</w:t>
      </w:r>
      <w:r w:rsidR="005E6B7B">
        <w:t xml:space="preserve"> </w:t>
      </w:r>
      <w:r>
        <w:t>können,</w:t>
      </w:r>
      <w:r w:rsidR="005E6B7B">
        <w:t xml:space="preserve"> </w:t>
      </w:r>
      <w:r>
        <w:t>für</w:t>
      </w:r>
      <w:r w:rsidR="005E6B7B">
        <w:t xml:space="preserve"> </w:t>
      </w:r>
      <w:r>
        <w:t>die</w:t>
      </w:r>
      <w:r w:rsidR="005E6B7B">
        <w:t xml:space="preserve"> </w:t>
      </w:r>
      <w:r>
        <w:t>ich</w:t>
      </w:r>
      <w:r w:rsidR="005E6B7B">
        <w:t xml:space="preserve"> </w:t>
      </w:r>
      <w:r>
        <w:t>weit</w:t>
      </w:r>
      <w:r w:rsidR="005E6B7B">
        <w:t xml:space="preserve"> </w:t>
      </w:r>
      <w:r>
        <w:t>mehr</w:t>
      </w:r>
      <w:r w:rsidR="005E6B7B">
        <w:t xml:space="preserve"> </w:t>
      </w:r>
      <w:r>
        <w:t>fürchte,</w:t>
      </w:r>
      <w:r w:rsidR="005E6B7B">
        <w:t xml:space="preserve"> </w:t>
      </w:r>
      <w:r>
        <w:t>als</w:t>
      </w:r>
      <w:r w:rsidR="005E6B7B">
        <w:t xml:space="preserve"> </w:t>
      </w:r>
      <w:r>
        <w:t>für</w:t>
      </w:r>
      <w:r w:rsidR="005E6B7B">
        <w:t xml:space="preserve"> </w:t>
      </w:r>
      <w:r>
        <w:t>die,</w:t>
      </w:r>
      <w:r w:rsidR="005E6B7B">
        <w:t xml:space="preserve"> </w:t>
      </w:r>
      <w:r>
        <w:t>welche</w:t>
      </w:r>
      <w:r w:rsidR="005E6B7B">
        <w:t xml:space="preserve"> </w:t>
      </w:r>
      <w:r>
        <w:t>die</w:t>
      </w:r>
      <w:r w:rsidR="005E6B7B">
        <w:t xml:space="preserve"> </w:t>
      </w:r>
      <w:r>
        <w:t>Wahrheit</w:t>
      </w:r>
      <w:r w:rsidR="005E6B7B">
        <w:t xml:space="preserve"> </w:t>
      </w:r>
      <w:r>
        <w:t>nicht</w:t>
      </w:r>
      <w:r w:rsidR="005E6B7B">
        <w:t xml:space="preserve"> </w:t>
      </w:r>
      <w:r>
        <w:t>erkannten,</w:t>
      </w:r>
      <w:r w:rsidR="005E6B7B">
        <w:t xml:space="preserve"> </w:t>
      </w:r>
      <w:r>
        <w:t>da</w:t>
      </w:r>
      <w:r w:rsidR="005E6B7B">
        <w:t xml:space="preserve"> </w:t>
      </w:r>
      <w:r>
        <w:t>ich</w:t>
      </w:r>
      <w:r w:rsidR="005E6B7B">
        <w:t xml:space="preserve"> </w:t>
      </w:r>
      <w:r>
        <w:t>glaube,</w:t>
      </w:r>
      <w:r w:rsidR="005E6B7B">
        <w:t xml:space="preserve"> </w:t>
      </w:r>
      <w:r>
        <w:t>daß</w:t>
      </w:r>
      <w:r w:rsidR="005E6B7B">
        <w:t xml:space="preserve"> </w:t>
      </w:r>
      <w:r>
        <w:t>Niemand</w:t>
      </w:r>
      <w:r w:rsidR="005E6B7B">
        <w:t xml:space="preserve"> </w:t>
      </w:r>
      <w:r>
        <w:t>dergleichen</w:t>
      </w:r>
      <w:r w:rsidR="005E6B7B">
        <w:t xml:space="preserve"> </w:t>
      </w:r>
      <w:r>
        <w:t>Leute</w:t>
      </w:r>
      <w:r w:rsidR="005E6B7B">
        <w:t xml:space="preserve"> </w:t>
      </w:r>
      <w:r>
        <w:t>richten</w:t>
      </w:r>
      <w:r w:rsidR="005E6B7B">
        <w:t xml:space="preserve"> </w:t>
      </w:r>
      <w:r>
        <w:t>darf,</w:t>
      </w:r>
      <w:r w:rsidR="005E6B7B">
        <w:t xml:space="preserve"> </w:t>
      </w:r>
      <w:r>
        <w:t>sondern</w:t>
      </w:r>
      <w:r w:rsidR="005E6B7B">
        <w:t xml:space="preserve"> </w:t>
      </w:r>
      <w:r>
        <w:t>sie</w:t>
      </w:r>
      <w:r w:rsidR="005E6B7B">
        <w:t xml:space="preserve"> </w:t>
      </w:r>
      <w:r>
        <w:t>der</w:t>
      </w:r>
      <w:r w:rsidR="005E6B7B">
        <w:t xml:space="preserve"> </w:t>
      </w:r>
      <w:r>
        <w:t>Barmherzigkeit</w:t>
      </w:r>
      <w:r w:rsidR="005E6B7B">
        <w:t xml:space="preserve"> </w:t>
      </w:r>
      <w:r>
        <w:t>Gottes</w:t>
      </w:r>
      <w:r w:rsidR="005E6B7B">
        <w:t xml:space="preserve"> </w:t>
      </w:r>
      <w:r>
        <w:t>zu</w:t>
      </w:r>
      <w:r w:rsidR="005E6B7B">
        <w:t xml:space="preserve"> </w:t>
      </w:r>
      <w:r>
        <w:t>überlassen</w:t>
      </w:r>
      <w:r w:rsidR="005E6B7B">
        <w:t xml:space="preserve"> </w:t>
      </w:r>
      <w:r>
        <w:t>seien.</w:t>
      </w:r>
      <w:r w:rsidR="005E6B7B">
        <w:t xml:space="preserve"> </w:t>
      </w:r>
      <w:r>
        <w:t>Eure</w:t>
      </w:r>
      <w:r w:rsidR="005E6B7B">
        <w:t xml:space="preserve"> </w:t>
      </w:r>
      <w:r>
        <w:t>Weisheit</w:t>
      </w:r>
      <w:r w:rsidR="005E6B7B">
        <w:t xml:space="preserve"> </w:t>
      </w:r>
      <w:r>
        <w:t>sieht</w:t>
      </w:r>
      <w:r w:rsidR="005E6B7B">
        <w:t xml:space="preserve"> </w:t>
      </w:r>
      <w:r>
        <w:t>in</w:t>
      </w:r>
      <w:r w:rsidR="005E6B7B">
        <w:t xml:space="preserve"> </w:t>
      </w:r>
      <w:r>
        <w:t>der</w:t>
      </w:r>
      <w:r w:rsidR="005E6B7B">
        <w:t xml:space="preserve"> </w:t>
      </w:r>
      <w:r>
        <w:t>That,</w:t>
      </w:r>
      <w:r w:rsidR="005E6B7B">
        <w:t xml:space="preserve"> </w:t>
      </w:r>
      <w:r>
        <w:t>wie</w:t>
      </w:r>
      <w:r w:rsidR="005E6B7B">
        <w:t xml:space="preserve"> </w:t>
      </w:r>
      <w:r>
        <w:t>das</w:t>
      </w:r>
      <w:r w:rsidR="005E6B7B">
        <w:t xml:space="preserve"> </w:t>
      </w:r>
      <w:r>
        <w:t>Papstthum</w:t>
      </w:r>
      <w:r w:rsidR="005E6B7B">
        <w:t xml:space="preserve"> </w:t>
      </w:r>
      <w:r>
        <w:t>steht,</w:t>
      </w:r>
      <w:r w:rsidR="005E6B7B">
        <w:t xml:space="preserve"> </w:t>
      </w:r>
      <w:r>
        <w:t>und</w:t>
      </w:r>
      <w:r w:rsidR="005E6B7B">
        <w:t xml:space="preserve"> </w:t>
      </w:r>
      <w:r>
        <w:t>wiederum,</w:t>
      </w:r>
      <w:r w:rsidR="005E6B7B">
        <w:t xml:space="preserve"> </w:t>
      </w:r>
      <w:r>
        <w:t>wie</w:t>
      </w:r>
      <w:r w:rsidR="005E6B7B">
        <w:t xml:space="preserve"> </w:t>
      </w:r>
      <w:r>
        <w:t>offenbar</w:t>
      </w:r>
      <w:r w:rsidR="005E6B7B">
        <w:t xml:space="preserve"> </w:t>
      </w:r>
      <w:r>
        <w:t>die</w:t>
      </w:r>
      <w:r w:rsidR="005E6B7B">
        <w:t xml:space="preserve"> </w:t>
      </w:r>
      <w:r>
        <w:t>Wahrheit</w:t>
      </w:r>
      <w:r w:rsidR="005E6B7B">
        <w:t xml:space="preserve"> </w:t>
      </w:r>
      <w:r>
        <w:t>überall</w:t>
      </w:r>
      <w:r w:rsidR="005E6B7B">
        <w:t xml:space="preserve"> </w:t>
      </w:r>
      <w:r>
        <w:t>hervortritt,</w:t>
      </w:r>
      <w:r w:rsidR="005E6B7B">
        <w:t xml:space="preserve"> </w:t>
      </w:r>
      <w:r>
        <w:t>so</w:t>
      </w:r>
      <w:r w:rsidR="005E6B7B">
        <w:t xml:space="preserve"> </w:t>
      </w:r>
      <w:r>
        <w:t>daß</w:t>
      </w:r>
      <w:r w:rsidR="005E6B7B">
        <w:t xml:space="preserve"> </w:t>
      </w:r>
      <w:r>
        <w:t>das</w:t>
      </w:r>
      <w:r w:rsidR="005E6B7B">
        <w:t xml:space="preserve"> </w:t>
      </w:r>
      <w:r>
        <w:t>ganze</w:t>
      </w:r>
      <w:r w:rsidR="005E6B7B">
        <w:t xml:space="preserve"> </w:t>
      </w:r>
      <w:r>
        <w:t>Papstthum</w:t>
      </w:r>
      <w:r w:rsidR="005E6B7B">
        <w:t xml:space="preserve"> </w:t>
      </w:r>
      <w:r>
        <w:t>nichts</w:t>
      </w:r>
      <w:r w:rsidR="005E6B7B">
        <w:t xml:space="preserve"> </w:t>
      </w:r>
      <w:r>
        <w:t>dagegen</w:t>
      </w:r>
      <w:r w:rsidR="005E6B7B">
        <w:t xml:space="preserve"> </w:t>
      </w:r>
      <w:r>
        <w:t>vermag,</w:t>
      </w:r>
      <w:r w:rsidR="005E6B7B">
        <w:t xml:space="preserve"> </w:t>
      </w:r>
      <w:r>
        <w:t>sondern</w:t>
      </w:r>
      <w:r w:rsidR="005E6B7B">
        <w:t xml:space="preserve"> </w:t>
      </w:r>
      <w:r>
        <w:t>sich</w:t>
      </w:r>
      <w:r w:rsidR="005E6B7B">
        <w:t xml:space="preserve"> </w:t>
      </w:r>
      <w:r>
        <w:t>zu</w:t>
      </w:r>
      <w:r w:rsidR="005E6B7B">
        <w:t xml:space="preserve"> </w:t>
      </w:r>
      <w:r>
        <w:t>Gewalt</w:t>
      </w:r>
      <w:r w:rsidR="005E6B7B">
        <w:t xml:space="preserve"> </w:t>
      </w:r>
      <w:r>
        <w:t>und</w:t>
      </w:r>
      <w:r w:rsidR="005E6B7B">
        <w:t xml:space="preserve"> </w:t>
      </w:r>
      <w:r>
        <w:t>Schimpf,</w:t>
      </w:r>
      <w:r w:rsidR="005E6B7B">
        <w:t xml:space="preserve"> </w:t>
      </w:r>
      <w:r>
        <w:t>auch</w:t>
      </w:r>
      <w:r w:rsidR="005E6B7B">
        <w:t xml:space="preserve"> </w:t>
      </w:r>
      <w:r>
        <w:t>zu</w:t>
      </w:r>
      <w:r w:rsidR="005E6B7B">
        <w:t xml:space="preserve"> </w:t>
      </w:r>
      <w:r>
        <w:t>Lügen</w:t>
      </w:r>
      <w:r w:rsidR="005E6B7B">
        <w:t xml:space="preserve"> </w:t>
      </w:r>
      <w:r>
        <w:t>und</w:t>
      </w:r>
      <w:r w:rsidR="005E6B7B">
        <w:t xml:space="preserve"> </w:t>
      </w:r>
      <w:r>
        <w:t>Bestechung</w:t>
      </w:r>
      <w:r w:rsidR="005E6B7B">
        <w:t xml:space="preserve"> </w:t>
      </w:r>
      <w:r>
        <w:t>mit</w:t>
      </w:r>
      <w:r w:rsidR="005E6B7B">
        <w:t xml:space="preserve"> </w:t>
      </w:r>
      <w:r>
        <w:t>Geld</w:t>
      </w:r>
      <w:r w:rsidR="005E6B7B">
        <w:t xml:space="preserve"> </w:t>
      </w:r>
      <w:r>
        <w:t>wendet;</w:t>
      </w:r>
      <w:r w:rsidR="005E6B7B">
        <w:t xml:space="preserve"> </w:t>
      </w:r>
      <w:r>
        <w:t>woher</w:t>
      </w:r>
      <w:r w:rsidR="005E6B7B">
        <w:t xml:space="preserve"> </w:t>
      </w:r>
      <w:r>
        <w:t>zu</w:t>
      </w:r>
      <w:r w:rsidR="005E6B7B">
        <w:t xml:space="preserve"> </w:t>
      </w:r>
      <w:r>
        <w:t>befürchten</w:t>
      </w:r>
      <w:r w:rsidR="005E6B7B">
        <w:t xml:space="preserve"> </w:t>
      </w:r>
      <w:r>
        <w:t>ist,</w:t>
      </w:r>
      <w:r w:rsidR="005E6B7B">
        <w:t xml:space="preserve"> </w:t>
      </w:r>
      <w:r>
        <w:t>wo</w:t>
      </w:r>
      <w:r w:rsidR="005E6B7B">
        <w:t xml:space="preserve"> </w:t>
      </w:r>
      <w:r>
        <w:t>die</w:t>
      </w:r>
      <w:r w:rsidR="005E6B7B">
        <w:t xml:space="preserve"> </w:t>
      </w:r>
      <w:r>
        <w:t>Obrigkeiten</w:t>
      </w:r>
      <w:r w:rsidR="005E6B7B">
        <w:t xml:space="preserve"> </w:t>
      </w:r>
      <w:r>
        <w:t>diejenigen,</w:t>
      </w:r>
      <w:r w:rsidR="005E6B7B">
        <w:t xml:space="preserve"> </w:t>
      </w:r>
      <w:r>
        <w:t>welche</w:t>
      </w:r>
      <w:r w:rsidR="005E6B7B">
        <w:t xml:space="preserve"> </w:t>
      </w:r>
      <w:r>
        <w:t>das</w:t>
      </w:r>
      <w:r w:rsidR="005E6B7B">
        <w:t xml:space="preserve"> </w:t>
      </w:r>
      <w:r>
        <w:t>Wort</w:t>
      </w:r>
      <w:r w:rsidR="005E6B7B">
        <w:t xml:space="preserve"> </w:t>
      </w:r>
      <w:r>
        <w:t>Gottes</w:t>
      </w:r>
      <w:r w:rsidR="005E6B7B">
        <w:t xml:space="preserve"> </w:t>
      </w:r>
      <w:r>
        <w:t>öffentlich</w:t>
      </w:r>
      <w:r w:rsidR="005E6B7B">
        <w:t xml:space="preserve"> </w:t>
      </w:r>
      <w:r>
        <w:t>lehren,</w:t>
      </w:r>
      <w:r w:rsidR="005E6B7B">
        <w:t xml:space="preserve"> </w:t>
      </w:r>
      <w:r>
        <w:t>nicht</w:t>
      </w:r>
      <w:r w:rsidR="005E6B7B">
        <w:t xml:space="preserve"> </w:t>
      </w:r>
      <w:r>
        <w:t>sicher</w:t>
      </w:r>
      <w:r w:rsidR="005E6B7B">
        <w:t xml:space="preserve"> </w:t>
      </w:r>
      <w:r>
        <w:t>stellen,</w:t>
      </w:r>
      <w:r w:rsidR="005E6B7B">
        <w:t xml:space="preserve"> </w:t>
      </w:r>
      <w:r>
        <w:t>doch</w:t>
      </w:r>
      <w:r w:rsidR="005E6B7B">
        <w:t xml:space="preserve"> </w:t>
      </w:r>
      <w:r>
        <w:t>allein</w:t>
      </w:r>
      <w:r w:rsidR="005E6B7B">
        <w:t xml:space="preserve"> </w:t>
      </w:r>
      <w:r>
        <w:t>darin,</w:t>
      </w:r>
      <w:r w:rsidR="005E6B7B">
        <w:t xml:space="preserve"> </w:t>
      </w:r>
      <w:r>
        <w:t>daß</w:t>
      </w:r>
      <w:r w:rsidR="005E6B7B">
        <w:t xml:space="preserve"> </w:t>
      </w:r>
      <w:r>
        <w:t>sie</w:t>
      </w:r>
      <w:r w:rsidR="005E6B7B">
        <w:t xml:space="preserve"> </w:t>
      </w:r>
      <w:r>
        <w:t>von</w:t>
      </w:r>
      <w:r w:rsidR="005E6B7B">
        <w:t xml:space="preserve"> </w:t>
      </w:r>
      <w:r>
        <w:t>ihrer</w:t>
      </w:r>
      <w:r w:rsidR="005E6B7B">
        <w:t xml:space="preserve"> </w:t>
      </w:r>
      <w:r>
        <w:t>Lehre</w:t>
      </w:r>
      <w:r w:rsidR="005E6B7B">
        <w:t xml:space="preserve"> </w:t>
      </w:r>
      <w:r>
        <w:t>aus</w:t>
      </w:r>
      <w:r w:rsidR="005E6B7B">
        <w:t xml:space="preserve"> </w:t>
      </w:r>
      <w:r>
        <w:t>dem</w:t>
      </w:r>
      <w:r w:rsidR="005E6B7B">
        <w:t xml:space="preserve"> </w:t>
      </w:r>
      <w:r>
        <w:t>Wort</w:t>
      </w:r>
      <w:r w:rsidR="005E6B7B">
        <w:t xml:space="preserve"> </w:t>
      </w:r>
      <w:r>
        <w:t>Gottes</w:t>
      </w:r>
      <w:r w:rsidR="005E6B7B">
        <w:t xml:space="preserve"> </w:t>
      </w:r>
      <w:r>
        <w:t>Rechenschaft</w:t>
      </w:r>
      <w:r w:rsidR="005E6B7B">
        <w:t xml:space="preserve"> </w:t>
      </w:r>
      <w:r>
        <w:t>geben,</w:t>
      </w:r>
      <w:r w:rsidR="005E6B7B">
        <w:t xml:space="preserve"> </w:t>
      </w:r>
      <w:r>
        <w:t>Gott</w:t>
      </w:r>
      <w:r w:rsidR="005E6B7B">
        <w:t xml:space="preserve"> </w:t>
      </w:r>
      <w:r>
        <w:t>möchte</w:t>
      </w:r>
      <w:r w:rsidR="005E6B7B">
        <w:t xml:space="preserve"> </w:t>
      </w:r>
      <w:r>
        <w:t>seine</w:t>
      </w:r>
      <w:r w:rsidR="005E6B7B">
        <w:t xml:space="preserve"> </w:t>
      </w:r>
      <w:r>
        <w:t>Gnade</w:t>
      </w:r>
      <w:r w:rsidR="005E6B7B">
        <w:t xml:space="preserve"> </w:t>
      </w:r>
      <w:r>
        <w:t>von</w:t>
      </w:r>
      <w:r w:rsidR="005E6B7B">
        <w:t xml:space="preserve"> </w:t>
      </w:r>
      <w:r>
        <w:t>Neuem</w:t>
      </w:r>
      <w:r w:rsidR="005E6B7B">
        <w:t xml:space="preserve"> </w:t>
      </w:r>
      <w:r>
        <w:t>entziehen,</w:t>
      </w:r>
      <w:r w:rsidR="005E6B7B">
        <w:t xml:space="preserve"> </w:t>
      </w:r>
      <w:r>
        <w:t>und</w:t>
      </w:r>
      <w:r w:rsidR="005E6B7B">
        <w:t xml:space="preserve"> </w:t>
      </w:r>
      <w:r>
        <w:t>in</w:t>
      </w:r>
      <w:r w:rsidR="005E6B7B">
        <w:t xml:space="preserve"> </w:t>
      </w:r>
      <w:r>
        <w:t>die</w:t>
      </w:r>
      <w:r w:rsidR="005E6B7B">
        <w:t xml:space="preserve"> </w:t>
      </w:r>
      <w:r>
        <w:t>alten</w:t>
      </w:r>
      <w:r w:rsidR="005E6B7B">
        <w:t xml:space="preserve"> </w:t>
      </w:r>
      <w:r>
        <w:t>Irrthümer</w:t>
      </w:r>
      <w:r w:rsidR="005E6B7B">
        <w:t xml:space="preserve"> </w:t>
      </w:r>
      <w:r>
        <w:t>zurückfallen</w:t>
      </w:r>
      <w:r w:rsidR="005E6B7B">
        <w:t xml:space="preserve"> </w:t>
      </w:r>
      <w:r>
        <w:t>lassen.</w:t>
      </w:r>
      <w:r w:rsidR="005E6B7B">
        <w:t xml:space="preserve"> </w:t>
      </w:r>
      <w:r>
        <w:t>Würde</w:t>
      </w:r>
      <w:r w:rsidR="005E6B7B">
        <w:t xml:space="preserve"> </w:t>
      </w:r>
      <w:r>
        <w:t>dieß</w:t>
      </w:r>
      <w:r w:rsidR="005E6B7B">
        <w:t xml:space="preserve"> </w:t>
      </w:r>
      <w:r>
        <w:t>geschehen,</w:t>
      </w:r>
      <w:r w:rsidR="005E6B7B">
        <w:t xml:space="preserve"> </w:t>
      </w:r>
      <w:r>
        <w:t>so</w:t>
      </w:r>
      <w:r w:rsidR="005E6B7B">
        <w:t xml:space="preserve"> </w:t>
      </w:r>
      <w:r>
        <w:t>dürfte</w:t>
      </w:r>
      <w:r w:rsidR="005E6B7B">
        <w:t xml:space="preserve"> </w:t>
      </w:r>
      <w:r>
        <w:t>jeder</w:t>
      </w:r>
      <w:r w:rsidR="005E6B7B">
        <w:t xml:space="preserve"> </w:t>
      </w:r>
      <w:r>
        <w:t>leicht</w:t>
      </w:r>
      <w:r w:rsidR="005E6B7B">
        <w:t xml:space="preserve"> </w:t>
      </w:r>
      <w:r>
        <w:t>ermessen,</w:t>
      </w:r>
      <w:r w:rsidR="005E6B7B">
        <w:t xml:space="preserve"> </w:t>
      </w:r>
      <w:r>
        <w:t>welch</w:t>
      </w:r>
      <w:r w:rsidR="005E6B7B">
        <w:t xml:space="preserve"> </w:t>
      </w:r>
      <w:r>
        <w:t>großer</w:t>
      </w:r>
      <w:r w:rsidR="005E6B7B">
        <w:t xml:space="preserve"> </w:t>
      </w:r>
      <w:r>
        <w:t>Schaden</w:t>
      </w:r>
      <w:r w:rsidR="005E6B7B">
        <w:t xml:space="preserve"> </w:t>
      </w:r>
      <w:r>
        <w:t>für</w:t>
      </w:r>
      <w:r w:rsidR="005E6B7B">
        <w:t xml:space="preserve"> </w:t>
      </w:r>
      <w:r>
        <w:t>die</w:t>
      </w:r>
      <w:r w:rsidR="005E6B7B">
        <w:t xml:space="preserve"> </w:t>
      </w:r>
      <w:r>
        <w:t>ganze</w:t>
      </w:r>
      <w:r w:rsidR="005E6B7B">
        <w:t xml:space="preserve"> </w:t>
      </w:r>
      <w:r>
        <w:t>Christenwelt</w:t>
      </w:r>
      <w:r w:rsidR="005E6B7B">
        <w:t xml:space="preserve"> </w:t>
      </w:r>
      <w:r>
        <w:t>an</w:t>
      </w:r>
      <w:r w:rsidR="005E6B7B">
        <w:t xml:space="preserve"> </w:t>
      </w:r>
      <w:r>
        <w:t>Leib</w:t>
      </w:r>
      <w:r w:rsidR="005E6B7B">
        <w:t xml:space="preserve"> </w:t>
      </w:r>
      <w:r>
        <w:t>und</w:t>
      </w:r>
      <w:r w:rsidR="005E6B7B">
        <w:t xml:space="preserve"> </w:t>
      </w:r>
      <w:r>
        <w:t>Seele</w:t>
      </w:r>
      <w:r w:rsidR="005E6B7B">
        <w:t xml:space="preserve"> </w:t>
      </w:r>
      <w:r>
        <w:t>erwachsen</w:t>
      </w:r>
      <w:r w:rsidR="005E6B7B">
        <w:t xml:space="preserve"> </w:t>
      </w:r>
      <w:r>
        <w:t>würde.</w:t>
      </w:r>
      <w:r w:rsidR="005E6B7B">
        <w:t xml:space="preserve"> </w:t>
      </w:r>
      <w:r>
        <w:t>Da</w:t>
      </w:r>
      <w:r w:rsidR="005E6B7B">
        <w:t xml:space="preserve"> </w:t>
      </w:r>
      <w:r>
        <w:t>nun</w:t>
      </w:r>
      <w:r w:rsidR="005E6B7B">
        <w:t xml:space="preserve"> </w:t>
      </w:r>
      <w:r>
        <w:t>ausgemacht</w:t>
      </w:r>
      <w:r w:rsidR="005E6B7B">
        <w:t xml:space="preserve"> </w:t>
      </w:r>
      <w:r>
        <w:t>ist,</w:t>
      </w:r>
      <w:r w:rsidR="005E6B7B">
        <w:t xml:space="preserve"> </w:t>
      </w:r>
      <w:r>
        <w:t>daß</w:t>
      </w:r>
      <w:r w:rsidR="005E6B7B">
        <w:t xml:space="preserve"> </w:t>
      </w:r>
      <w:r>
        <w:t>es</w:t>
      </w:r>
      <w:r w:rsidR="005E6B7B">
        <w:t xml:space="preserve"> </w:t>
      </w:r>
      <w:r>
        <w:t>auch</w:t>
      </w:r>
      <w:r w:rsidR="005E6B7B">
        <w:t xml:space="preserve"> </w:t>
      </w:r>
      <w:r>
        <w:t>bei</w:t>
      </w:r>
      <w:r w:rsidR="005E6B7B">
        <w:t xml:space="preserve"> </w:t>
      </w:r>
      <w:r>
        <w:t>Euch</w:t>
      </w:r>
      <w:r w:rsidR="005E6B7B">
        <w:t xml:space="preserve"> </w:t>
      </w:r>
      <w:r>
        <w:t>Einige</w:t>
      </w:r>
      <w:r w:rsidR="005E6B7B">
        <w:t xml:space="preserve"> </w:t>
      </w:r>
      <w:r>
        <w:t>gibt,</w:t>
      </w:r>
      <w:r w:rsidR="005E6B7B">
        <w:t xml:space="preserve"> </w:t>
      </w:r>
      <w:r>
        <w:t>die</w:t>
      </w:r>
      <w:r w:rsidR="005E6B7B">
        <w:t xml:space="preserve"> </w:t>
      </w:r>
      <w:r>
        <w:t>das</w:t>
      </w:r>
      <w:r w:rsidR="005E6B7B">
        <w:t xml:space="preserve"> </w:t>
      </w:r>
      <w:r>
        <w:t>heilige</w:t>
      </w:r>
      <w:r w:rsidR="005E6B7B">
        <w:t xml:space="preserve"> </w:t>
      </w:r>
      <w:r>
        <w:t>und</w:t>
      </w:r>
      <w:r w:rsidR="005E6B7B">
        <w:t xml:space="preserve"> </w:t>
      </w:r>
      <w:r>
        <w:t>untrügliche</w:t>
      </w:r>
      <w:r w:rsidR="005E6B7B">
        <w:t xml:space="preserve"> </w:t>
      </w:r>
      <w:r>
        <w:t>Gotteswort</w:t>
      </w:r>
      <w:r w:rsidR="005E6B7B">
        <w:t xml:space="preserve"> </w:t>
      </w:r>
      <w:r>
        <w:t>recht</w:t>
      </w:r>
      <w:r w:rsidR="005E6B7B">
        <w:t xml:space="preserve"> </w:t>
      </w:r>
      <w:r>
        <w:t>und</w:t>
      </w:r>
      <w:r w:rsidR="005E6B7B">
        <w:t xml:space="preserve"> </w:t>
      </w:r>
      <w:r>
        <w:t>treulich</w:t>
      </w:r>
      <w:r w:rsidR="005E6B7B">
        <w:t xml:space="preserve"> </w:t>
      </w:r>
      <w:r>
        <w:t>predigen,</w:t>
      </w:r>
      <w:r w:rsidR="005E6B7B">
        <w:t xml:space="preserve"> </w:t>
      </w:r>
      <w:r>
        <w:t>wie</w:t>
      </w:r>
      <w:r w:rsidR="005E6B7B">
        <w:t xml:space="preserve"> </w:t>
      </w:r>
      <w:r>
        <w:t>besonders</w:t>
      </w:r>
      <w:r w:rsidR="005E6B7B">
        <w:t xml:space="preserve"> </w:t>
      </w:r>
      <w:r>
        <w:t>der</w:t>
      </w:r>
      <w:r w:rsidR="005E6B7B">
        <w:t xml:space="preserve"> </w:t>
      </w:r>
      <w:r>
        <w:t>ehrenwerthe,</w:t>
      </w:r>
      <w:r w:rsidR="005E6B7B">
        <w:t xml:space="preserve"> </w:t>
      </w:r>
      <w:r>
        <w:t>äußerst</w:t>
      </w:r>
      <w:r w:rsidR="005E6B7B">
        <w:t xml:space="preserve"> </w:t>
      </w:r>
      <w:r>
        <w:t>gebildete</w:t>
      </w:r>
      <w:r w:rsidR="005E6B7B">
        <w:t xml:space="preserve"> </w:t>
      </w:r>
      <w:r>
        <w:t>und</w:t>
      </w:r>
      <w:r w:rsidR="005E6B7B">
        <w:t xml:space="preserve"> </w:t>
      </w:r>
      <w:r>
        <w:t>an</w:t>
      </w:r>
      <w:r w:rsidR="005E6B7B">
        <w:t xml:space="preserve"> </w:t>
      </w:r>
      <w:r>
        <w:t>Glauben</w:t>
      </w:r>
      <w:r w:rsidR="005E6B7B">
        <w:t xml:space="preserve"> </w:t>
      </w:r>
      <w:r>
        <w:t>reiche</w:t>
      </w:r>
      <w:r w:rsidR="005E6B7B">
        <w:t xml:space="preserve"> </w:t>
      </w:r>
      <w:r>
        <w:t>Joh.</w:t>
      </w:r>
      <w:r w:rsidR="005E6B7B">
        <w:t xml:space="preserve"> </w:t>
      </w:r>
      <w:r>
        <w:t>Comander,</w:t>
      </w:r>
      <w:r w:rsidR="005E6B7B">
        <w:t xml:space="preserve"> </w:t>
      </w:r>
      <w:r>
        <w:t>deutsch</w:t>
      </w:r>
      <w:r w:rsidR="005E6B7B">
        <w:t xml:space="preserve"> </w:t>
      </w:r>
      <w:r>
        <w:t>Dorfmann</w:t>
      </w:r>
      <w:r w:rsidR="005E6B7B">
        <w:t xml:space="preserve"> </w:t>
      </w:r>
      <w:r>
        <w:t>genannt,</w:t>
      </w:r>
      <w:r w:rsidR="005E6B7B">
        <w:t xml:space="preserve"> </w:t>
      </w:r>
      <w:r>
        <w:t>Lehrer</w:t>
      </w:r>
      <w:r w:rsidR="005E6B7B">
        <w:t xml:space="preserve"> </w:t>
      </w:r>
      <w:r>
        <w:t>der</w:t>
      </w:r>
      <w:r w:rsidR="005E6B7B">
        <w:t xml:space="preserve"> </w:t>
      </w:r>
      <w:r>
        <w:t>edeln</w:t>
      </w:r>
      <w:r w:rsidR="005E6B7B">
        <w:t xml:space="preserve"> </w:t>
      </w:r>
      <w:r>
        <w:t>Stadt</w:t>
      </w:r>
      <w:r w:rsidR="005E6B7B">
        <w:t xml:space="preserve"> </w:t>
      </w:r>
      <w:r>
        <w:t>Chur,</w:t>
      </w:r>
      <w:r w:rsidR="005E6B7B">
        <w:t xml:space="preserve"> </w:t>
      </w:r>
      <w:r>
        <w:t>mir</w:t>
      </w:r>
      <w:r w:rsidR="005E6B7B">
        <w:t xml:space="preserve"> </w:t>
      </w:r>
      <w:r>
        <w:t>von</w:t>
      </w:r>
      <w:r w:rsidR="005E6B7B">
        <w:t xml:space="preserve"> </w:t>
      </w:r>
      <w:r>
        <w:t>Jugend</w:t>
      </w:r>
      <w:r w:rsidR="005E6B7B">
        <w:t xml:space="preserve"> </w:t>
      </w:r>
      <w:r>
        <w:t>auf</w:t>
      </w:r>
      <w:r w:rsidR="005E6B7B">
        <w:t xml:space="preserve"> </w:t>
      </w:r>
      <w:r>
        <w:t>durch</w:t>
      </w:r>
      <w:r w:rsidR="005E6B7B">
        <w:t xml:space="preserve"> </w:t>
      </w:r>
      <w:r>
        <w:t>seine</w:t>
      </w:r>
      <w:r w:rsidR="005E6B7B">
        <w:t xml:space="preserve"> </w:t>
      </w:r>
      <w:r>
        <w:t>Sittenreinheit</w:t>
      </w:r>
      <w:r w:rsidR="005E6B7B">
        <w:t xml:space="preserve"> </w:t>
      </w:r>
      <w:r>
        <w:t>und</w:t>
      </w:r>
      <w:r w:rsidR="005E6B7B">
        <w:t xml:space="preserve"> </w:t>
      </w:r>
      <w:r>
        <w:t>seinen</w:t>
      </w:r>
      <w:r w:rsidR="005E6B7B">
        <w:t xml:space="preserve"> </w:t>
      </w:r>
      <w:r>
        <w:t>Fleiß</w:t>
      </w:r>
      <w:r w:rsidR="005E6B7B">
        <w:t xml:space="preserve"> </w:t>
      </w:r>
      <w:r>
        <w:t>im</w:t>
      </w:r>
      <w:r w:rsidR="005E6B7B">
        <w:t xml:space="preserve"> </w:t>
      </w:r>
      <w:r>
        <w:t>Studieren</w:t>
      </w:r>
      <w:r w:rsidR="005E6B7B">
        <w:t xml:space="preserve"> </w:t>
      </w:r>
      <w:r>
        <w:t>wohl</w:t>
      </w:r>
      <w:r w:rsidR="005E6B7B">
        <w:t xml:space="preserve"> </w:t>
      </w:r>
      <w:r>
        <w:t>bekannt,</w:t>
      </w:r>
      <w:r w:rsidR="005E6B7B">
        <w:t xml:space="preserve"> </w:t>
      </w:r>
      <w:r>
        <w:t>und</w:t>
      </w:r>
      <w:r w:rsidR="005E6B7B">
        <w:t xml:space="preserve"> </w:t>
      </w:r>
      <w:r>
        <w:t>viele</w:t>
      </w:r>
      <w:r w:rsidR="005E6B7B">
        <w:t xml:space="preserve"> </w:t>
      </w:r>
      <w:r>
        <w:t>andere,</w:t>
      </w:r>
      <w:r w:rsidR="005E6B7B">
        <w:t xml:space="preserve"> </w:t>
      </w:r>
      <w:r>
        <w:t>deren</w:t>
      </w:r>
      <w:r w:rsidR="005E6B7B">
        <w:t xml:space="preserve"> </w:t>
      </w:r>
      <w:r>
        <w:t>Namen</w:t>
      </w:r>
      <w:r w:rsidR="005E6B7B">
        <w:t xml:space="preserve"> </w:t>
      </w:r>
      <w:r>
        <w:t>aufzuzählen</w:t>
      </w:r>
      <w:r w:rsidR="005E6B7B">
        <w:t xml:space="preserve"> </w:t>
      </w:r>
      <w:r>
        <w:t>zu</w:t>
      </w:r>
      <w:r w:rsidR="005E6B7B">
        <w:t xml:space="preserve"> </w:t>
      </w:r>
      <w:r>
        <w:t>lang</w:t>
      </w:r>
      <w:r w:rsidR="005E6B7B">
        <w:t xml:space="preserve"> </w:t>
      </w:r>
      <w:r>
        <w:t>wäre</w:t>
      </w:r>
      <w:r w:rsidR="005E6B7B">
        <w:t xml:space="preserve"> </w:t>
      </w:r>
      <w:r>
        <w:t>(Gott</w:t>
      </w:r>
      <w:r w:rsidR="005E6B7B">
        <w:t xml:space="preserve"> </w:t>
      </w:r>
      <w:r>
        <w:t>stärke</w:t>
      </w:r>
      <w:r w:rsidR="005E6B7B">
        <w:t xml:space="preserve"> </w:t>
      </w:r>
      <w:r>
        <w:t>sie</w:t>
      </w:r>
      <w:r w:rsidR="005E6B7B">
        <w:t xml:space="preserve"> </w:t>
      </w:r>
      <w:r>
        <w:t>zu</w:t>
      </w:r>
      <w:r w:rsidR="005E6B7B">
        <w:t xml:space="preserve"> </w:t>
      </w:r>
      <w:r>
        <w:t>allem</w:t>
      </w:r>
      <w:r w:rsidR="005E6B7B">
        <w:t xml:space="preserve"> </w:t>
      </w:r>
      <w:r>
        <w:t>Guten):</w:t>
      </w:r>
      <w:r w:rsidR="005E6B7B">
        <w:t xml:space="preserve"> </w:t>
      </w:r>
      <w:r>
        <w:t>so</w:t>
      </w:r>
      <w:r w:rsidR="005E6B7B">
        <w:t xml:space="preserve"> </w:t>
      </w:r>
      <w:r>
        <w:t>lege</w:t>
      </w:r>
      <w:r w:rsidR="005E6B7B">
        <w:t xml:space="preserve"> </w:t>
      </w:r>
      <w:r>
        <w:t>Eure</w:t>
      </w:r>
      <w:r w:rsidR="005E6B7B">
        <w:t xml:space="preserve"> </w:t>
      </w:r>
      <w:r>
        <w:t>Weisheit</w:t>
      </w:r>
      <w:r w:rsidR="005E6B7B">
        <w:t xml:space="preserve"> </w:t>
      </w:r>
      <w:r>
        <w:t>Hand</w:t>
      </w:r>
      <w:r w:rsidR="005E6B7B">
        <w:t xml:space="preserve"> </w:t>
      </w:r>
      <w:r>
        <w:t>an,</w:t>
      </w:r>
      <w:r w:rsidR="005E6B7B">
        <w:t xml:space="preserve"> </w:t>
      </w:r>
      <w:r>
        <w:t>daß</w:t>
      </w:r>
      <w:r w:rsidR="005E6B7B">
        <w:t xml:space="preserve"> </w:t>
      </w:r>
      <w:r>
        <w:t>denselben</w:t>
      </w:r>
      <w:r w:rsidR="005E6B7B">
        <w:t xml:space="preserve"> </w:t>
      </w:r>
      <w:r>
        <w:t>wider</w:t>
      </w:r>
      <w:r w:rsidR="005E6B7B">
        <w:t xml:space="preserve"> </w:t>
      </w:r>
      <w:r>
        <w:t>Gottes</w:t>
      </w:r>
      <w:r w:rsidR="005E6B7B">
        <w:t xml:space="preserve"> </w:t>
      </w:r>
      <w:r>
        <w:t>Wort</w:t>
      </w:r>
      <w:r w:rsidR="005E6B7B">
        <w:t xml:space="preserve"> </w:t>
      </w:r>
      <w:r>
        <w:t>in</w:t>
      </w:r>
      <w:r w:rsidR="005E6B7B">
        <w:t xml:space="preserve"> </w:t>
      </w:r>
      <w:r>
        <w:t>keinem</w:t>
      </w:r>
      <w:r w:rsidR="005E6B7B">
        <w:t xml:space="preserve"> </w:t>
      </w:r>
      <w:r>
        <w:t>Stück</w:t>
      </w:r>
      <w:r w:rsidR="005E6B7B">
        <w:t xml:space="preserve"> </w:t>
      </w:r>
      <w:r>
        <w:t>Gewalt</w:t>
      </w:r>
      <w:r w:rsidR="005E6B7B">
        <w:t xml:space="preserve"> </w:t>
      </w:r>
      <w:r>
        <w:t>geschehe,</w:t>
      </w:r>
      <w:r w:rsidR="005E6B7B">
        <w:t xml:space="preserve"> </w:t>
      </w:r>
      <w:r>
        <w:t>und</w:t>
      </w:r>
      <w:r w:rsidR="005E6B7B">
        <w:t xml:space="preserve"> </w:t>
      </w:r>
      <w:r>
        <w:t>lasse</w:t>
      </w:r>
      <w:r w:rsidR="005E6B7B">
        <w:t xml:space="preserve"> </w:t>
      </w:r>
      <w:r>
        <w:t>sich</w:t>
      </w:r>
      <w:r w:rsidR="005E6B7B">
        <w:t xml:space="preserve"> </w:t>
      </w:r>
      <w:r>
        <w:t>hierin</w:t>
      </w:r>
      <w:r w:rsidR="005E6B7B">
        <w:t xml:space="preserve"> </w:t>
      </w:r>
      <w:r>
        <w:t>keiner</w:t>
      </w:r>
      <w:r w:rsidR="005E6B7B">
        <w:t xml:space="preserve"> </w:t>
      </w:r>
      <w:r>
        <w:t>ängstigen,</w:t>
      </w:r>
      <w:r w:rsidR="005E6B7B">
        <w:t xml:space="preserve"> </w:t>
      </w:r>
      <w:r>
        <w:t>ob</w:t>
      </w:r>
      <w:r w:rsidR="005E6B7B">
        <w:t xml:space="preserve"> </w:t>
      </w:r>
      <w:r>
        <w:t>einer</w:t>
      </w:r>
      <w:r w:rsidR="005E6B7B">
        <w:t xml:space="preserve"> </w:t>
      </w:r>
      <w:r>
        <w:t>vielleicht</w:t>
      </w:r>
      <w:r w:rsidR="005E6B7B">
        <w:t xml:space="preserve"> </w:t>
      </w:r>
      <w:r>
        <w:t>in</w:t>
      </w:r>
      <w:r w:rsidR="005E6B7B">
        <w:t xml:space="preserve"> </w:t>
      </w:r>
      <w:r>
        <w:t>einigen</w:t>
      </w:r>
      <w:r w:rsidR="005E6B7B">
        <w:t xml:space="preserve"> </w:t>
      </w:r>
      <w:r>
        <w:t>Dingen</w:t>
      </w:r>
      <w:r w:rsidR="005E6B7B">
        <w:t xml:space="preserve"> </w:t>
      </w:r>
      <w:r>
        <w:t>noch</w:t>
      </w:r>
      <w:r w:rsidR="005E6B7B">
        <w:t xml:space="preserve"> </w:t>
      </w:r>
      <w:r>
        <w:t>etwas</w:t>
      </w:r>
      <w:r w:rsidR="005E6B7B">
        <w:t xml:space="preserve"> </w:t>
      </w:r>
      <w:r>
        <w:t>unerfahren</w:t>
      </w:r>
      <w:r w:rsidR="005E6B7B">
        <w:t xml:space="preserve"> </w:t>
      </w:r>
      <w:r>
        <w:t>sich</w:t>
      </w:r>
      <w:r w:rsidR="005E6B7B">
        <w:t xml:space="preserve"> </w:t>
      </w:r>
      <w:r>
        <w:t>verletzt</w:t>
      </w:r>
      <w:r w:rsidR="005E6B7B">
        <w:t xml:space="preserve"> </w:t>
      </w:r>
      <w:r>
        <w:t>oder</w:t>
      </w:r>
      <w:r w:rsidR="005E6B7B">
        <w:t xml:space="preserve"> </w:t>
      </w:r>
      <w:r>
        <w:t>verführt</w:t>
      </w:r>
      <w:r w:rsidR="005E6B7B">
        <w:t xml:space="preserve"> </w:t>
      </w:r>
      <w:r>
        <w:t>glaubt.</w:t>
      </w:r>
      <w:r w:rsidR="005E6B7B">
        <w:t xml:space="preserve"> </w:t>
      </w:r>
      <w:r>
        <w:t>Denn</w:t>
      </w:r>
      <w:r w:rsidR="005E6B7B">
        <w:t xml:space="preserve"> </w:t>
      </w:r>
      <w:r>
        <w:t>wenn</w:t>
      </w:r>
      <w:r w:rsidR="005E6B7B">
        <w:t xml:space="preserve"> </w:t>
      </w:r>
      <w:r>
        <w:t>die</w:t>
      </w:r>
      <w:r w:rsidR="005E6B7B">
        <w:t xml:space="preserve"> </w:t>
      </w:r>
      <w:r>
        <w:t>Menschen</w:t>
      </w:r>
      <w:r w:rsidR="005E6B7B">
        <w:t xml:space="preserve"> </w:t>
      </w:r>
      <w:r>
        <w:t>endlich</w:t>
      </w:r>
      <w:r w:rsidR="005E6B7B">
        <w:t xml:space="preserve"> </w:t>
      </w:r>
      <w:r>
        <w:t>die</w:t>
      </w:r>
      <w:r w:rsidR="005E6B7B">
        <w:t xml:space="preserve"> </w:t>
      </w:r>
      <w:r>
        <w:t>Wahrheit</w:t>
      </w:r>
      <w:r w:rsidR="005E6B7B">
        <w:t xml:space="preserve"> </w:t>
      </w:r>
      <w:r>
        <w:t>erlernen,</w:t>
      </w:r>
      <w:r w:rsidR="005E6B7B">
        <w:t xml:space="preserve"> </w:t>
      </w:r>
      <w:r>
        <w:t>werden</w:t>
      </w:r>
      <w:r w:rsidR="005E6B7B">
        <w:t xml:space="preserve"> </w:t>
      </w:r>
      <w:r>
        <w:t>sie</w:t>
      </w:r>
      <w:r w:rsidR="005E6B7B">
        <w:t xml:space="preserve"> </w:t>
      </w:r>
      <w:r>
        <w:t>sich</w:t>
      </w:r>
      <w:r w:rsidR="005E6B7B">
        <w:t xml:space="preserve"> </w:t>
      </w:r>
      <w:r>
        <w:t>darüber</w:t>
      </w:r>
      <w:r w:rsidR="005E6B7B">
        <w:t xml:space="preserve"> </w:t>
      </w:r>
      <w:r>
        <w:t>freuen;</w:t>
      </w:r>
      <w:r w:rsidR="005E6B7B">
        <w:t xml:space="preserve"> </w:t>
      </w:r>
      <w:r>
        <w:t>und</w:t>
      </w:r>
      <w:r w:rsidR="005E6B7B">
        <w:t xml:space="preserve"> </w:t>
      </w:r>
      <w:r>
        <w:t>was</w:t>
      </w:r>
      <w:r w:rsidR="005E6B7B">
        <w:t xml:space="preserve"> </w:t>
      </w:r>
      <w:r>
        <w:t>sie</w:t>
      </w:r>
      <w:r w:rsidR="005E6B7B">
        <w:t xml:space="preserve"> </w:t>
      </w:r>
      <w:r>
        <w:t>zuerst</w:t>
      </w:r>
      <w:r w:rsidR="005E6B7B">
        <w:t xml:space="preserve"> </w:t>
      </w:r>
      <w:r>
        <w:t>für</w:t>
      </w:r>
      <w:r w:rsidR="005E6B7B">
        <w:t xml:space="preserve"> </w:t>
      </w:r>
      <w:r>
        <w:t>schrecklich</w:t>
      </w:r>
      <w:r w:rsidR="005E6B7B">
        <w:t xml:space="preserve"> </w:t>
      </w:r>
      <w:r>
        <w:t>erachteten,</w:t>
      </w:r>
      <w:r w:rsidR="005E6B7B">
        <w:t xml:space="preserve"> </w:t>
      </w:r>
      <w:r>
        <w:t>darüber</w:t>
      </w:r>
      <w:r w:rsidR="005E6B7B">
        <w:t xml:space="preserve"> </w:t>
      </w:r>
      <w:r>
        <w:t>werden</w:t>
      </w:r>
      <w:r w:rsidR="005E6B7B">
        <w:t xml:space="preserve"> </w:t>
      </w:r>
      <w:r>
        <w:t>sie</w:t>
      </w:r>
      <w:r w:rsidR="005E6B7B">
        <w:t xml:space="preserve"> </w:t>
      </w:r>
      <w:r>
        <w:t>nachher</w:t>
      </w:r>
      <w:r w:rsidR="005E6B7B">
        <w:t xml:space="preserve"> </w:t>
      </w:r>
      <w:r>
        <w:t>lachen,</w:t>
      </w:r>
      <w:r w:rsidR="005E6B7B">
        <w:t xml:space="preserve"> </w:t>
      </w:r>
      <w:r>
        <w:t>wie</w:t>
      </w:r>
      <w:r w:rsidR="005E6B7B">
        <w:t xml:space="preserve"> </w:t>
      </w:r>
      <w:r>
        <w:t>unser</w:t>
      </w:r>
      <w:r w:rsidR="005E6B7B">
        <w:t xml:space="preserve"> </w:t>
      </w:r>
      <w:r>
        <w:t>hochgeliebter</w:t>
      </w:r>
      <w:r w:rsidR="005E6B7B">
        <w:t xml:space="preserve"> </w:t>
      </w:r>
      <w:r>
        <w:t>Herr</w:t>
      </w:r>
      <w:r w:rsidR="005E6B7B">
        <w:t xml:space="preserve"> </w:t>
      </w:r>
      <w:r>
        <w:t>Jesus</w:t>
      </w:r>
      <w:r w:rsidR="005E6B7B">
        <w:t xml:space="preserve"> </w:t>
      </w:r>
      <w:r>
        <w:t>Christus</w:t>
      </w:r>
      <w:r w:rsidR="005E6B7B">
        <w:t xml:space="preserve"> </w:t>
      </w:r>
      <w:r>
        <w:t>sagte:</w:t>
      </w:r>
      <w:r w:rsidR="005E6B7B">
        <w:t xml:space="preserve"> </w:t>
      </w:r>
      <w:r>
        <w:t>was</w:t>
      </w:r>
      <w:r w:rsidR="005E6B7B">
        <w:t xml:space="preserve"> </w:t>
      </w:r>
      <w:r>
        <w:t>bei</w:t>
      </w:r>
      <w:r w:rsidR="005E6B7B">
        <w:t xml:space="preserve"> </w:t>
      </w:r>
      <w:r>
        <w:t>den</w:t>
      </w:r>
      <w:r w:rsidR="005E6B7B">
        <w:t xml:space="preserve"> </w:t>
      </w:r>
      <w:r>
        <w:t>Menschen</w:t>
      </w:r>
      <w:r w:rsidR="005E6B7B">
        <w:t xml:space="preserve"> </w:t>
      </w:r>
      <w:r>
        <w:t>hoch</w:t>
      </w:r>
      <w:r w:rsidR="005E6B7B">
        <w:t xml:space="preserve"> </w:t>
      </w:r>
      <w:r>
        <w:t>ist,</w:t>
      </w:r>
      <w:r w:rsidR="005E6B7B">
        <w:t xml:space="preserve"> </w:t>
      </w:r>
      <w:r>
        <w:t>das</w:t>
      </w:r>
      <w:r w:rsidR="005E6B7B">
        <w:t xml:space="preserve"> </w:t>
      </w:r>
      <w:r>
        <w:t>ist</w:t>
      </w:r>
      <w:r w:rsidR="005E6B7B">
        <w:t xml:space="preserve"> </w:t>
      </w:r>
      <w:r>
        <w:t>bei</w:t>
      </w:r>
      <w:r w:rsidR="005E6B7B">
        <w:t xml:space="preserve"> </w:t>
      </w:r>
      <w:r>
        <w:t>Gott</w:t>
      </w:r>
      <w:r w:rsidR="005E6B7B">
        <w:t xml:space="preserve"> </w:t>
      </w:r>
      <w:r>
        <w:t>ein</w:t>
      </w:r>
      <w:r w:rsidR="005E6B7B">
        <w:t xml:space="preserve"> </w:t>
      </w:r>
      <w:r>
        <w:t>Gräuel“</w:t>
      </w:r>
      <w:r w:rsidR="005E6B7B">
        <w:t xml:space="preserve"> </w:t>
      </w:r>
      <w:r>
        <w:t>(Luc.</w:t>
      </w:r>
      <w:r w:rsidR="005E6B7B">
        <w:t xml:space="preserve"> </w:t>
      </w:r>
      <w:r>
        <w:t>16,</w:t>
      </w:r>
      <w:r w:rsidR="005E6B7B">
        <w:t xml:space="preserve"> </w:t>
      </w:r>
      <w:r>
        <w:t>15).</w:t>
      </w:r>
      <w:r w:rsidR="005E6B7B">
        <w:t xml:space="preserve"> </w:t>
      </w:r>
      <w:r>
        <w:t>Besehet</w:t>
      </w:r>
      <w:r w:rsidR="005E6B7B">
        <w:t xml:space="preserve"> </w:t>
      </w:r>
      <w:r>
        <w:t>also</w:t>
      </w:r>
      <w:r w:rsidR="005E6B7B">
        <w:t xml:space="preserve"> </w:t>
      </w:r>
      <w:r>
        <w:t>das</w:t>
      </w:r>
      <w:r w:rsidR="005E6B7B">
        <w:t xml:space="preserve"> </w:t>
      </w:r>
      <w:r>
        <w:t>Wort</w:t>
      </w:r>
      <w:r w:rsidR="005E6B7B">
        <w:t xml:space="preserve"> </w:t>
      </w:r>
      <w:r>
        <w:t>Gottes</w:t>
      </w:r>
      <w:r w:rsidR="005E6B7B">
        <w:t xml:space="preserve"> </w:t>
      </w:r>
      <w:r>
        <w:t>in</w:t>
      </w:r>
      <w:r w:rsidR="005E6B7B">
        <w:t xml:space="preserve"> </w:t>
      </w:r>
      <w:r>
        <w:t>den</w:t>
      </w:r>
      <w:r w:rsidR="005E6B7B">
        <w:t xml:space="preserve"> </w:t>
      </w:r>
      <w:r>
        <w:t>heiligen</w:t>
      </w:r>
      <w:r w:rsidR="005E6B7B">
        <w:t xml:space="preserve"> </w:t>
      </w:r>
      <w:r>
        <w:t>Büchern</w:t>
      </w:r>
      <w:r w:rsidR="005E6B7B">
        <w:t xml:space="preserve"> </w:t>
      </w:r>
      <w:r>
        <w:t>des</w:t>
      </w:r>
      <w:r w:rsidR="005E6B7B">
        <w:t xml:space="preserve"> </w:t>
      </w:r>
      <w:r>
        <w:t>N.</w:t>
      </w:r>
      <w:r w:rsidR="005E6B7B">
        <w:t xml:space="preserve"> </w:t>
      </w:r>
      <w:r>
        <w:t>und</w:t>
      </w:r>
      <w:r w:rsidR="005E6B7B">
        <w:t xml:space="preserve"> </w:t>
      </w:r>
      <w:r>
        <w:t>A.</w:t>
      </w:r>
      <w:r w:rsidR="005E6B7B">
        <w:t xml:space="preserve"> </w:t>
      </w:r>
      <w:r>
        <w:t>Testaments,</w:t>
      </w:r>
      <w:r w:rsidR="005E6B7B">
        <w:t xml:space="preserve"> </w:t>
      </w:r>
      <w:r>
        <w:t>und</w:t>
      </w:r>
      <w:r w:rsidR="005E6B7B">
        <w:t xml:space="preserve"> </w:t>
      </w:r>
      <w:r>
        <w:t>lasset</w:t>
      </w:r>
      <w:r w:rsidR="005E6B7B">
        <w:t xml:space="preserve"> </w:t>
      </w:r>
      <w:r>
        <w:t>Euch</w:t>
      </w:r>
      <w:r w:rsidR="005E6B7B">
        <w:t xml:space="preserve"> </w:t>
      </w:r>
      <w:r>
        <w:t>durchaus</w:t>
      </w:r>
      <w:r w:rsidR="005E6B7B">
        <w:t xml:space="preserve"> </w:t>
      </w:r>
      <w:r>
        <w:t>nicht</w:t>
      </w:r>
      <w:r w:rsidR="005E6B7B">
        <w:t xml:space="preserve"> </w:t>
      </w:r>
      <w:r>
        <w:t>davon</w:t>
      </w:r>
      <w:r w:rsidR="005E6B7B">
        <w:t xml:space="preserve"> </w:t>
      </w:r>
      <w:r>
        <w:t>abbringen.</w:t>
      </w:r>
      <w:r w:rsidR="005E6B7B">
        <w:t xml:space="preserve"> </w:t>
      </w:r>
      <w:r>
        <w:t>Denn</w:t>
      </w:r>
      <w:r w:rsidR="005E6B7B">
        <w:t xml:space="preserve"> </w:t>
      </w:r>
      <w:r>
        <w:t>Gott</w:t>
      </w:r>
      <w:r w:rsidR="005E6B7B">
        <w:t xml:space="preserve"> </w:t>
      </w:r>
      <w:r>
        <w:t>kann</w:t>
      </w:r>
      <w:r w:rsidR="005E6B7B">
        <w:t xml:space="preserve"> </w:t>
      </w:r>
      <w:r>
        <w:t>uns</w:t>
      </w:r>
      <w:r w:rsidR="005E6B7B">
        <w:t xml:space="preserve"> </w:t>
      </w:r>
      <w:r>
        <w:t>nicht</w:t>
      </w:r>
      <w:r w:rsidR="005E6B7B">
        <w:t xml:space="preserve"> </w:t>
      </w:r>
      <w:r>
        <w:t>belügen,</w:t>
      </w:r>
      <w:r w:rsidR="005E6B7B">
        <w:t xml:space="preserve"> </w:t>
      </w:r>
      <w:r>
        <w:t>noch</w:t>
      </w:r>
      <w:r w:rsidR="005E6B7B">
        <w:t xml:space="preserve"> </w:t>
      </w:r>
      <w:r>
        <w:t>sein</w:t>
      </w:r>
      <w:r w:rsidR="005E6B7B">
        <w:t xml:space="preserve"> </w:t>
      </w:r>
      <w:r>
        <w:t>Wort</w:t>
      </w:r>
      <w:r w:rsidR="005E6B7B">
        <w:t xml:space="preserve"> </w:t>
      </w:r>
      <w:r>
        <w:t>trügen;</w:t>
      </w:r>
      <w:r w:rsidR="005E6B7B">
        <w:t xml:space="preserve"> </w:t>
      </w:r>
      <w:r>
        <w:t>die</w:t>
      </w:r>
      <w:r w:rsidR="005E6B7B">
        <w:t xml:space="preserve"> </w:t>
      </w:r>
      <w:r>
        <w:t>Menschen</w:t>
      </w:r>
      <w:r w:rsidR="005E6B7B">
        <w:t xml:space="preserve"> </w:t>
      </w:r>
      <w:r>
        <w:t>aber</w:t>
      </w:r>
      <w:r w:rsidR="005E6B7B">
        <w:t xml:space="preserve"> </w:t>
      </w:r>
      <w:r>
        <w:t>können</w:t>
      </w:r>
      <w:r w:rsidR="005E6B7B">
        <w:t xml:space="preserve"> </w:t>
      </w:r>
      <w:r>
        <w:t>betrügen,</w:t>
      </w:r>
      <w:r w:rsidR="005E6B7B">
        <w:t xml:space="preserve"> </w:t>
      </w:r>
      <w:r>
        <w:t>so</w:t>
      </w:r>
      <w:r w:rsidR="005E6B7B">
        <w:t xml:space="preserve"> </w:t>
      </w:r>
      <w:r>
        <w:t>hoch</w:t>
      </w:r>
      <w:r w:rsidR="005E6B7B">
        <w:t xml:space="preserve"> </w:t>
      </w:r>
      <w:r>
        <w:t>und</w:t>
      </w:r>
      <w:r w:rsidR="005E6B7B">
        <w:t xml:space="preserve"> </w:t>
      </w:r>
      <w:r>
        <w:t>so</w:t>
      </w:r>
      <w:r w:rsidR="005E6B7B">
        <w:t xml:space="preserve"> </w:t>
      </w:r>
      <w:r>
        <w:t>viel</w:t>
      </w:r>
      <w:r w:rsidR="005E6B7B">
        <w:t xml:space="preserve"> </w:t>
      </w:r>
      <w:r>
        <w:t>sie</w:t>
      </w:r>
      <w:r w:rsidR="005E6B7B">
        <w:t xml:space="preserve"> </w:t>
      </w:r>
      <w:r>
        <w:t>auch</w:t>
      </w:r>
      <w:r w:rsidR="005E6B7B">
        <w:t xml:space="preserve"> </w:t>
      </w:r>
      <w:r>
        <w:t>sein</w:t>
      </w:r>
      <w:r w:rsidR="005E6B7B">
        <w:t xml:space="preserve"> </w:t>
      </w:r>
      <w:r>
        <w:t>mögen.</w:t>
      </w:r>
      <w:r w:rsidR="005E6B7B">
        <w:t xml:space="preserve"> </w:t>
      </w:r>
      <w:r>
        <w:t>Betrachtet</w:t>
      </w:r>
      <w:r w:rsidR="005E6B7B">
        <w:t xml:space="preserve"> </w:t>
      </w:r>
      <w:r>
        <w:t>das</w:t>
      </w:r>
      <w:r w:rsidR="005E6B7B">
        <w:t xml:space="preserve"> </w:t>
      </w:r>
      <w:r>
        <w:t>Heil</w:t>
      </w:r>
      <w:r w:rsidR="005E6B7B">
        <w:t xml:space="preserve"> </w:t>
      </w:r>
      <w:r>
        <w:t>und</w:t>
      </w:r>
      <w:r w:rsidR="005E6B7B">
        <w:t xml:space="preserve"> </w:t>
      </w:r>
      <w:r>
        <w:t>den</w:t>
      </w:r>
      <w:r w:rsidR="005E6B7B">
        <w:t xml:space="preserve"> </w:t>
      </w:r>
      <w:r>
        <w:t>Frieden</w:t>
      </w:r>
      <w:r w:rsidR="005E6B7B">
        <w:t xml:space="preserve"> </w:t>
      </w:r>
      <w:r>
        <w:t>unserer</w:t>
      </w:r>
      <w:r w:rsidR="005E6B7B">
        <w:t xml:space="preserve"> </w:t>
      </w:r>
      <w:r>
        <w:t>Gewissen,</w:t>
      </w:r>
      <w:r w:rsidR="005E6B7B">
        <w:t xml:space="preserve"> </w:t>
      </w:r>
      <w:r>
        <w:t>die</w:t>
      </w:r>
      <w:r w:rsidR="005E6B7B">
        <w:t xml:space="preserve"> </w:t>
      </w:r>
      <w:r>
        <w:t>allein</w:t>
      </w:r>
      <w:r w:rsidR="005E6B7B">
        <w:t xml:space="preserve"> </w:t>
      </w:r>
      <w:r>
        <w:t>im</w:t>
      </w:r>
      <w:r w:rsidR="005E6B7B">
        <w:t xml:space="preserve"> </w:t>
      </w:r>
      <w:r>
        <w:t>Worte</w:t>
      </w:r>
      <w:r w:rsidR="005E6B7B">
        <w:t xml:space="preserve"> </w:t>
      </w:r>
      <w:r>
        <w:t>Gottes</w:t>
      </w:r>
      <w:r w:rsidR="005E6B7B">
        <w:t xml:space="preserve"> </w:t>
      </w:r>
      <w:r>
        <w:t>sich</w:t>
      </w:r>
      <w:r w:rsidR="005E6B7B">
        <w:t xml:space="preserve"> </w:t>
      </w:r>
      <w:r>
        <w:t>beruhigen</w:t>
      </w:r>
      <w:r w:rsidR="005E6B7B">
        <w:t xml:space="preserve"> </w:t>
      </w:r>
      <w:r>
        <w:t>können,</w:t>
      </w:r>
      <w:r w:rsidR="005E6B7B">
        <w:t xml:space="preserve"> </w:t>
      </w:r>
      <w:r>
        <w:t>und</w:t>
      </w:r>
      <w:r w:rsidR="005E6B7B">
        <w:t xml:space="preserve"> </w:t>
      </w:r>
      <w:r>
        <w:t>laßt</w:t>
      </w:r>
      <w:r w:rsidR="005E6B7B">
        <w:t xml:space="preserve"> </w:t>
      </w:r>
      <w:r>
        <w:t>Euch</w:t>
      </w:r>
      <w:r w:rsidR="005E6B7B">
        <w:t xml:space="preserve"> </w:t>
      </w:r>
      <w:r>
        <w:t>nicht</w:t>
      </w:r>
      <w:r w:rsidR="005E6B7B">
        <w:t xml:space="preserve"> </w:t>
      </w:r>
      <w:r>
        <w:t>zu</w:t>
      </w:r>
      <w:r w:rsidR="005E6B7B">
        <w:t xml:space="preserve"> </w:t>
      </w:r>
      <w:r>
        <w:t>Schulden</w:t>
      </w:r>
      <w:r w:rsidR="005E6B7B">
        <w:t xml:space="preserve"> </w:t>
      </w:r>
      <w:r>
        <w:t>kommen,</w:t>
      </w:r>
      <w:r w:rsidR="005E6B7B">
        <w:t xml:space="preserve"> </w:t>
      </w:r>
      <w:r>
        <w:t>daß</w:t>
      </w:r>
      <w:r w:rsidR="005E6B7B">
        <w:t xml:space="preserve"> </w:t>
      </w:r>
      <w:r>
        <w:t>ihnen</w:t>
      </w:r>
      <w:r w:rsidR="005E6B7B">
        <w:t xml:space="preserve"> </w:t>
      </w:r>
      <w:r>
        <w:t>dieses</w:t>
      </w:r>
      <w:r w:rsidR="005E6B7B">
        <w:t xml:space="preserve"> </w:t>
      </w:r>
      <w:r>
        <w:t>je</w:t>
      </w:r>
      <w:r w:rsidR="005E6B7B">
        <w:t xml:space="preserve"> </w:t>
      </w:r>
      <w:r>
        <w:t>entrissen</w:t>
      </w:r>
      <w:r w:rsidR="005E6B7B">
        <w:t xml:space="preserve"> </w:t>
      </w:r>
      <w:r>
        <w:t>und</w:t>
      </w:r>
      <w:r w:rsidR="005E6B7B">
        <w:t xml:space="preserve"> </w:t>
      </w:r>
      <w:r>
        <w:t>des</w:t>
      </w:r>
      <w:r w:rsidR="005E6B7B">
        <w:t xml:space="preserve"> </w:t>
      </w:r>
      <w:r>
        <w:t>Papstes</w:t>
      </w:r>
      <w:r w:rsidR="005E6B7B">
        <w:t xml:space="preserve"> </w:t>
      </w:r>
      <w:r>
        <w:t>geiziges,</w:t>
      </w:r>
      <w:r w:rsidR="005E6B7B">
        <w:t xml:space="preserve"> </w:t>
      </w:r>
      <w:r>
        <w:t>trügerisches,</w:t>
      </w:r>
      <w:r w:rsidR="005E6B7B">
        <w:t xml:space="preserve"> </w:t>
      </w:r>
      <w:r>
        <w:t>verfängliches</w:t>
      </w:r>
      <w:r w:rsidR="005E6B7B">
        <w:t xml:space="preserve"> </w:t>
      </w:r>
      <w:r>
        <w:t>Wort</w:t>
      </w:r>
      <w:r w:rsidR="005E6B7B">
        <w:t xml:space="preserve"> </w:t>
      </w:r>
      <w:r>
        <w:t>wieder</w:t>
      </w:r>
      <w:r w:rsidR="005E6B7B">
        <w:t xml:space="preserve"> </w:t>
      </w:r>
      <w:r>
        <w:t>ihnen</w:t>
      </w:r>
      <w:r w:rsidR="005E6B7B">
        <w:t xml:space="preserve"> </w:t>
      </w:r>
      <w:r>
        <w:t>beigebracht</w:t>
      </w:r>
      <w:r w:rsidR="005E6B7B">
        <w:t xml:space="preserve"> </w:t>
      </w:r>
      <w:r>
        <w:t>werde.</w:t>
      </w:r>
      <w:r w:rsidR="005E6B7B">
        <w:t xml:space="preserve"> </w:t>
      </w:r>
      <w:r>
        <w:t>Denn</w:t>
      </w:r>
      <w:r w:rsidR="005E6B7B">
        <w:t xml:space="preserve"> </w:t>
      </w:r>
      <w:r>
        <w:t>wie</w:t>
      </w:r>
      <w:r w:rsidR="005E6B7B">
        <w:t xml:space="preserve"> </w:t>
      </w:r>
      <w:r>
        <w:t>der</w:t>
      </w:r>
      <w:r w:rsidR="005E6B7B">
        <w:t xml:space="preserve"> </w:t>
      </w:r>
      <w:r>
        <w:t>Prophet</w:t>
      </w:r>
      <w:r w:rsidR="005E6B7B">
        <w:t xml:space="preserve"> </w:t>
      </w:r>
      <w:r>
        <w:t>Amos</w:t>
      </w:r>
      <w:r w:rsidR="005E6B7B">
        <w:t xml:space="preserve"> </w:t>
      </w:r>
      <w:r>
        <w:t>sagt:</w:t>
      </w:r>
      <w:r w:rsidR="005E6B7B">
        <w:t xml:space="preserve"> </w:t>
      </w:r>
      <w:r>
        <w:t>„wenn</w:t>
      </w:r>
      <w:r w:rsidR="005E6B7B">
        <w:t xml:space="preserve"> </w:t>
      </w:r>
      <w:r>
        <w:t>ein</w:t>
      </w:r>
      <w:r w:rsidR="005E6B7B">
        <w:t xml:space="preserve"> </w:t>
      </w:r>
      <w:r>
        <w:t>Löwe</w:t>
      </w:r>
      <w:r w:rsidR="005E6B7B">
        <w:t xml:space="preserve"> </w:t>
      </w:r>
      <w:r>
        <w:t>brüllt,</w:t>
      </w:r>
      <w:r w:rsidR="005E6B7B">
        <w:t xml:space="preserve"> </w:t>
      </w:r>
      <w:r>
        <w:t>wer</w:t>
      </w:r>
      <w:r w:rsidR="005E6B7B">
        <w:t xml:space="preserve"> </w:t>
      </w:r>
      <w:r>
        <w:t>sollte</w:t>
      </w:r>
      <w:r w:rsidR="005E6B7B">
        <w:t xml:space="preserve"> </w:t>
      </w:r>
      <w:r>
        <w:t>ihn</w:t>
      </w:r>
      <w:r w:rsidR="005E6B7B">
        <w:t xml:space="preserve"> </w:t>
      </w:r>
      <w:r>
        <w:t>nicht</w:t>
      </w:r>
      <w:r w:rsidR="005E6B7B">
        <w:t xml:space="preserve"> </w:t>
      </w:r>
      <w:r>
        <w:t>fürchten?“</w:t>
      </w:r>
      <w:r w:rsidR="005E6B7B">
        <w:t xml:space="preserve"> </w:t>
      </w:r>
      <w:r>
        <w:t>so,</w:t>
      </w:r>
      <w:r w:rsidR="005E6B7B">
        <w:t xml:space="preserve"> </w:t>
      </w:r>
      <w:r>
        <w:t>wenn</w:t>
      </w:r>
      <w:r w:rsidR="005E6B7B">
        <w:t xml:space="preserve"> </w:t>
      </w:r>
      <w:r>
        <w:t>Gott</w:t>
      </w:r>
      <w:r w:rsidR="005E6B7B">
        <w:t xml:space="preserve"> </w:t>
      </w:r>
      <w:r>
        <w:t>sein</w:t>
      </w:r>
      <w:r w:rsidR="005E6B7B">
        <w:t xml:space="preserve"> </w:t>
      </w:r>
      <w:r>
        <w:t>Wort</w:t>
      </w:r>
      <w:r w:rsidR="005E6B7B">
        <w:t xml:space="preserve"> </w:t>
      </w:r>
      <w:r>
        <w:t>hervorrüstet</w:t>
      </w:r>
      <w:r w:rsidR="005E6B7B">
        <w:t xml:space="preserve"> </w:t>
      </w:r>
      <w:r>
        <w:t>und</w:t>
      </w:r>
      <w:r w:rsidR="005E6B7B">
        <w:t xml:space="preserve"> </w:t>
      </w:r>
      <w:r>
        <w:t>stellt:</w:t>
      </w:r>
      <w:r w:rsidR="005E6B7B">
        <w:t xml:space="preserve"> </w:t>
      </w:r>
      <w:r>
        <w:t>wer</w:t>
      </w:r>
      <w:r w:rsidR="005E6B7B">
        <w:t xml:space="preserve"> </w:t>
      </w:r>
      <w:r>
        <w:t>sollte</w:t>
      </w:r>
      <w:r w:rsidR="005E6B7B">
        <w:t xml:space="preserve"> </w:t>
      </w:r>
      <w:r>
        <w:t>nicht</w:t>
      </w:r>
      <w:r w:rsidR="005E6B7B">
        <w:t xml:space="preserve"> </w:t>
      </w:r>
      <w:r>
        <w:t>zuhören</w:t>
      </w:r>
      <w:r w:rsidR="005E6B7B">
        <w:t xml:space="preserve"> </w:t>
      </w:r>
      <w:r>
        <w:t>und</w:t>
      </w:r>
      <w:r w:rsidR="005E6B7B">
        <w:t xml:space="preserve"> </w:t>
      </w:r>
      <w:r>
        <w:t>gehorchen?</w:t>
      </w:r>
      <w:r w:rsidR="005E6B7B">
        <w:t xml:space="preserve"> </w:t>
      </w:r>
      <w:r>
        <w:t>Gott</w:t>
      </w:r>
      <w:r w:rsidR="005E6B7B">
        <w:t xml:space="preserve"> </w:t>
      </w:r>
      <w:r>
        <w:t>öffnet</w:t>
      </w:r>
      <w:r w:rsidR="005E6B7B">
        <w:t xml:space="preserve"> </w:t>
      </w:r>
      <w:r>
        <w:t>sein</w:t>
      </w:r>
      <w:r w:rsidR="005E6B7B">
        <w:t xml:space="preserve"> </w:t>
      </w:r>
      <w:r>
        <w:t>Wort</w:t>
      </w:r>
      <w:r w:rsidR="005E6B7B">
        <w:t xml:space="preserve"> </w:t>
      </w:r>
      <w:r>
        <w:t>nicht</w:t>
      </w:r>
      <w:r w:rsidR="005E6B7B">
        <w:t xml:space="preserve"> </w:t>
      </w:r>
      <w:r>
        <w:t>ohne</w:t>
      </w:r>
      <w:r w:rsidR="005E6B7B">
        <w:t xml:space="preserve"> </w:t>
      </w:r>
      <w:r>
        <w:t>schwere</w:t>
      </w:r>
      <w:r w:rsidR="005E6B7B">
        <w:t xml:space="preserve"> </w:t>
      </w:r>
      <w:r>
        <w:t>Beschwerden</w:t>
      </w:r>
      <w:r w:rsidR="005E6B7B">
        <w:t xml:space="preserve"> </w:t>
      </w:r>
      <w:r>
        <w:t>und</w:t>
      </w:r>
      <w:r w:rsidR="005E6B7B">
        <w:t xml:space="preserve"> </w:t>
      </w:r>
      <w:r>
        <w:t>Strafen</w:t>
      </w:r>
      <w:r w:rsidR="005E6B7B">
        <w:t xml:space="preserve"> </w:t>
      </w:r>
      <w:r>
        <w:t>derer,</w:t>
      </w:r>
      <w:r w:rsidR="005E6B7B">
        <w:t xml:space="preserve"> </w:t>
      </w:r>
      <w:r>
        <w:t>welche</w:t>
      </w:r>
      <w:r w:rsidR="005E6B7B">
        <w:t xml:space="preserve"> </w:t>
      </w:r>
      <w:r>
        <w:t>es</w:t>
      </w:r>
      <w:r w:rsidR="005E6B7B">
        <w:t xml:space="preserve"> </w:t>
      </w:r>
      <w:r>
        <w:t>nicht</w:t>
      </w:r>
      <w:r w:rsidR="005E6B7B">
        <w:t xml:space="preserve"> </w:t>
      </w:r>
      <w:r>
        <w:t>hören</w:t>
      </w:r>
      <w:r w:rsidR="005E6B7B">
        <w:t xml:space="preserve"> </w:t>
      </w:r>
      <w:r>
        <w:t>wollen,</w:t>
      </w:r>
      <w:r w:rsidR="005E6B7B">
        <w:t xml:space="preserve"> </w:t>
      </w:r>
      <w:r>
        <w:t>dagegen</w:t>
      </w:r>
      <w:r w:rsidR="005E6B7B">
        <w:t xml:space="preserve"> </w:t>
      </w:r>
      <w:r>
        <w:t>zum</w:t>
      </w:r>
      <w:r w:rsidR="005E6B7B">
        <w:t xml:space="preserve"> </w:t>
      </w:r>
      <w:r>
        <w:t>großen</w:t>
      </w:r>
      <w:r w:rsidR="005E6B7B">
        <w:t xml:space="preserve"> </w:t>
      </w:r>
      <w:r>
        <w:t>Nutzen</w:t>
      </w:r>
      <w:r w:rsidR="005E6B7B">
        <w:t xml:space="preserve"> </w:t>
      </w:r>
      <w:r>
        <w:t>für</w:t>
      </w:r>
      <w:r w:rsidR="005E6B7B">
        <w:t xml:space="preserve"> </w:t>
      </w:r>
      <w:r>
        <w:t>Leib</w:t>
      </w:r>
      <w:r w:rsidR="005E6B7B">
        <w:t xml:space="preserve"> </w:t>
      </w:r>
      <w:r>
        <w:t>und</w:t>
      </w:r>
      <w:r w:rsidR="005E6B7B">
        <w:t xml:space="preserve"> </w:t>
      </w:r>
      <w:r>
        <w:t>Seele</w:t>
      </w:r>
      <w:r w:rsidR="005E6B7B">
        <w:t xml:space="preserve"> </w:t>
      </w:r>
      <w:r>
        <w:t>derer,</w:t>
      </w:r>
      <w:r w:rsidR="005E6B7B">
        <w:t xml:space="preserve"> </w:t>
      </w:r>
      <w:r>
        <w:t>welche</w:t>
      </w:r>
      <w:r w:rsidR="005E6B7B">
        <w:t xml:space="preserve"> </w:t>
      </w:r>
      <w:r>
        <w:t>ihm</w:t>
      </w:r>
      <w:r w:rsidR="005E6B7B">
        <w:t xml:space="preserve"> </w:t>
      </w:r>
      <w:r>
        <w:t>folgen.</w:t>
      </w:r>
      <w:r w:rsidR="005E6B7B">
        <w:t xml:space="preserve"> </w:t>
      </w:r>
      <w:r>
        <w:t>Ein</w:t>
      </w:r>
      <w:r w:rsidR="005E6B7B">
        <w:t xml:space="preserve"> </w:t>
      </w:r>
      <w:r>
        <w:t>Denkmal</w:t>
      </w:r>
      <w:r w:rsidR="005E6B7B">
        <w:t xml:space="preserve"> </w:t>
      </w:r>
      <w:r>
        <w:t>hievon</w:t>
      </w:r>
      <w:r w:rsidR="005E6B7B">
        <w:t xml:space="preserve"> </w:t>
      </w:r>
      <w:r>
        <w:t>ist</w:t>
      </w:r>
      <w:r w:rsidR="005E6B7B">
        <w:t xml:space="preserve"> </w:t>
      </w:r>
      <w:r>
        <w:t>die</w:t>
      </w:r>
      <w:r w:rsidR="005E6B7B">
        <w:t xml:space="preserve"> </w:t>
      </w:r>
      <w:r>
        <w:t>furchtbare</w:t>
      </w:r>
      <w:r w:rsidR="005E6B7B">
        <w:t xml:space="preserve"> </w:t>
      </w:r>
      <w:r>
        <w:t>Zerstörung</w:t>
      </w:r>
      <w:r w:rsidR="005E6B7B">
        <w:t xml:space="preserve"> </w:t>
      </w:r>
      <w:r>
        <w:t>Jerusalems</w:t>
      </w:r>
      <w:r w:rsidR="005E6B7B">
        <w:t xml:space="preserve"> </w:t>
      </w:r>
      <w:r>
        <w:t>darum,</w:t>
      </w:r>
      <w:r w:rsidR="005E6B7B">
        <w:t xml:space="preserve"> </w:t>
      </w:r>
      <w:r>
        <w:t>daß</w:t>
      </w:r>
      <w:r w:rsidR="005E6B7B">
        <w:t xml:space="preserve"> </w:t>
      </w:r>
      <w:r>
        <w:t>sie</w:t>
      </w:r>
      <w:r w:rsidR="005E6B7B">
        <w:t xml:space="preserve"> </w:t>
      </w:r>
      <w:r>
        <w:t>das</w:t>
      </w:r>
      <w:r w:rsidR="005E6B7B">
        <w:t xml:space="preserve"> </w:t>
      </w:r>
      <w:r>
        <w:t>Wort,</w:t>
      </w:r>
      <w:r w:rsidR="005E6B7B">
        <w:t xml:space="preserve"> </w:t>
      </w:r>
      <w:r>
        <w:t>das</w:t>
      </w:r>
      <w:r w:rsidR="005E6B7B">
        <w:t xml:space="preserve"> </w:t>
      </w:r>
      <w:r>
        <w:t>ist,</w:t>
      </w:r>
      <w:r w:rsidR="005E6B7B">
        <w:t xml:space="preserve"> </w:t>
      </w:r>
      <w:r>
        <w:t>den</w:t>
      </w:r>
      <w:r w:rsidR="005E6B7B">
        <w:t xml:space="preserve"> </w:t>
      </w:r>
      <w:r>
        <w:t>Sohn</w:t>
      </w:r>
      <w:r w:rsidR="005E6B7B">
        <w:t xml:space="preserve"> </w:t>
      </w:r>
      <w:r>
        <w:t>Gottes</w:t>
      </w:r>
      <w:r w:rsidR="005E6B7B">
        <w:t xml:space="preserve"> </w:t>
      </w:r>
      <w:r>
        <w:t>nicht</w:t>
      </w:r>
      <w:r w:rsidR="005E6B7B">
        <w:t xml:space="preserve"> </w:t>
      </w:r>
      <w:r>
        <w:t>aufnahmen,</w:t>
      </w:r>
      <w:r w:rsidR="005E6B7B">
        <w:t xml:space="preserve"> </w:t>
      </w:r>
      <w:r>
        <w:t>und</w:t>
      </w:r>
      <w:r w:rsidR="005E6B7B">
        <w:t xml:space="preserve"> </w:t>
      </w:r>
      <w:r>
        <w:t>umgekehrt</w:t>
      </w:r>
      <w:r w:rsidR="005E6B7B">
        <w:t xml:space="preserve"> </w:t>
      </w:r>
      <w:r>
        <w:t>das</w:t>
      </w:r>
      <w:r w:rsidR="005E6B7B">
        <w:t xml:space="preserve"> </w:t>
      </w:r>
      <w:r>
        <w:t>Beispiel</w:t>
      </w:r>
      <w:r w:rsidR="005E6B7B">
        <w:t xml:space="preserve"> </w:t>
      </w:r>
      <w:r>
        <w:t>Ninive’s,</w:t>
      </w:r>
      <w:r w:rsidR="005E6B7B">
        <w:t xml:space="preserve"> </w:t>
      </w:r>
      <w:r>
        <w:t>das,</w:t>
      </w:r>
      <w:r w:rsidR="005E6B7B">
        <w:t xml:space="preserve"> </w:t>
      </w:r>
      <w:r>
        <w:t>da</w:t>
      </w:r>
      <w:r w:rsidR="005E6B7B">
        <w:t xml:space="preserve"> </w:t>
      </w:r>
      <w:r>
        <w:t>es</w:t>
      </w:r>
      <w:r w:rsidR="005E6B7B">
        <w:t xml:space="preserve"> </w:t>
      </w:r>
      <w:r>
        <w:t>sich</w:t>
      </w:r>
      <w:r w:rsidR="005E6B7B">
        <w:t xml:space="preserve"> </w:t>
      </w:r>
      <w:r>
        <w:t>nach</w:t>
      </w:r>
      <w:r w:rsidR="005E6B7B">
        <w:t xml:space="preserve"> </w:t>
      </w:r>
      <w:r>
        <w:t>dem</w:t>
      </w:r>
      <w:r w:rsidR="005E6B7B">
        <w:t xml:space="preserve"> </w:t>
      </w:r>
      <w:r>
        <w:t>Wort</w:t>
      </w:r>
      <w:r w:rsidR="005E6B7B">
        <w:t xml:space="preserve"> </w:t>
      </w:r>
      <w:r>
        <w:t>Gottes</w:t>
      </w:r>
      <w:r w:rsidR="005E6B7B">
        <w:t xml:space="preserve"> </w:t>
      </w:r>
      <w:r>
        <w:t>reformirte,</w:t>
      </w:r>
      <w:r w:rsidR="005E6B7B">
        <w:t xml:space="preserve"> </w:t>
      </w:r>
      <w:r>
        <w:t>unversehrt</w:t>
      </w:r>
      <w:r w:rsidR="005E6B7B">
        <w:t xml:space="preserve"> </w:t>
      </w:r>
      <w:r>
        <w:t>blieb.</w:t>
      </w:r>
      <w:r w:rsidR="005E6B7B">
        <w:t xml:space="preserve"> </w:t>
      </w:r>
      <w:r>
        <w:t>Deßhalb</w:t>
      </w:r>
      <w:r w:rsidR="005E6B7B">
        <w:t xml:space="preserve"> </w:t>
      </w:r>
      <w:r>
        <w:t>fromme,</w:t>
      </w:r>
      <w:r w:rsidR="005E6B7B">
        <w:t xml:space="preserve"> </w:t>
      </w:r>
      <w:r>
        <w:t>würdige,</w:t>
      </w:r>
      <w:r w:rsidR="005E6B7B">
        <w:t xml:space="preserve"> </w:t>
      </w:r>
      <w:r>
        <w:t>weise,</w:t>
      </w:r>
      <w:r w:rsidR="005E6B7B">
        <w:t xml:space="preserve"> </w:t>
      </w:r>
      <w:r>
        <w:t>geliebte</w:t>
      </w:r>
      <w:r w:rsidR="005E6B7B">
        <w:t xml:space="preserve"> </w:t>
      </w:r>
      <w:r>
        <w:t>Herren!</w:t>
      </w:r>
      <w:r w:rsidR="005E6B7B">
        <w:t xml:space="preserve"> </w:t>
      </w:r>
      <w:r>
        <w:t>lasset</w:t>
      </w:r>
      <w:r w:rsidR="005E6B7B">
        <w:t xml:space="preserve"> </w:t>
      </w:r>
      <w:r>
        <w:t>Euch</w:t>
      </w:r>
      <w:r w:rsidR="005E6B7B">
        <w:t xml:space="preserve"> </w:t>
      </w:r>
      <w:r>
        <w:t>nicht</w:t>
      </w:r>
      <w:r w:rsidR="005E6B7B">
        <w:t xml:space="preserve"> </w:t>
      </w:r>
      <w:r>
        <w:t>von</w:t>
      </w:r>
      <w:r w:rsidR="005E6B7B">
        <w:t xml:space="preserve"> </w:t>
      </w:r>
      <w:r>
        <w:t>denen</w:t>
      </w:r>
      <w:r w:rsidR="005E6B7B">
        <w:t xml:space="preserve"> </w:t>
      </w:r>
      <w:r>
        <w:t>verführen,</w:t>
      </w:r>
      <w:r w:rsidR="005E6B7B">
        <w:t xml:space="preserve"> </w:t>
      </w:r>
      <w:r>
        <w:t>welche</w:t>
      </w:r>
      <w:r w:rsidR="005E6B7B">
        <w:t xml:space="preserve"> </w:t>
      </w:r>
      <w:r>
        <w:t>mit</w:t>
      </w:r>
      <w:r w:rsidR="005E6B7B">
        <w:t xml:space="preserve"> </w:t>
      </w:r>
      <w:r>
        <w:t>heimlichen</w:t>
      </w:r>
      <w:r w:rsidR="005E6B7B">
        <w:t xml:space="preserve"> </w:t>
      </w:r>
      <w:r>
        <w:t>falschen</w:t>
      </w:r>
      <w:r w:rsidR="005E6B7B">
        <w:t xml:space="preserve"> </w:t>
      </w:r>
      <w:r>
        <w:t>Beschuldigungen</w:t>
      </w:r>
      <w:r w:rsidR="005E6B7B">
        <w:t xml:space="preserve"> </w:t>
      </w:r>
      <w:r>
        <w:t>gegen</w:t>
      </w:r>
      <w:r w:rsidR="005E6B7B">
        <w:t xml:space="preserve"> </w:t>
      </w:r>
      <w:r>
        <w:t>Gottes</w:t>
      </w:r>
      <w:r w:rsidR="005E6B7B">
        <w:t xml:space="preserve"> </w:t>
      </w:r>
      <w:r>
        <w:t>Wort,</w:t>
      </w:r>
      <w:r w:rsidR="005E6B7B">
        <w:t xml:space="preserve"> </w:t>
      </w:r>
      <w:r>
        <w:t>seine</w:t>
      </w:r>
      <w:r w:rsidR="005E6B7B">
        <w:t xml:space="preserve"> </w:t>
      </w:r>
      <w:r>
        <w:t>Prediger</w:t>
      </w:r>
      <w:r w:rsidR="005E6B7B">
        <w:t xml:space="preserve"> </w:t>
      </w:r>
      <w:r>
        <w:t>und</w:t>
      </w:r>
      <w:r w:rsidR="005E6B7B">
        <w:t xml:space="preserve"> </w:t>
      </w:r>
      <w:r>
        <w:t>treuen</w:t>
      </w:r>
      <w:r w:rsidR="005E6B7B">
        <w:t xml:space="preserve"> </w:t>
      </w:r>
      <w:r>
        <w:t>und</w:t>
      </w:r>
      <w:r w:rsidR="005E6B7B">
        <w:t xml:space="preserve"> </w:t>
      </w:r>
      <w:r>
        <w:t>gehorsamen</w:t>
      </w:r>
      <w:r w:rsidR="005E6B7B">
        <w:t xml:space="preserve"> </w:t>
      </w:r>
      <w:r>
        <w:t>Diener</w:t>
      </w:r>
      <w:r w:rsidR="005E6B7B">
        <w:t xml:space="preserve"> </w:t>
      </w:r>
      <w:r>
        <w:t>reizen</w:t>
      </w:r>
      <w:r w:rsidR="005E6B7B">
        <w:t xml:space="preserve"> </w:t>
      </w:r>
      <w:r>
        <w:t>und</w:t>
      </w:r>
      <w:r w:rsidR="005E6B7B">
        <w:t xml:space="preserve"> </w:t>
      </w:r>
      <w:r>
        <w:t>die</w:t>
      </w:r>
      <w:r w:rsidR="005E6B7B">
        <w:t xml:space="preserve"> </w:t>
      </w:r>
      <w:r>
        <w:t>Menge</w:t>
      </w:r>
      <w:r w:rsidR="005E6B7B">
        <w:t xml:space="preserve"> </w:t>
      </w:r>
      <w:r>
        <w:t>hetzen.</w:t>
      </w:r>
      <w:r w:rsidR="005E6B7B">
        <w:t xml:space="preserve"> </w:t>
      </w:r>
      <w:r>
        <w:t>Der</w:t>
      </w:r>
      <w:r w:rsidR="005E6B7B">
        <w:t xml:space="preserve"> </w:t>
      </w:r>
      <w:r>
        <w:t>Teufel</w:t>
      </w:r>
      <w:r w:rsidR="005E6B7B">
        <w:t xml:space="preserve"> </w:t>
      </w:r>
      <w:r>
        <w:t>pflegt</w:t>
      </w:r>
      <w:r w:rsidR="005E6B7B">
        <w:t xml:space="preserve"> </w:t>
      </w:r>
      <w:r>
        <w:t>nicht</w:t>
      </w:r>
      <w:r w:rsidR="005E6B7B">
        <w:t xml:space="preserve"> </w:t>
      </w:r>
      <w:r>
        <w:t>anders</w:t>
      </w:r>
      <w:r w:rsidR="005E6B7B">
        <w:t xml:space="preserve"> </w:t>
      </w:r>
      <w:r>
        <w:t>zu</w:t>
      </w:r>
      <w:r w:rsidR="005E6B7B">
        <w:t xml:space="preserve"> </w:t>
      </w:r>
      <w:r>
        <w:t>handeln:</w:t>
      </w:r>
      <w:r w:rsidR="005E6B7B">
        <w:t xml:space="preserve"> </w:t>
      </w:r>
      <w:r>
        <w:t>er</w:t>
      </w:r>
      <w:r w:rsidR="005E6B7B">
        <w:t xml:space="preserve"> </w:t>
      </w:r>
      <w:r>
        <w:t>kann</w:t>
      </w:r>
      <w:r w:rsidR="005E6B7B">
        <w:t xml:space="preserve"> </w:t>
      </w:r>
      <w:r>
        <w:t>und</w:t>
      </w:r>
      <w:r w:rsidR="005E6B7B">
        <w:t xml:space="preserve"> </w:t>
      </w:r>
      <w:r>
        <w:t>vermag</w:t>
      </w:r>
      <w:r w:rsidR="005E6B7B">
        <w:t xml:space="preserve"> </w:t>
      </w:r>
      <w:r>
        <w:t>nichts</w:t>
      </w:r>
      <w:r w:rsidR="005E6B7B">
        <w:t xml:space="preserve"> </w:t>
      </w:r>
      <w:r>
        <w:t>mit</w:t>
      </w:r>
      <w:r w:rsidR="005E6B7B">
        <w:t xml:space="preserve"> </w:t>
      </w:r>
      <w:r>
        <w:t>der</w:t>
      </w:r>
      <w:r w:rsidR="005E6B7B">
        <w:t xml:space="preserve"> </w:t>
      </w:r>
      <w:r>
        <w:t>Wahrheit;</w:t>
      </w:r>
      <w:r w:rsidR="005E6B7B">
        <w:t xml:space="preserve"> </w:t>
      </w:r>
      <w:r>
        <w:t>deßhalb</w:t>
      </w:r>
      <w:r w:rsidR="005E6B7B">
        <w:t xml:space="preserve"> </w:t>
      </w:r>
      <w:r>
        <w:t>flüchtet</w:t>
      </w:r>
      <w:r w:rsidR="005E6B7B">
        <w:t xml:space="preserve"> </w:t>
      </w:r>
      <w:r>
        <w:t>er</w:t>
      </w:r>
      <w:r w:rsidR="005E6B7B">
        <w:t xml:space="preserve"> </w:t>
      </w:r>
      <w:r>
        <w:t>sich</w:t>
      </w:r>
      <w:r w:rsidR="005E6B7B">
        <w:t xml:space="preserve"> </w:t>
      </w:r>
      <w:r>
        <w:t>zu</w:t>
      </w:r>
      <w:r w:rsidR="005E6B7B">
        <w:t xml:space="preserve"> </w:t>
      </w:r>
      <w:r>
        <w:t>seinen</w:t>
      </w:r>
      <w:r w:rsidR="005E6B7B">
        <w:t xml:space="preserve"> </w:t>
      </w:r>
      <w:r>
        <w:t>Waffen,</w:t>
      </w:r>
      <w:r w:rsidR="005E6B7B">
        <w:t xml:space="preserve"> </w:t>
      </w:r>
      <w:r>
        <w:t>die</w:t>
      </w:r>
      <w:r w:rsidR="005E6B7B">
        <w:t xml:space="preserve"> </w:t>
      </w:r>
      <w:r>
        <w:t>Lügen,</w:t>
      </w:r>
      <w:r w:rsidR="005E6B7B">
        <w:t xml:space="preserve"> </w:t>
      </w:r>
      <w:r>
        <w:t>Verwirrung</w:t>
      </w:r>
      <w:r w:rsidR="005E6B7B">
        <w:t xml:space="preserve"> </w:t>
      </w:r>
      <w:r>
        <w:t>und</w:t>
      </w:r>
      <w:r w:rsidR="005E6B7B">
        <w:t xml:space="preserve"> </w:t>
      </w:r>
      <w:r>
        <w:t>Zerrüttung</w:t>
      </w:r>
      <w:r w:rsidR="005E6B7B">
        <w:t xml:space="preserve"> </w:t>
      </w:r>
      <w:r>
        <w:t>sind.</w:t>
      </w:r>
      <w:r w:rsidR="005E6B7B">
        <w:t xml:space="preserve"> </w:t>
      </w:r>
      <w:r>
        <w:t>Obwohl</w:t>
      </w:r>
      <w:r w:rsidR="005E6B7B">
        <w:t xml:space="preserve"> </w:t>
      </w:r>
      <w:r>
        <w:t>die</w:t>
      </w:r>
      <w:r w:rsidR="005E6B7B">
        <w:t xml:space="preserve"> </w:t>
      </w:r>
      <w:r>
        <w:t>Feinde</w:t>
      </w:r>
      <w:r w:rsidR="005E6B7B">
        <w:t xml:space="preserve"> </w:t>
      </w:r>
      <w:r>
        <w:t>der</w:t>
      </w:r>
      <w:r w:rsidR="005E6B7B">
        <w:t xml:space="preserve"> </w:t>
      </w:r>
      <w:r>
        <w:t>Wahrheit</w:t>
      </w:r>
      <w:r w:rsidR="005E6B7B">
        <w:t xml:space="preserve"> </w:t>
      </w:r>
      <w:r>
        <w:t>deren</w:t>
      </w:r>
      <w:r w:rsidR="005E6B7B">
        <w:t xml:space="preserve"> </w:t>
      </w:r>
      <w:r>
        <w:t>Verehrer</w:t>
      </w:r>
      <w:r w:rsidR="005E6B7B">
        <w:t xml:space="preserve"> </w:t>
      </w:r>
      <w:r>
        <w:t>allweg</w:t>
      </w:r>
      <w:r w:rsidR="005E6B7B">
        <w:t xml:space="preserve"> </w:t>
      </w:r>
      <w:r>
        <w:t>der</w:t>
      </w:r>
      <w:r w:rsidR="005E6B7B">
        <w:t xml:space="preserve"> </w:t>
      </w:r>
      <w:r>
        <w:t>Unwahrheit</w:t>
      </w:r>
      <w:r w:rsidR="005E6B7B">
        <w:t xml:space="preserve"> </w:t>
      </w:r>
      <w:r>
        <w:t>beschuldigen,</w:t>
      </w:r>
      <w:r w:rsidR="005E6B7B">
        <w:t xml:space="preserve"> </w:t>
      </w:r>
      <w:r>
        <w:t>ist</w:t>
      </w:r>
      <w:r w:rsidR="005E6B7B">
        <w:t xml:space="preserve"> </w:t>
      </w:r>
      <w:r>
        <w:t>doch</w:t>
      </w:r>
      <w:r w:rsidR="005E6B7B">
        <w:t xml:space="preserve"> </w:t>
      </w:r>
      <w:r>
        <w:t>offenbar,</w:t>
      </w:r>
      <w:r w:rsidR="005E6B7B">
        <w:t xml:space="preserve"> </w:t>
      </w:r>
      <w:r>
        <w:t>daß</w:t>
      </w:r>
      <w:r w:rsidR="005E6B7B">
        <w:t xml:space="preserve"> </w:t>
      </w:r>
      <w:r>
        <w:t>die</w:t>
      </w:r>
      <w:r w:rsidR="005E6B7B">
        <w:t xml:space="preserve"> </w:t>
      </w:r>
      <w:r>
        <w:t>welche</w:t>
      </w:r>
      <w:r w:rsidR="005E6B7B">
        <w:t xml:space="preserve"> </w:t>
      </w:r>
      <w:r>
        <w:t>das</w:t>
      </w:r>
      <w:r w:rsidR="005E6B7B">
        <w:t xml:space="preserve"> </w:t>
      </w:r>
      <w:r>
        <w:t>Wort</w:t>
      </w:r>
      <w:r w:rsidR="005E6B7B">
        <w:t xml:space="preserve"> </w:t>
      </w:r>
      <w:r>
        <w:t>Gottes</w:t>
      </w:r>
      <w:r w:rsidR="005E6B7B">
        <w:t xml:space="preserve"> </w:t>
      </w:r>
      <w:r>
        <w:t>annehmen,</w:t>
      </w:r>
      <w:r w:rsidR="005E6B7B">
        <w:t xml:space="preserve"> </w:t>
      </w:r>
      <w:r>
        <w:t>so</w:t>
      </w:r>
      <w:r w:rsidR="005E6B7B">
        <w:t xml:space="preserve"> </w:t>
      </w:r>
      <w:r>
        <w:t>redlich</w:t>
      </w:r>
      <w:r w:rsidR="005E6B7B">
        <w:t xml:space="preserve"> </w:t>
      </w:r>
      <w:r>
        <w:t>sich</w:t>
      </w:r>
      <w:r w:rsidR="005E6B7B">
        <w:t xml:space="preserve"> </w:t>
      </w:r>
      <w:r>
        <w:t>darstellen,</w:t>
      </w:r>
      <w:r w:rsidR="005E6B7B">
        <w:t xml:space="preserve"> </w:t>
      </w:r>
      <w:r>
        <w:t>und</w:t>
      </w:r>
      <w:r w:rsidR="005E6B7B">
        <w:t xml:space="preserve"> </w:t>
      </w:r>
      <w:r>
        <w:t>die</w:t>
      </w:r>
      <w:r w:rsidR="005E6B7B">
        <w:t xml:space="preserve"> </w:t>
      </w:r>
      <w:r>
        <w:t>Feinde</w:t>
      </w:r>
      <w:r w:rsidR="005E6B7B">
        <w:t xml:space="preserve"> </w:t>
      </w:r>
      <w:r>
        <w:t>nichts</w:t>
      </w:r>
      <w:r w:rsidR="005E6B7B">
        <w:t xml:space="preserve"> </w:t>
      </w:r>
      <w:r>
        <w:t>gegen</w:t>
      </w:r>
      <w:r w:rsidR="005E6B7B">
        <w:t xml:space="preserve"> </w:t>
      </w:r>
      <w:r>
        <w:t>sie</w:t>
      </w:r>
      <w:r w:rsidR="005E6B7B">
        <w:t xml:space="preserve"> </w:t>
      </w:r>
      <w:r>
        <w:t>vermögen,</w:t>
      </w:r>
      <w:r w:rsidR="005E6B7B">
        <w:t xml:space="preserve"> </w:t>
      </w:r>
      <w:r>
        <w:t>daß</w:t>
      </w:r>
      <w:r w:rsidR="005E6B7B">
        <w:t xml:space="preserve"> </w:t>
      </w:r>
      <w:r>
        <w:t>Kinder</w:t>
      </w:r>
      <w:r w:rsidR="005E6B7B">
        <w:t xml:space="preserve"> </w:t>
      </w:r>
      <w:r>
        <w:t>sehen</w:t>
      </w:r>
      <w:r w:rsidR="005E6B7B">
        <w:t xml:space="preserve"> </w:t>
      </w:r>
      <w:r>
        <w:t>mögen,</w:t>
      </w:r>
      <w:r w:rsidR="005E6B7B">
        <w:t xml:space="preserve"> </w:t>
      </w:r>
      <w:r>
        <w:t>welches</w:t>
      </w:r>
      <w:r w:rsidR="005E6B7B">
        <w:t xml:space="preserve"> </w:t>
      </w:r>
      <w:r>
        <w:t>die</w:t>
      </w:r>
      <w:r w:rsidR="005E6B7B">
        <w:t xml:space="preserve"> </w:t>
      </w:r>
      <w:r>
        <w:t>Aufrührer,</w:t>
      </w:r>
      <w:r w:rsidR="005E6B7B">
        <w:t xml:space="preserve"> </w:t>
      </w:r>
      <w:r>
        <w:t>und</w:t>
      </w:r>
      <w:r w:rsidR="005E6B7B">
        <w:t xml:space="preserve"> </w:t>
      </w:r>
      <w:r>
        <w:t>welches</w:t>
      </w:r>
      <w:r w:rsidR="005E6B7B">
        <w:t xml:space="preserve"> </w:t>
      </w:r>
      <w:r>
        <w:t>die</w:t>
      </w:r>
      <w:r w:rsidR="005E6B7B">
        <w:t xml:space="preserve"> </w:t>
      </w:r>
      <w:r>
        <w:t>seien,</w:t>
      </w:r>
      <w:r w:rsidR="005E6B7B">
        <w:t xml:space="preserve"> </w:t>
      </w:r>
      <w:r>
        <w:t>die</w:t>
      </w:r>
      <w:r w:rsidR="005E6B7B">
        <w:t xml:space="preserve"> </w:t>
      </w:r>
      <w:r>
        <w:t>nach</w:t>
      </w:r>
      <w:r w:rsidR="005E6B7B">
        <w:t xml:space="preserve"> </w:t>
      </w:r>
      <w:r>
        <w:t>christlicher</w:t>
      </w:r>
      <w:r w:rsidR="005E6B7B">
        <w:t xml:space="preserve"> </w:t>
      </w:r>
      <w:r>
        <w:t>Sitte</w:t>
      </w:r>
      <w:r w:rsidR="005E6B7B">
        <w:t xml:space="preserve"> </w:t>
      </w:r>
      <w:r>
        <w:t>Frieden</w:t>
      </w:r>
      <w:r w:rsidR="005E6B7B">
        <w:t xml:space="preserve"> </w:t>
      </w:r>
      <w:r>
        <w:t>stiften.</w:t>
      </w:r>
      <w:r w:rsidR="005E6B7B">
        <w:t xml:space="preserve"> </w:t>
      </w:r>
      <w:r>
        <w:t>Wie</w:t>
      </w:r>
      <w:r w:rsidR="005E6B7B">
        <w:t xml:space="preserve"> </w:t>
      </w:r>
      <w:r>
        <w:t>auch</w:t>
      </w:r>
      <w:r w:rsidR="005E6B7B">
        <w:t xml:space="preserve"> </w:t>
      </w:r>
      <w:r>
        <w:t>heutiges</w:t>
      </w:r>
      <w:r w:rsidR="005E6B7B">
        <w:t xml:space="preserve"> </w:t>
      </w:r>
      <w:r>
        <w:t>Tags</w:t>
      </w:r>
      <w:r w:rsidR="005E6B7B">
        <w:t xml:space="preserve"> </w:t>
      </w:r>
      <w:r>
        <w:t>meinen</w:t>
      </w:r>
      <w:r w:rsidR="005E6B7B">
        <w:t xml:space="preserve"> </w:t>
      </w:r>
      <w:r>
        <w:t>Herrn</w:t>
      </w:r>
      <w:r w:rsidR="005E6B7B">
        <w:t xml:space="preserve"> </w:t>
      </w:r>
      <w:r>
        <w:t>von</w:t>
      </w:r>
      <w:r w:rsidR="005E6B7B">
        <w:t xml:space="preserve"> </w:t>
      </w:r>
      <w:r>
        <w:t>Zürich</w:t>
      </w:r>
      <w:r w:rsidR="005E6B7B">
        <w:t xml:space="preserve"> </w:t>
      </w:r>
      <w:r>
        <w:t>begegnet,</w:t>
      </w:r>
      <w:r w:rsidR="005E6B7B">
        <w:t xml:space="preserve"> </w:t>
      </w:r>
      <w:r>
        <w:t>von</w:t>
      </w:r>
      <w:r w:rsidR="005E6B7B">
        <w:t xml:space="preserve"> </w:t>
      </w:r>
      <w:r>
        <w:t>welchen</w:t>
      </w:r>
      <w:r w:rsidR="005E6B7B">
        <w:t xml:space="preserve"> </w:t>
      </w:r>
      <w:r>
        <w:t>man</w:t>
      </w:r>
      <w:r w:rsidR="005E6B7B">
        <w:t xml:space="preserve"> </w:t>
      </w:r>
      <w:r>
        <w:t>Euch</w:t>
      </w:r>
      <w:r w:rsidR="005E6B7B">
        <w:t xml:space="preserve"> </w:t>
      </w:r>
      <w:r>
        <w:t>hinterbringt,</w:t>
      </w:r>
      <w:r w:rsidR="005E6B7B">
        <w:t xml:space="preserve"> </w:t>
      </w:r>
      <w:r>
        <w:t>sie</w:t>
      </w:r>
      <w:r w:rsidR="005E6B7B">
        <w:t xml:space="preserve"> </w:t>
      </w:r>
      <w:r>
        <w:t>seien</w:t>
      </w:r>
      <w:r w:rsidR="005E6B7B">
        <w:t xml:space="preserve"> </w:t>
      </w:r>
      <w:r>
        <w:t>aufrührerisch,</w:t>
      </w:r>
      <w:r w:rsidR="005E6B7B">
        <w:t xml:space="preserve"> </w:t>
      </w:r>
      <w:r>
        <w:t>suchen</w:t>
      </w:r>
      <w:r w:rsidR="005E6B7B">
        <w:t xml:space="preserve"> </w:t>
      </w:r>
      <w:r>
        <w:t>fremde</w:t>
      </w:r>
      <w:r w:rsidR="005E6B7B">
        <w:t xml:space="preserve"> </w:t>
      </w:r>
      <w:r>
        <w:t>Hülfe,</w:t>
      </w:r>
      <w:r w:rsidR="005E6B7B">
        <w:t xml:space="preserve"> </w:t>
      </w:r>
      <w:r>
        <w:t>verachten</w:t>
      </w:r>
      <w:r w:rsidR="005E6B7B">
        <w:t xml:space="preserve"> </w:t>
      </w:r>
      <w:r>
        <w:t>das</w:t>
      </w:r>
      <w:r w:rsidR="005E6B7B">
        <w:t xml:space="preserve"> </w:t>
      </w:r>
      <w:r>
        <w:t>Recht,</w:t>
      </w:r>
      <w:r w:rsidR="005E6B7B">
        <w:t xml:space="preserve"> </w:t>
      </w:r>
      <w:r>
        <w:t>lassen</w:t>
      </w:r>
      <w:r w:rsidR="005E6B7B">
        <w:t xml:space="preserve"> </w:t>
      </w:r>
      <w:r>
        <w:t>Vergehen</w:t>
      </w:r>
      <w:r w:rsidR="005E6B7B">
        <w:t xml:space="preserve"> </w:t>
      </w:r>
      <w:r>
        <w:t>unbestraft,</w:t>
      </w:r>
      <w:r w:rsidR="005E6B7B">
        <w:t xml:space="preserve"> </w:t>
      </w:r>
      <w:r>
        <w:t>nehmen</w:t>
      </w:r>
      <w:r w:rsidR="005E6B7B">
        <w:t xml:space="preserve"> </w:t>
      </w:r>
      <w:r>
        <w:t>billige</w:t>
      </w:r>
      <w:r w:rsidR="005E6B7B">
        <w:t xml:space="preserve"> </w:t>
      </w:r>
      <w:r>
        <w:t>Verträge</w:t>
      </w:r>
      <w:r w:rsidR="005E6B7B">
        <w:t xml:space="preserve"> </w:t>
      </w:r>
      <w:r>
        <w:t>und</w:t>
      </w:r>
      <w:r w:rsidR="005E6B7B">
        <w:t xml:space="preserve"> </w:t>
      </w:r>
      <w:r>
        <w:t>friedliche</w:t>
      </w:r>
      <w:r w:rsidR="005E6B7B">
        <w:t xml:space="preserve"> </w:t>
      </w:r>
      <w:r>
        <w:t>Uebereinkünfte</w:t>
      </w:r>
      <w:r w:rsidR="005E6B7B">
        <w:t xml:space="preserve"> </w:t>
      </w:r>
      <w:r>
        <w:t>nicht</w:t>
      </w:r>
      <w:r w:rsidR="005E6B7B">
        <w:t xml:space="preserve"> </w:t>
      </w:r>
      <w:r>
        <w:t>an,</w:t>
      </w:r>
      <w:r w:rsidR="005E6B7B">
        <w:t xml:space="preserve"> </w:t>
      </w:r>
      <w:r>
        <w:t>was</w:t>
      </w:r>
      <w:r w:rsidR="005E6B7B">
        <w:t xml:space="preserve"> </w:t>
      </w:r>
      <w:r>
        <w:t>doch</w:t>
      </w:r>
      <w:r w:rsidR="005E6B7B">
        <w:t xml:space="preserve"> </w:t>
      </w:r>
      <w:r>
        <w:t>alles</w:t>
      </w:r>
      <w:r w:rsidR="005E6B7B">
        <w:t xml:space="preserve"> </w:t>
      </w:r>
      <w:r>
        <w:t>erfunden</w:t>
      </w:r>
      <w:r w:rsidR="005E6B7B">
        <w:t xml:space="preserve"> </w:t>
      </w:r>
      <w:r>
        <w:t>und</w:t>
      </w:r>
      <w:r w:rsidR="005E6B7B">
        <w:t xml:space="preserve"> </w:t>
      </w:r>
      <w:r>
        <w:t>gegen</w:t>
      </w:r>
      <w:r w:rsidR="005E6B7B">
        <w:t xml:space="preserve"> </w:t>
      </w:r>
      <w:r>
        <w:t>die</w:t>
      </w:r>
      <w:r w:rsidR="005E6B7B">
        <w:t xml:space="preserve"> </w:t>
      </w:r>
      <w:r>
        <w:t>Wahrheit</w:t>
      </w:r>
      <w:r w:rsidR="005E6B7B">
        <w:t xml:space="preserve"> </w:t>
      </w:r>
      <w:r>
        <w:t>gesagt</w:t>
      </w:r>
      <w:r w:rsidR="005E6B7B">
        <w:t xml:space="preserve"> </w:t>
      </w:r>
      <w:r>
        <w:t>ist.</w:t>
      </w:r>
      <w:r w:rsidR="005E6B7B">
        <w:t xml:space="preserve"> </w:t>
      </w:r>
      <w:r>
        <w:t>Denn</w:t>
      </w:r>
      <w:r w:rsidR="005E6B7B">
        <w:t xml:space="preserve"> </w:t>
      </w:r>
      <w:r>
        <w:t>sie</w:t>
      </w:r>
      <w:r w:rsidR="005E6B7B">
        <w:t xml:space="preserve"> </w:t>
      </w:r>
      <w:r>
        <w:t>duldeten</w:t>
      </w:r>
      <w:r w:rsidR="005E6B7B">
        <w:t xml:space="preserve"> </w:t>
      </w:r>
      <w:r>
        <w:t>um</w:t>
      </w:r>
      <w:r w:rsidR="005E6B7B">
        <w:t xml:space="preserve"> </w:t>
      </w:r>
      <w:r>
        <w:t>des</w:t>
      </w:r>
      <w:r w:rsidR="005E6B7B">
        <w:t xml:space="preserve"> </w:t>
      </w:r>
      <w:r>
        <w:t>Friedens</w:t>
      </w:r>
      <w:r w:rsidR="005E6B7B">
        <w:t xml:space="preserve"> </w:t>
      </w:r>
      <w:r>
        <w:t>und</w:t>
      </w:r>
      <w:r w:rsidR="005E6B7B">
        <w:t xml:space="preserve"> </w:t>
      </w:r>
      <w:r>
        <w:t>der</w:t>
      </w:r>
      <w:r w:rsidR="005E6B7B">
        <w:t xml:space="preserve"> </w:t>
      </w:r>
      <w:r>
        <w:t>Ehre</w:t>
      </w:r>
      <w:r w:rsidR="005E6B7B">
        <w:t xml:space="preserve"> </w:t>
      </w:r>
      <w:r>
        <w:t>Gottes</w:t>
      </w:r>
      <w:r w:rsidR="005E6B7B">
        <w:t xml:space="preserve"> </w:t>
      </w:r>
      <w:r>
        <w:t>willen</w:t>
      </w:r>
      <w:r w:rsidR="005E6B7B">
        <w:t xml:space="preserve"> </w:t>
      </w:r>
      <w:r>
        <w:t>seither</w:t>
      </w:r>
      <w:r w:rsidR="005E6B7B">
        <w:t xml:space="preserve"> </w:t>
      </w:r>
      <w:r>
        <w:t>Unleidliches,</w:t>
      </w:r>
      <w:r w:rsidR="005E6B7B">
        <w:t xml:space="preserve"> </w:t>
      </w:r>
      <w:r>
        <w:t>so</w:t>
      </w:r>
      <w:r w:rsidR="005E6B7B">
        <w:t xml:space="preserve"> </w:t>
      </w:r>
      <w:r>
        <w:t>daß,</w:t>
      </w:r>
      <w:r w:rsidR="005E6B7B">
        <w:t xml:space="preserve"> </w:t>
      </w:r>
      <w:r>
        <w:t>wenn</w:t>
      </w:r>
      <w:r w:rsidR="005E6B7B">
        <w:t xml:space="preserve"> </w:t>
      </w:r>
      <w:r>
        <w:t>sie</w:t>
      </w:r>
      <w:r w:rsidR="005E6B7B">
        <w:t xml:space="preserve"> </w:t>
      </w:r>
      <w:r>
        <w:t>sich</w:t>
      </w:r>
      <w:r w:rsidR="005E6B7B">
        <w:t xml:space="preserve"> </w:t>
      </w:r>
      <w:r>
        <w:t>nicht</w:t>
      </w:r>
      <w:r w:rsidR="005E6B7B">
        <w:t xml:space="preserve"> </w:t>
      </w:r>
      <w:r>
        <w:t>vor</w:t>
      </w:r>
      <w:r w:rsidR="005E6B7B">
        <w:t xml:space="preserve"> </w:t>
      </w:r>
      <w:r>
        <w:t>Zerwürfniß</w:t>
      </w:r>
      <w:r w:rsidR="005E6B7B">
        <w:t xml:space="preserve"> </w:t>
      </w:r>
      <w:r>
        <w:t>hüteten,</w:t>
      </w:r>
      <w:r w:rsidR="005E6B7B">
        <w:t xml:space="preserve"> </w:t>
      </w:r>
      <w:r>
        <w:t>solches</w:t>
      </w:r>
      <w:r w:rsidR="005E6B7B">
        <w:t xml:space="preserve"> </w:t>
      </w:r>
      <w:r>
        <w:t>nicht</w:t>
      </w:r>
      <w:r w:rsidR="005E6B7B">
        <w:t xml:space="preserve"> </w:t>
      </w:r>
      <w:r>
        <w:t>zu</w:t>
      </w:r>
      <w:r w:rsidR="005E6B7B">
        <w:t xml:space="preserve"> </w:t>
      </w:r>
      <w:r>
        <w:t>erleiden</w:t>
      </w:r>
      <w:r w:rsidR="005E6B7B">
        <w:t xml:space="preserve"> </w:t>
      </w:r>
      <w:r>
        <w:t>gewesen</w:t>
      </w:r>
      <w:r w:rsidR="005E6B7B">
        <w:t xml:space="preserve"> </w:t>
      </w:r>
      <w:r>
        <w:t>wäre.</w:t>
      </w:r>
      <w:r w:rsidR="005E6B7B">
        <w:t xml:space="preserve"> </w:t>
      </w:r>
      <w:r>
        <w:t>Deßhalb</w:t>
      </w:r>
      <w:r w:rsidR="005E6B7B">
        <w:t xml:space="preserve"> </w:t>
      </w:r>
      <w:r>
        <w:t>laßt</w:t>
      </w:r>
      <w:r w:rsidR="005E6B7B">
        <w:t xml:space="preserve"> </w:t>
      </w:r>
      <w:r>
        <w:t>Euch</w:t>
      </w:r>
      <w:r w:rsidR="005E6B7B">
        <w:t xml:space="preserve"> </w:t>
      </w:r>
      <w:r>
        <w:t>nicht</w:t>
      </w:r>
      <w:r w:rsidR="005E6B7B">
        <w:t xml:space="preserve"> </w:t>
      </w:r>
      <w:r>
        <w:t>gegen</w:t>
      </w:r>
      <w:r w:rsidR="005E6B7B">
        <w:t xml:space="preserve"> </w:t>
      </w:r>
      <w:r>
        <w:t>die</w:t>
      </w:r>
      <w:r w:rsidR="005E6B7B">
        <w:t xml:space="preserve"> </w:t>
      </w:r>
      <w:r>
        <w:t>Frommen</w:t>
      </w:r>
      <w:r w:rsidR="005E6B7B">
        <w:t xml:space="preserve"> </w:t>
      </w:r>
      <w:r>
        <w:t>zu</w:t>
      </w:r>
      <w:r w:rsidR="005E6B7B">
        <w:t xml:space="preserve"> </w:t>
      </w:r>
      <w:r>
        <w:t>Zürich</w:t>
      </w:r>
      <w:r w:rsidR="005E6B7B">
        <w:t xml:space="preserve"> </w:t>
      </w:r>
      <w:r>
        <w:t>irgendwie</w:t>
      </w:r>
      <w:r w:rsidR="005E6B7B">
        <w:t xml:space="preserve"> </w:t>
      </w:r>
      <w:r>
        <w:t>hetzen</w:t>
      </w:r>
      <w:r w:rsidR="005E6B7B">
        <w:t xml:space="preserve"> </w:t>
      </w:r>
      <w:r>
        <w:t>oder</w:t>
      </w:r>
      <w:r w:rsidR="005E6B7B">
        <w:t xml:space="preserve"> </w:t>
      </w:r>
      <w:r>
        <w:t>erbittern,</w:t>
      </w:r>
      <w:r w:rsidR="005E6B7B">
        <w:t xml:space="preserve"> </w:t>
      </w:r>
      <w:r>
        <w:t>sondern</w:t>
      </w:r>
      <w:r w:rsidR="005E6B7B">
        <w:t xml:space="preserve"> </w:t>
      </w:r>
      <w:r>
        <w:t>vertrauet</w:t>
      </w:r>
      <w:r w:rsidR="005E6B7B">
        <w:t xml:space="preserve"> </w:t>
      </w:r>
      <w:r>
        <w:t>auf</w:t>
      </w:r>
      <w:r w:rsidR="005E6B7B">
        <w:t xml:space="preserve"> </w:t>
      </w:r>
      <w:r>
        <w:t>die</w:t>
      </w:r>
      <w:r w:rsidR="005E6B7B">
        <w:t xml:space="preserve"> </w:t>
      </w:r>
      <w:r>
        <w:t>alte</w:t>
      </w:r>
      <w:r w:rsidR="005E6B7B">
        <w:t xml:space="preserve"> </w:t>
      </w:r>
      <w:r>
        <w:t>edle</w:t>
      </w:r>
      <w:r w:rsidR="005E6B7B">
        <w:t xml:space="preserve"> </w:t>
      </w:r>
      <w:r>
        <w:t>christliche</w:t>
      </w:r>
      <w:r w:rsidR="005E6B7B">
        <w:t xml:space="preserve"> </w:t>
      </w:r>
      <w:r>
        <w:t>Stadt,</w:t>
      </w:r>
      <w:r w:rsidR="005E6B7B">
        <w:t xml:space="preserve"> </w:t>
      </w:r>
      <w:r>
        <w:t>daß</w:t>
      </w:r>
      <w:r w:rsidR="005E6B7B">
        <w:t xml:space="preserve"> </w:t>
      </w:r>
      <w:r>
        <w:t>sie</w:t>
      </w:r>
      <w:r w:rsidR="005E6B7B">
        <w:t xml:space="preserve"> </w:t>
      </w:r>
      <w:r>
        <w:t>auch</w:t>
      </w:r>
      <w:r w:rsidR="005E6B7B">
        <w:t xml:space="preserve"> </w:t>
      </w:r>
      <w:r>
        <w:t>ferner</w:t>
      </w:r>
      <w:r w:rsidR="005E6B7B">
        <w:t xml:space="preserve"> </w:t>
      </w:r>
      <w:r>
        <w:t>lauter,</w:t>
      </w:r>
      <w:r w:rsidR="005E6B7B">
        <w:t xml:space="preserve"> </w:t>
      </w:r>
      <w:r>
        <w:t>heilig,</w:t>
      </w:r>
      <w:r w:rsidR="005E6B7B">
        <w:t xml:space="preserve"> </w:t>
      </w:r>
      <w:r>
        <w:t>ehrbar</w:t>
      </w:r>
      <w:r w:rsidR="005E6B7B">
        <w:t xml:space="preserve"> </w:t>
      </w:r>
      <w:r>
        <w:t>und</w:t>
      </w:r>
      <w:r w:rsidR="005E6B7B">
        <w:t xml:space="preserve"> </w:t>
      </w:r>
      <w:r>
        <w:t>christlich</w:t>
      </w:r>
      <w:r w:rsidR="005E6B7B">
        <w:t xml:space="preserve"> </w:t>
      </w:r>
      <w:r>
        <w:t>handle.</w:t>
      </w:r>
      <w:r w:rsidR="005E6B7B">
        <w:t xml:space="preserve"> </w:t>
      </w:r>
      <w:r>
        <w:t>Erkennet</w:t>
      </w:r>
      <w:r w:rsidR="005E6B7B">
        <w:t xml:space="preserve"> </w:t>
      </w:r>
      <w:r>
        <w:t>nichts</w:t>
      </w:r>
      <w:r w:rsidR="005E6B7B">
        <w:t xml:space="preserve"> </w:t>
      </w:r>
      <w:r>
        <w:t>gegen</w:t>
      </w:r>
      <w:r w:rsidR="005E6B7B">
        <w:t xml:space="preserve"> </w:t>
      </w:r>
      <w:r>
        <w:t>jemand,</w:t>
      </w:r>
      <w:r w:rsidR="005E6B7B">
        <w:t xml:space="preserve"> </w:t>
      </w:r>
      <w:r>
        <w:t>ohne</w:t>
      </w:r>
      <w:r w:rsidR="005E6B7B">
        <w:t xml:space="preserve"> </w:t>
      </w:r>
      <w:r>
        <w:t>zuvor</w:t>
      </w:r>
      <w:r w:rsidR="005E6B7B">
        <w:t xml:space="preserve"> </w:t>
      </w:r>
      <w:r>
        <w:t>beide</w:t>
      </w:r>
      <w:r w:rsidR="005E6B7B">
        <w:t xml:space="preserve"> </w:t>
      </w:r>
      <w:r>
        <w:t>Theile</w:t>
      </w:r>
      <w:r w:rsidR="005E6B7B">
        <w:t xml:space="preserve"> </w:t>
      </w:r>
      <w:r>
        <w:t>gehört</w:t>
      </w:r>
      <w:r w:rsidR="005E6B7B">
        <w:t xml:space="preserve"> </w:t>
      </w:r>
      <w:r>
        <w:t>zu</w:t>
      </w:r>
      <w:r w:rsidR="005E6B7B">
        <w:t xml:space="preserve"> </w:t>
      </w:r>
      <w:r>
        <w:t>haben;</w:t>
      </w:r>
      <w:r w:rsidR="005E6B7B">
        <w:t xml:space="preserve"> </w:t>
      </w:r>
      <w:r>
        <w:t>Gott</w:t>
      </w:r>
      <w:r w:rsidR="005E6B7B">
        <w:t xml:space="preserve"> </w:t>
      </w:r>
      <w:r>
        <w:t>wird</w:t>
      </w:r>
      <w:r w:rsidR="005E6B7B">
        <w:t xml:space="preserve"> </w:t>
      </w:r>
      <w:r>
        <w:t>die</w:t>
      </w:r>
      <w:r w:rsidR="005E6B7B">
        <w:t xml:space="preserve"> </w:t>
      </w:r>
      <w:r>
        <w:t>Seinen</w:t>
      </w:r>
      <w:r w:rsidR="005E6B7B">
        <w:t xml:space="preserve"> </w:t>
      </w:r>
      <w:r>
        <w:t>nicht</w:t>
      </w:r>
      <w:r w:rsidR="005E6B7B">
        <w:t xml:space="preserve"> </w:t>
      </w:r>
      <w:r>
        <w:t>verlassen.</w:t>
      </w:r>
      <w:r w:rsidR="005E6B7B">
        <w:t xml:space="preserve"> </w:t>
      </w:r>
      <w:r>
        <w:t>Bedenket</w:t>
      </w:r>
      <w:r w:rsidR="005E6B7B">
        <w:t xml:space="preserve"> </w:t>
      </w:r>
      <w:r>
        <w:t>endlich,</w:t>
      </w:r>
      <w:r w:rsidR="005E6B7B">
        <w:t xml:space="preserve"> </w:t>
      </w:r>
      <w:r>
        <w:t>wenn</w:t>
      </w:r>
      <w:r w:rsidR="005E6B7B">
        <w:t xml:space="preserve"> </w:t>
      </w:r>
      <w:r>
        <w:t>auch</w:t>
      </w:r>
      <w:r w:rsidR="005E6B7B">
        <w:t xml:space="preserve"> </w:t>
      </w:r>
      <w:r>
        <w:t>Zürich</w:t>
      </w:r>
      <w:r w:rsidR="005E6B7B">
        <w:t xml:space="preserve"> </w:t>
      </w:r>
      <w:r>
        <w:t>nicht</w:t>
      </w:r>
      <w:r w:rsidR="005E6B7B">
        <w:t xml:space="preserve"> </w:t>
      </w:r>
      <w:r>
        <w:t>so</w:t>
      </w:r>
      <w:r w:rsidR="005E6B7B">
        <w:t xml:space="preserve"> </w:t>
      </w:r>
      <w:r>
        <w:t>lauter</w:t>
      </w:r>
      <w:r w:rsidR="005E6B7B">
        <w:t xml:space="preserve"> </w:t>
      </w:r>
      <w:r>
        <w:t>und</w:t>
      </w:r>
      <w:r w:rsidR="005E6B7B">
        <w:t xml:space="preserve"> </w:t>
      </w:r>
      <w:r>
        <w:t>redlich</w:t>
      </w:r>
      <w:r w:rsidR="005E6B7B">
        <w:t xml:space="preserve"> </w:t>
      </w:r>
      <w:r>
        <w:t>handelte,</w:t>
      </w:r>
      <w:r w:rsidR="005E6B7B">
        <w:t xml:space="preserve"> </w:t>
      </w:r>
      <w:r>
        <w:t>daß</w:t>
      </w:r>
      <w:r w:rsidR="005E6B7B">
        <w:t xml:space="preserve"> </w:t>
      </w:r>
      <w:r>
        <w:t>doch</w:t>
      </w:r>
      <w:r w:rsidR="005E6B7B">
        <w:t xml:space="preserve"> </w:t>
      </w:r>
      <w:r>
        <w:t>keine</w:t>
      </w:r>
      <w:r w:rsidR="005E6B7B">
        <w:t xml:space="preserve"> </w:t>
      </w:r>
      <w:r>
        <w:t>Stadt</w:t>
      </w:r>
      <w:r w:rsidR="005E6B7B">
        <w:t xml:space="preserve"> </w:t>
      </w:r>
      <w:r>
        <w:t>in</w:t>
      </w:r>
      <w:r w:rsidR="005E6B7B">
        <w:t xml:space="preserve"> </w:t>
      </w:r>
      <w:r>
        <w:t>der</w:t>
      </w:r>
      <w:r w:rsidR="005E6B7B">
        <w:t xml:space="preserve"> </w:t>
      </w:r>
      <w:r>
        <w:t>ganzen</w:t>
      </w:r>
      <w:r w:rsidR="005E6B7B">
        <w:t xml:space="preserve"> </w:t>
      </w:r>
      <w:r>
        <w:t>Welt</w:t>
      </w:r>
      <w:r w:rsidR="005E6B7B">
        <w:t xml:space="preserve"> </w:t>
      </w:r>
      <w:r>
        <w:t>Euch</w:t>
      </w:r>
      <w:r w:rsidR="005E6B7B">
        <w:t xml:space="preserve"> </w:t>
      </w:r>
      <w:r>
        <w:t>günstiger</w:t>
      </w:r>
      <w:r w:rsidR="005E6B7B">
        <w:t xml:space="preserve"> </w:t>
      </w:r>
      <w:r>
        <w:t>zu</w:t>
      </w:r>
      <w:r w:rsidR="005E6B7B">
        <w:t xml:space="preserve"> </w:t>
      </w:r>
      <w:r>
        <w:t>all</w:t>
      </w:r>
      <w:r w:rsidR="005E6B7B">
        <w:t xml:space="preserve"> </w:t>
      </w:r>
      <w:r>
        <w:t>Eurem</w:t>
      </w:r>
      <w:r w:rsidR="005E6B7B">
        <w:t xml:space="preserve"> </w:t>
      </w:r>
      <w:r>
        <w:t>Nutz</w:t>
      </w:r>
      <w:r w:rsidR="005E6B7B">
        <w:t xml:space="preserve"> </w:t>
      </w:r>
      <w:r>
        <w:t>und</w:t>
      </w:r>
      <w:r w:rsidR="005E6B7B">
        <w:t xml:space="preserve"> </w:t>
      </w:r>
      <w:r>
        <w:t>Frommen</w:t>
      </w:r>
      <w:r w:rsidR="005E6B7B">
        <w:t xml:space="preserve"> </w:t>
      </w:r>
      <w:r>
        <w:t>ist,</w:t>
      </w:r>
      <w:r w:rsidR="005E6B7B">
        <w:t xml:space="preserve"> </w:t>
      </w:r>
      <w:r>
        <w:t>und</w:t>
      </w:r>
      <w:r w:rsidR="005E6B7B">
        <w:t xml:space="preserve"> </w:t>
      </w:r>
      <w:r>
        <w:t>Euren</w:t>
      </w:r>
      <w:r w:rsidR="005E6B7B">
        <w:t xml:space="preserve"> </w:t>
      </w:r>
      <w:r>
        <w:t>Vortheil</w:t>
      </w:r>
      <w:r w:rsidR="005E6B7B">
        <w:t xml:space="preserve"> </w:t>
      </w:r>
      <w:r>
        <w:t>vielfach</w:t>
      </w:r>
      <w:r w:rsidR="005E6B7B">
        <w:t xml:space="preserve"> </w:t>
      </w:r>
      <w:r>
        <w:t>so</w:t>
      </w:r>
      <w:r w:rsidR="005E6B7B">
        <w:t xml:space="preserve"> </w:t>
      </w:r>
      <w:r>
        <w:t>sehr</w:t>
      </w:r>
      <w:r w:rsidR="005E6B7B">
        <w:t xml:space="preserve"> </w:t>
      </w:r>
      <w:r>
        <w:t>förderte,</w:t>
      </w:r>
      <w:r w:rsidR="005E6B7B">
        <w:t xml:space="preserve"> </w:t>
      </w:r>
      <w:r>
        <w:t>wie,</w:t>
      </w:r>
      <w:r w:rsidR="005E6B7B">
        <w:t xml:space="preserve"> </w:t>
      </w:r>
      <w:r>
        <w:t>so</w:t>
      </w:r>
      <w:r w:rsidR="005E6B7B">
        <w:t xml:space="preserve"> </w:t>
      </w:r>
      <w:r>
        <w:t>Gott</w:t>
      </w:r>
      <w:r w:rsidR="005E6B7B">
        <w:t xml:space="preserve"> </w:t>
      </w:r>
      <w:r>
        <w:t>will,</w:t>
      </w:r>
      <w:r w:rsidR="005E6B7B">
        <w:t xml:space="preserve"> </w:t>
      </w:r>
      <w:r>
        <w:t>noch</w:t>
      </w:r>
      <w:r w:rsidR="005E6B7B">
        <w:t xml:space="preserve"> </w:t>
      </w:r>
      <w:r>
        <w:t>sehr</w:t>
      </w:r>
      <w:r w:rsidR="005E6B7B">
        <w:t xml:space="preserve"> </w:t>
      </w:r>
      <w:r>
        <w:t>viele</w:t>
      </w:r>
      <w:r w:rsidR="005E6B7B">
        <w:t xml:space="preserve"> </w:t>
      </w:r>
      <w:r>
        <w:t>redliche</w:t>
      </w:r>
      <w:r w:rsidR="005E6B7B">
        <w:t xml:space="preserve"> </w:t>
      </w:r>
      <w:r>
        <w:t>Schüler</w:t>
      </w:r>
      <w:r w:rsidR="005E6B7B">
        <w:t xml:space="preserve"> </w:t>
      </w:r>
      <w:r>
        <w:t>sich</w:t>
      </w:r>
      <w:r w:rsidR="005E6B7B">
        <w:t xml:space="preserve"> </w:t>
      </w:r>
      <w:r>
        <w:t>wohl</w:t>
      </w:r>
      <w:r w:rsidR="005E6B7B">
        <w:t xml:space="preserve"> </w:t>
      </w:r>
      <w:r>
        <w:t>erinnern</w:t>
      </w:r>
      <w:r w:rsidR="005E6B7B">
        <w:t xml:space="preserve"> </w:t>
      </w:r>
      <w:r>
        <w:t>werden.</w:t>
      </w:r>
      <w:r w:rsidR="005E6B7B">
        <w:t xml:space="preserve"> </w:t>
      </w:r>
      <w:r>
        <w:t>Nehmet</w:t>
      </w:r>
      <w:r w:rsidR="005E6B7B">
        <w:t xml:space="preserve"> </w:t>
      </w:r>
      <w:r>
        <w:t>dieses</w:t>
      </w:r>
      <w:r w:rsidR="005E6B7B">
        <w:t xml:space="preserve"> </w:t>
      </w:r>
      <w:r>
        <w:t>mein</w:t>
      </w:r>
      <w:r w:rsidR="005E6B7B">
        <w:t xml:space="preserve"> </w:t>
      </w:r>
      <w:r>
        <w:t>Schreiben</w:t>
      </w:r>
      <w:r w:rsidR="005E6B7B">
        <w:t xml:space="preserve"> </w:t>
      </w:r>
      <w:r>
        <w:t>bestens</w:t>
      </w:r>
      <w:r w:rsidR="005E6B7B">
        <w:t xml:space="preserve"> </w:t>
      </w:r>
      <w:r>
        <w:t>auf,</w:t>
      </w:r>
      <w:r w:rsidR="005E6B7B">
        <w:t xml:space="preserve"> </w:t>
      </w:r>
      <w:r>
        <w:t>und</w:t>
      </w:r>
      <w:r w:rsidR="005E6B7B">
        <w:t xml:space="preserve"> </w:t>
      </w:r>
      <w:r>
        <w:t>wenn</w:t>
      </w:r>
      <w:r w:rsidR="005E6B7B">
        <w:t xml:space="preserve"> </w:t>
      </w:r>
      <w:r>
        <w:t>ich</w:t>
      </w:r>
      <w:r w:rsidR="005E6B7B">
        <w:t xml:space="preserve"> </w:t>
      </w:r>
      <w:r>
        <w:t>Eurer</w:t>
      </w:r>
      <w:r w:rsidR="005E6B7B">
        <w:t xml:space="preserve"> </w:t>
      </w:r>
      <w:r>
        <w:t>Weisheit</w:t>
      </w:r>
      <w:r w:rsidR="005E6B7B">
        <w:t xml:space="preserve"> </w:t>
      </w:r>
      <w:r>
        <w:t>in</w:t>
      </w:r>
      <w:r w:rsidR="005E6B7B">
        <w:t xml:space="preserve"> </w:t>
      </w:r>
      <w:r>
        <w:t>etwas</w:t>
      </w:r>
      <w:r w:rsidR="005E6B7B">
        <w:t xml:space="preserve"> </w:t>
      </w:r>
      <w:r>
        <w:t>dienen</w:t>
      </w:r>
      <w:r w:rsidR="005E6B7B">
        <w:t xml:space="preserve"> </w:t>
      </w:r>
      <w:r>
        <w:t>kann,</w:t>
      </w:r>
      <w:r w:rsidR="005E6B7B">
        <w:t xml:space="preserve"> </w:t>
      </w:r>
      <w:r>
        <w:t>so</w:t>
      </w:r>
      <w:r w:rsidR="005E6B7B">
        <w:t xml:space="preserve"> </w:t>
      </w:r>
      <w:r>
        <w:t>befehle</w:t>
      </w:r>
      <w:r w:rsidR="005E6B7B">
        <w:t xml:space="preserve"> </w:t>
      </w:r>
      <w:r>
        <w:t>und</w:t>
      </w:r>
      <w:r w:rsidR="005E6B7B">
        <w:t xml:space="preserve"> </w:t>
      </w:r>
      <w:r>
        <w:t>gebiete</w:t>
      </w:r>
      <w:r w:rsidR="005E6B7B">
        <w:t xml:space="preserve"> </w:t>
      </w:r>
      <w:r>
        <w:t>sie,</w:t>
      </w:r>
      <w:r w:rsidR="005E6B7B">
        <w:t xml:space="preserve"> </w:t>
      </w:r>
      <w:r>
        <w:t>da</w:t>
      </w:r>
      <w:r w:rsidR="005E6B7B">
        <w:t xml:space="preserve"> </w:t>
      </w:r>
      <w:r>
        <w:t>ich</w:t>
      </w:r>
      <w:r w:rsidR="005E6B7B">
        <w:t xml:space="preserve"> </w:t>
      </w:r>
      <w:r>
        <w:t>den</w:t>
      </w:r>
      <w:r w:rsidR="005E6B7B">
        <w:t xml:space="preserve"> </w:t>
      </w:r>
      <w:r>
        <w:t>Zürchern</w:t>
      </w:r>
      <w:r w:rsidR="005E6B7B">
        <w:t xml:space="preserve"> </w:t>
      </w:r>
      <w:r>
        <w:t>und</w:t>
      </w:r>
      <w:r w:rsidR="005E6B7B">
        <w:t xml:space="preserve"> </w:t>
      </w:r>
      <w:r>
        <w:t>Bündnern,</w:t>
      </w:r>
      <w:r w:rsidR="005E6B7B">
        <w:t xml:space="preserve"> </w:t>
      </w:r>
      <w:r>
        <w:t>die</w:t>
      </w:r>
      <w:r w:rsidR="005E6B7B">
        <w:t xml:space="preserve"> </w:t>
      </w:r>
      <w:r>
        <w:t>in</w:t>
      </w:r>
      <w:r w:rsidR="005E6B7B">
        <w:t xml:space="preserve"> </w:t>
      </w:r>
      <w:r>
        <w:t>so</w:t>
      </w:r>
      <w:r w:rsidR="005E6B7B">
        <w:t xml:space="preserve"> </w:t>
      </w:r>
      <w:r>
        <w:t>schönem</w:t>
      </w:r>
      <w:r w:rsidR="005E6B7B">
        <w:t xml:space="preserve"> </w:t>
      </w:r>
      <w:r>
        <w:t>Einvernehmen</w:t>
      </w:r>
      <w:r w:rsidR="005E6B7B">
        <w:t xml:space="preserve"> </w:t>
      </w:r>
      <w:r>
        <w:t>mit</w:t>
      </w:r>
      <w:r w:rsidR="005E6B7B">
        <w:t xml:space="preserve"> </w:t>
      </w:r>
      <w:r>
        <w:t>einander</w:t>
      </w:r>
      <w:r w:rsidR="005E6B7B">
        <w:t xml:space="preserve"> </w:t>
      </w:r>
      <w:r>
        <w:t>stehen,</w:t>
      </w:r>
      <w:r w:rsidR="005E6B7B">
        <w:t xml:space="preserve"> </w:t>
      </w:r>
      <w:r>
        <w:t>wenn</w:t>
      </w:r>
      <w:r w:rsidR="005E6B7B">
        <w:t xml:space="preserve"> </w:t>
      </w:r>
      <w:r>
        <w:t>ich</w:t>
      </w:r>
      <w:r w:rsidR="005E6B7B">
        <w:t xml:space="preserve"> </w:t>
      </w:r>
      <w:r>
        <w:t>mit</w:t>
      </w:r>
      <w:r w:rsidR="005E6B7B">
        <w:t xml:space="preserve"> </w:t>
      </w:r>
      <w:r>
        <w:t>Gott</w:t>
      </w:r>
      <w:r w:rsidR="005E6B7B">
        <w:t xml:space="preserve"> </w:t>
      </w:r>
      <w:r>
        <w:t>und</w:t>
      </w:r>
      <w:r w:rsidR="005E6B7B">
        <w:t xml:space="preserve"> </w:t>
      </w:r>
      <w:r>
        <w:t>Glimpf</w:t>
      </w:r>
      <w:r w:rsidR="005E6B7B">
        <w:t xml:space="preserve"> </w:t>
      </w:r>
      <w:r>
        <w:t>irgend</w:t>
      </w:r>
      <w:r w:rsidR="005E6B7B">
        <w:t xml:space="preserve"> </w:t>
      </w:r>
      <w:r>
        <w:t>begegnen</w:t>
      </w:r>
      <w:r w:rsidR="005E6B7B">
        <w:t xml:space="preserve"> </w:t>
      </w:r>
      <w:r>
        <w:t>kann,</w:t>
      </w:r>
      <w:r w:rsidR="005E6B7B">
        <w:t xml:space="preserve"> </w:t>
      </w:r>
      <w:r>
        <w:t>wohl</w:t>
      </w:r>
      <w:r w:rsidR="005E6B7B">
        <w:t xml:space="preserve"> </w:t>
      </w:r>
      <w:r>
        <w:t>gerathen</w:t>
      </w:r>
      <w:r w:rsidR="005E6B7B">
        <w:t xml:space="preserve"> </w:t>
      </w:r>
      <w:r>
        <w:t>wissen,</w:t>
      </w:r>
      <w:r w:rsidR="005E6B7B">
        <w:t xml:space="preserve"> </w:t>
      </w:r>
      <w:r>
        <w:t>und</w:t>
      </w:r>
      <w:r w:rsidR="005E6B7B">
        <w:t xml:space="preserve"> </w:t>
      </w:r>
      <w:r>
        <w:t>es</w:t>
      </w:r>
      <w:r w:rsidR="005E6B7B">
        <w:t xml:space="preserve"> </w:t>
      </w:r>
      <w:r>
        <w:t>nicht</w:t>
      </w:r>
      <w:r w:rsidR="005E6B7B">
        <w:t xml:space="preserve"> </w:t>
      </w:r>
      <w:r>
        <w:t>soweit</w:t>
      </w:r>
      <w:r w:rsidR="005E6B7B">
        <w:t xml:space="preserve"> </w:t>
      </w:r>
      <w:r>
        <w:t>kommen</w:t>
      </w:r>
      <w:r w:rsidR="005E6B7B">
        <w:t xml:space="preserve"> </w:t>
      </w:r>
      <w:r>
        <w:t>lassen</w:t>
      </w:r>
      <w:r w:rsidR="005E6B7B">
        <w:t xml:space="preserve"> </w:t>
      </w:r>
      <w:r>
        <w:t>möchte,</w:t>
      </w:r>
      <w:r w:rsidR="005E6B7B">
        <w:t xml:space="preserve"> </w:t>
      </w:r>
      <w:r>
        <w:t>daß</w:t>
      </w:r>
      <w:r w:rsidR="005E6B7B">
        <w:t xml:space="preserve"> </w:t>
      </w:r>
      <w:r>
        <w:t>sie</w:t>
      </w:r>
      <w:r w:rsidR="005E6B7B">
        <w:t xml:space="preserve"> </w:t>
      </w:r>
      <w:r>
        <w:t>durch</w:t>
      </w:r>
      <w:r w:rsidR="005E6B7B">
        <w:t xml:space="preserve"> </w:t>
      </w:r>
      <w:r>
        <w:t>falsche</w:t>
      </w:r>
      <w:r w:rsidR="005E6B7B">
        <w:t xml:space="preserve"> </w:t>
      </w:r>
      <w:r>
        <w:t>Angaben</w:t>
      </w:r>
      <w:r w:rsidR="005E6B7B">
        <w:t xml:space="preserve"> </w:t>
      </w:r>
      <w:r>
        <w:t>einander</w:t>
      </w:r>
      <w:r w:rsidR="005E6B7B">
        <w:t xml:space="preserve"> </w:t>
      </w:r>
      <w:r>
        <w:t>entfremdet</w:t>
      </w:r>
      <w:r w:rsidR="005E6B7B">
        <w:t xml:space="preserve"> </w:t>
      </w:r>
      <w:r>
        <w:t>werden.</w:t>
      </w:r>
      <w:r w:rsidR="005E6B7B">
        <w:t xml:space="preserve"> </w:t>
      </w:r>
      <w:r>
        <w:t>Der</w:t>
      </w:r>
      <w:r w:rsidR="005E6B7B">
        <w:t xml:space="preserve"> </w:t>
      </w:r>
      <w:r>
        <w:t>Gott,</w:t>
      </w:r>
      <w:r w:rsidR="005E6B7B">
        <w:t xml:space="preserve"> </w:t>
      </w:r>
      <w:r>
        <w:t>der</w:t>
      </w:r>
      <w:r w:rsidR="005E6B7B">
        <w:t xml:space="preserve"> </w:t>
      </w:r>
      <w:r>
        <w:t>bei</w:t>
      </w:r>
      <w:r w:rsidR="005E6B7B">
        <w:t xml:space="preserve"> </w:t>
      </w:r>
      <w:r>
        <w:t>Euch</w:t>
      </w:r>
      <w:r w:rsidR="005E6B7B">
        <w:t xml:space="preserve"> </w:t>
      </w:r>
      <w:r>
        <w:t>das</w:t>
      </w:r>
      <w:r w:rsidR="005E6B7B">
        <w:t xml:space="preserve"> </w:t>
      </w:r>
      <w:r>
        <w:t>Papstthum</w:t>
      </w:r>
      <w:r w:rsidR="005E6B7B">
        <w:t xml:space="preserve"> </w:t>
      </w:r>
      <w:r>
        <w:t>zu</w:t>
      </w:r>
      <w:r w:rsidR="005E6B7B">
        <w:t xml:space="preserve"> </w:t>
      </w:r>
      <w:r>
        <w:t>brechen</w:t>
      </w:r>
      <w:r w:rsidR="005E6B7B">
        <w:t xml:space="preserve"> </w:t>
      </w:r>
      <w:r>
        <w:t>und</w:t>
      </w:r>
      <w:r w:rsidR="005E6B7B">
        <w:t xml:space="preserve"> </w:t>
      </w:r>
      <w:r>
        <w:t>in</w:t>
      </w:r>
      <w:r w:rsidR="005E6B7B">
        <w:t xml:space="preserve"> </w:t>
      </w:r>
      <w:r>
        <w:t>seine</w:t>
      </w:r>
      <w:r w:rsidR="005E6B7B">
        <w:t xml:space="preserve"> </w:t>
      </w:r>
      <w:r>
        <w:t>Erkenntniß</w:t>
      </w:r>
      <w:r w:rsidR="005E6B7B">
        <w:t xml:space="preserve"> </w:t>
      </w:r>
      <w:r>
        <w:t>Euch</w:t>
      </w:r>
      <w:r w:rsidR="005E6B7B">
        <w:t xml:space="preserve"> </w:t>
      </w:r>
      <w:r>
        <w:t>einzuführen</w:t>
      </w:r>
      <w:r w:rsidR="005E6B7B">
        <w:t xml:space="preserve"> </w:t>
      </w:r>
      <w:r>
        <w:t>begonnen</w:t>
      </w:r>
      <w:r w:rsidR="005E6B7B">
        <w:t xml:space="preserve"> </w:t>
      </w:r>
      <w:r>
        <w:t>hat,</w:t>
      </w:r>
      <w:r w:rsidR="005E6B7B">
        <w:t xml:space="preserve"> </w:t>
      </w:r>
      <w:r>
        <w:t>leite</w:t>
      </w:r>
      <w:r w:rsidR="005E6B7B">
        <w:t xml:space="preserve"> </w:t>
      </w:r>
      <w:r>
        <w:t>und</w:t>
      </w:r>
      <w:r w:rsidR="005E6B7B">
        <w:t xml:space="preserve"> </w:t>
      </w:r>
      <w:r>
        <w:t>befestige</w:t>
      </w:r>
      <w:r w:rsidR="005E6B7B">
        <w:t xml:space="preserve"> </w:t>
      </w:r>
      <w:r>
        <w:t>Euch,</w:t>
      </w:r>
      <w:r w:rsidR="005E6B7B">
        <w:t xml:space="preserve"> </w:t>
      </w:r>
      <w:r>
        <w:t>daß</w:t>
      </w:r>
      <w:r w:rsidR="005E6B7B">
        <w:t xml:space="preserve"> </w:t>
      </w:r>
      <w:r>
        <w:t>wir</w:t>
      </w:r>
      <w:r w:rsidR="005E6B7B">
        <w:t xml:space="preserve"> </w:t>
      </w:r>
      <w:r>
        <w:t>alle</w:t>
      </w:r>
      <w:r w:rsidR="005E6B7B">
        <w:t xml:space="preserve"> </w:t>
      </w:r>
      <w:r>
        <w:t>fröhlich</w:t>
      </w:r>
      <w:r w:rsidR="005E6B7B">
        <w:t xml:space="preserve"> </w:t>
      </w:r>
      <w:r>
        <w:t>am</w:t>
      </w:r>
      <w:r w:rsidR="005E6B7B">
        <w:t xml:space="preserve"> </w:t>
      </w:r>
      <w:r>
        <w:t>jüngsten</w:t>
      </w:r>
      <w:r w:rsidR="005E6B7B">
        <w:t xml:space="preserve"> </w:t>
      </w:r>
      <w:r>
        <w:t>Tage</w:t>
      </w:r>
      <w:r w:rsidR="005E6B7B">
        <w:t xml:space="preserve"> </w:t>
      </w:r>
      <w:r>
        <w:t>vor</w:t>
      </w:r>
      <w:r w:rsidR="005E6B7B">
        <w:t xml:space="preserve"> </w:t>
      </w:r>
      <w:r>
        <w:t>seinem</w:t>
      </w:r>
      <w:r w:rsidR="005E6B7B">
        <w:t xml:space="preserve"> </w:t>
      </w:r>
      <w:r>
        <w:t>Gericht</w:t>
      </w:r>
      <w:r w:rsidR="005E6B7B">
        <w:t xml:space="preserve"> </w:t>
      </w:r>
      <w:r>
        <w:t>erscheinen</w:t>
      </w:r>
      <w:r w:rsidR="005E6B7B">
        <w:t xml:space="preserve"> </w:t>
      </w:r>
      <w:r>
        <w:t>dürfen.</w:t>
      </w:r>
      <w:r w:rsidR="005E6B7B">
        <w:t xml:space="preserve"> </w:t>
      </w:r>
      <w:r>
        <w:t>Amen.</w:t>
      </w:r>
      <w:r w:rsidR="005E6B7B">
        <w:t xml:space="preserve"> </w:t>
      </w:r>
      <w:r>
        <w:t>Eurer</w:t>
      </w:r>
      <w:r w:rsidR="005E6B7B">
        <w:t xml:space="preserve"> </w:t>
      </w:r>
      <w:r>
        <w:t>edlen</w:t>
      </w:r>
      <w:r w:rsidR="005E6B7B">
        <w:t xml:space="preserve"> </w:t>
      </w:r>
      <w:r>
        <w:t>Weisheit</w:t>
      </w:r>
      <w:r w:rsidR="005E6B7B">
        <w:t xml:space="preserve"> </w:t>
      </w:r>
      <w:r>
        <w:t>williger</w:t>
      </w:r>
      <w:r w:rsidR="005E6B7B">
        <w:t xml:space="preserve"> </w:t>
      </w:r>
      <w:r>
        <w:t>und</w:t>
      </w:r>
      <w:r w:rsidR="005E6B7B">
        <w:t xml:space="preserve"> </w:t>
      </w:r>
      <w:r>
        <w:t>getreuer</w:t>
      </w:r>
      <w:r w:rsidR="005E6B7B">
        <w:t xml:space="preserve"> </w:t>
      </w:r>
      <w:r>
        <w:t>Verehrer</w:t>
      </w:r>
      <w:r w:rsidR="005E6B7B">
        <w:t xml:space="preserve"> </w:t>
      </w:r>
      <w:r>
        <w:t>Ulr.</w:t>
      </w:r>
      <w:r w:rsidR="005E6B7B">
        <w:t xml:space="preserve"> </w:t>
      </w:r>
      <w:r>
        <w:t>Zwingli,</w:t>
      </w:r>
      <w:r w:rsidR="005E6B7B">
        <w:t xml:space="preserve"> </w:t>
      </w:r>
      <w:r>
        <w:t>Prediger</w:t>
      </w:r>
      <w:r w:rsidR="005E6B7B">
        <w:t xml:space="preserve"> </w:t>
      </w:r>
      <w:r>
        <w:t>des</w:t>
      </w:r>
      <w:r w:rsidR="005E6B7B">
        <w:t xml:space="preserve"> </w:t>
      </w:r>
      <w:r>
        <w:t>Evangeliums</w:t>
      </w:r>
      <w:r w:rsidR="005E6B7B">
        <w:t xml:space="preserve"> </w:t>
      </w:r>
      <w:r>
        <w:t>Christi</w:t>
      </w:r>
      <w:r w:rsidR="005E6B7B">
        <w:t xml:space="preserve"> </w:t>
      </w:r>
      <w:r>
        <w:t>meines</w:t>
      </w:r>
      <w:r w:rsidR="005E6B7B">
        <w:t xml:space="preserve"> </w:t>
      </w:r>
      <w:r>
        <w:t>Herrn.</w:t>
      </w:r>
    </w:p>
    <w:p w14:paraId="65E780B1" w14:textId="4481186B" w:rsidR="00066F22" w:rsidRDefault="00066F22" w:rsidP="00066F22">
      <w:pPr>
        <w:pStyle w:val="berschrift2"/>
      </w:pPr>
      <w:r>
        <w:t>An</w:t>
      </w:r>
      <w:r w:rsidR="005E6B7B">
        <w:t xml:space="preserve"> </w:t>
      </w:r>
      <w:r>
        <w:t>Michael</w:t>
      </w:r>
      <w:r w:rsidR="005E6B7B">
        <w:t xml:space="preserve"> </w:t>
      </w:r>
      <w:r>
        <w:t>Cellarius,</w:t>
      </w:r>
      <w:r w:rsidR="005E6B7B">
        <w:t xml:space="preserve"> </w:t>
      </w:r>
      <w:r>
        <w:t>Prediger</w:t>
      </w:r>
      <w:r w:rsidR="005E6B7B">
        <w:t xml:space="preserve"> </w:t>
      </w:r>
      <w:r>
        <w:t>zu</w:t>
      </w:r>
      <w:r w:rsidR="005E6B7B">
        <w:t xml:space="preserve"> </w:t>
      </w:r>
      <w:r>
        <w:t>Augsburg</w:t>
      </w:r>
      <w:r w:rsidR="005E6B7B">
        <w:t xml:space="preserve"> </w:t>
      </w:r>
      <w:r>
        <w:t>-</w:t>
      </w:r>
      <w:r w:rsidR="005E6B7B">
        <w:t xml:space="preserve"> </w:t>
      </w:r>
      <w:r>
        <w:rPr>
          <w:rStyle w:val="Fett"/>
        </w:rPr>
        <w:t>17.</w:t>
      </w:r>
      <w:r w:rsidR="005E6B7B">
        <w:rPr>
          <w:rStyle w:val="Fett"/>
        </w:rPr>
        <w:t xml:space="preserve"> </w:t>
      </w:r>
      <w:r>
        <w:rPr>
          <w:rStyle w:val="Fett"/>
        </w:rPr>
        <w:t>Sept.</w:t>
      </w:r>
      <w:r w:rsidR="005E6B7B">
        <w:rPr>
          <w:rStyle w:val="Fett"/>
        </w:rPr>
        <w:t xml:space="preserve"> </w:t>
      </w:r>
      <w:r>
        <w:rPr>
          <w:rStyle w:val="Fett"/>
        </w:rPr>
        <w:t>1526</w:t>
      </w:r>
    </w:p>
    <w:p w14:paraId="7D40F7F7" w14:textId="5A3D4D79" w:rsidR="00066F22" w:rsidRDefault="00066F22" w:rsidP="00066F22">
      <w:pPr>
        <w:pStyle w:val="StandardWeb"/>
      </w:pPr>
      <w:r>
        <w:t>Gnade</w:t>
      </w:r>
      <w:r w:rsidR="005E6B7B">
        <w:t xml:space="preserve"> </w:t>
      </w:r>
      <w:r>
        <w:t>und</w:t>
      </w:r>
      <w:r w:rsidR="005E6B7B">
        <w:t xml:space="preserve"> </w:t>
      </w:r>
      <w:r>
        <w:t>Friede</w:t>
      </w:r>
      <w:r w:rsidR="005E6B7B">
        <w:t xml:space="preserve"> </w:t>
      </w:r>
      <w:r>
        <w:t>vom</w:t>
      </w:r>
      <w:r w:rsidR="005E6B7B">
        <w:t xml:space="preserve"> </w:t>
      </w:r>
      <w:r>
        <w:t>Herrn.</w:t>
      </w:r>
      <w:r w:rsidR="005E6B7B">
        <w:t xml:space="preserve"> </w:t>
      </w:r>
      <w:r>
        <w:t>Auch</w:t>
      </w:r>
      <w:r w:rsidR="005E6B7B">
        <w:t xml:space="preserve"> </w:t>
      </w:r>
      <w:r>
        <w:t>wir</w:t>
      </w:r>
      <w:r w:rsidR="005E6B7B">
        <w:t xml:space="preserve"> </w:t>
      </w:r>
      <w:r>
        <w:t>sind</w:t>
      </w:r>
      <w:r w:rsidR="005E6B7B">
        <w:t xml:space="preserve"> </w:t>
      </w:r>
      <w:r>
        <w:t>krank</w:t>
      </w:r>
      <w:r w:rsidR="005E6B7B">
        <w:t xml:space="preserve"> </w:t>
      </w:r>
      <w:r>
        <w:t>(ich</w:t>
      </w:r>
      <w:r w:rsidR="005E6B7B">
        <w:t xml:space="preserve"> </w:t>
      </w:r>
      <w:r>
        <w:t>bitte,</w:t>
      </w:r>
      <w:r w:rsidR="005E6B7B">
        <w:t xml:space="preserve"> </w:t>
      </w:r>
      <w:r>
        <w:t>daß</w:t>
      </w:r>
      <w:r w:rsidR="005E6B7B">
        <w:t xml:space="preserve"> </w:t>
      </w:r>
      <w:r>
        <w:t>dieser</w:t>
      </w:r>
      <w:r w:rsidR="005E6B7B">
        <w:t xml:space="preserve"> </w:t>
      </w:r>
      <w:r>
        <w:t>Anfang</w:t>
      </w:r>
      <w:r w:rsidR="005E6B7B">
        <w:t xml:space="preserve"> </w:t>
      </w:r>
      <w:r>
        <w:t>des</w:t>
      </w:r>
      <w:r w:rsidR="005E6B7B">
        <w:t xml:space="preserve"> </w:t>
      </w:r>
      <w:r>
        <w:t>Briefs</w:t>
      </w:r>
      <w:r w:rsidR="005E6B7B">
        <w:t xml:space="preserve"> </w:t>
      </w:r>
      <w:r>
        <w:t>nicht</w:t>
      </w:r>
      <w:r w:rsidR="005E6B7B">
        <w:t xml:space="preserve"> </w:t>
      </w:r>
      <w:r>
        <w:t>von</w:t>
      </w:r>
      <w:r w:rsidR="005E6B7B">
        <w:t xml:space="preserve"> </w:t>
      </w:r>
      <w:r>
        <w:t>schlimmer</w:t>
      </w:r>
      <w:r w:rsidR="005E6B7B">
        <w:t xml:space="preserve"> </w:t>
      </w:r>
      <w:r>
        <w:t>Vorbedeutung</w:t>
      </w:r>
      <w:r w:rsidR="005E6B7B">
        <w:t xml:space="preserve"> </w:t>
      </w:r>
      <w:r>
        <w:t>sein</w:t>
      </w:r>
      <w:r w:rsidR="005E6B7B">
        <w:t xml:space="preserve"> </w:t>
      </w:r>
      <w:r>
        <w:t>möchte!)</w:t>
      </w:r>
      <w:r w:rsidR="005E6B7B">
        <w:t xml:space="preserve"> </w:t>
      </w:r>
      <w:r>
        <w:t>tapferster</w:t>
      </w:r>
      <w:r w:rsidR="005E6B7B">
        <w:t xml:space="preserve"> </w:t>
      </w:r>
      <w:r>
        <w:t>Michael,</w:t>
      </w:r>
      <w:r w:rsidR="005E6B7B">
        <w:t xml:space="preserve"> </w:t>
      </w:r>
      <w:r>
        <w:t>während</w:t>
      </w:r>
      <w:r w:rsidR="005E6B7B">
        <w:t xml:space="preserve"> </w:t>
      </w:r>
      <w:r>
        <w:t>Du</w:t>
      </w:r>
      <w:r w:rsidR="005E6B7B">
        <w:t xml:space="preserve"> </w:t>
      </w:r>
      <w:r>
        <w:t>schon</w:t>
      </w:r>
      <w:r w:rsidR="005E6B7B">
        <w:t xml:space="preserve"> </w:t>
      </w:r>
      <w:r>
        <w:t>lange</w:t>
      </w:r>
      <w:r w:rsidR="005E6B7B">
        <w:t xml:space="preserve"> </w:t>
      </w:r>
      <w:r>
        <w:t>krank</w:t>
      </w:r>
      <w:r w:rsidR="005E6B7B">
        <w:t xml:space="preserve"> </w:t>
      </w:r>
      <w:r>
        <w:t>bist.</w:t>
      </w:r>
      <w:r w:rsidR="005E6B7B">
        <w:t xml:space="preserve"> </w:t>
      </w:r>
      <w:r>
        <w:t>Denn</w:t>
      </w:r>
      <w:r w:rsidR="005E6B7B">
        <w:t xml:space="preserve"> </w:t>
      </w:r>
      <w:r>
        <w:t>da</w:t>
      </w:r>
      <w:r w:rsidR="005E6B7B">
        <w:t xml:space="preserve"> </w:t>
      </w:r>
      <w:r>
        <w:t>wir</w:t>
      </w:r>
      <w:r w:rsidR="005E6B7B">
        <w:t xml:space="preserve"> </w:t>
      </w:r>
      <w:r>
        <w:t>Ein</w:t>
      </w:r>
      <w:r w:rsidR="005E6B7B">
        <w:t xml:space="preserve"> </w:t>
      </w:r>
      <w:r>
        <w:t>Leib</w:t>
      </w:r>
      <w:r w:rsidR="005E6B7B">
        <w:t xml:space="preserve"> </w:t>
      </w:r>
      <w:r>
        <w:t>sind,</w:t>
      </w:r>
      <w:r w:rsidR="005E6B7B">
        <w:t xml:space="preserve"> </w:t>
      </w:r>
      <w:r>
        <w:t>so</w:t>
      </w:r>
      <w:r w:rsidR="005E6B7B">
        <w:t xml:space="preserve"> </w:t>
      </w:r>
      <w:r>
        <w:t>werden</w:t>
      </w:r>
      <w:r w:rsidR="005E6B7B">
        <w:t xml:space="preserve"> </w:t>
      </w:r>
      <w:r>
        <w:t>wir</w:t>
      </w:r>
      <w:r w:rsidR="005E6B7B">
        <w:t xml:space="preserve"> </w:t>
      </w:r>
      <w:r>
        <w:t>auch</w:t>
      </w:r>
      <w:r w:rsidR="005E6B7B">
        <w:t xml:space="preserve"> </w:t>
      </w:r>
      <w:r>
        <w:t>eine</w:t>
      </w:r>
      <w:r w:rsidR="005E6B7B">
        <w:t xml:space="preserve"> </w:t>
      </w:r>
      <w:r>
        <w:t>gemeinsame</w:t>
      </w:r>
      <w:r w:rsidR="005E6B7B">
        <w:t xml:space="preserve"> </w:t>
      </w:r>
      <w:r>
        <w:t>Empfindung</w:t>
      </w:r>
      <w:r w:rsidR="005E6B7B">
        <w:t xml:space="preserve"> </w:t>
      </w:r>
      <w:r>
        <w:t>aller</w:t>
      </w:r>
      <w:r w:rsidR="005E6B7B">
        <w:t xml:space="preserve"> </w:t>
      </w:r>
      <w:r>
        <w:t>Leiden</w:t>
      </w:r>
      <w:r w:rsidR="005E6B7B">
        <w:t xml:space="preserve"> </w:t>
      </w:r>
      <w:r>
        <w:t>haben.</w:t>
      </w:r>
      <w:r w:rsidR="005E6B7B">
        <w:t xml:space="preserve"> </w:t>
      </w:r>
      <w:r>
        <w:t>Und</w:t>
      </w:r>
      <w:r w:rsidR="005E6B7B">
        <w:t xml:space="preserve"> </w:t>
      </w:r>
      <w:r>
        <w:t>o,</w:t>
      </w:r>
      <w:r w:rsidR="005E6B7B">
        <w:t xml:space="preserve"> </w:t>
      </w:r>
      <w:r>
        <w:t>daß</w:t>
      </w:r>
      <w:r w:rsidR="005E6B7B">
        <w:t xml:space="preserve"> </w:t>
      </w:r>
      <w:r>
        <w:t>ich</w:t>
      </w:r>
      <w:r w:rsidR="005E6B7B">
        <w:t xml:space="preserve"> </w:t>
      </w:r>
      <w:r>
        <w:t>eine</w:t>
      </w:r>
      <w:r w:rsidR="005E6B7B">
        <w:t xml:space="preserve"> </w:t>
      </w:r>
      <w:r>
        <w:t>Hand</w:t>
      </w:r>
      <w:r w:rsidR="005E6B7B">
        <w:t xml:space="preserve"> </w:t>
      </w:r>
      <w:r>
        <w:t>wäre,</w:t>
      </w:r>
      <w:r w:rsidR="005E6B7B">
        <w:t xml:space="preserve"> </w:t>
      </w:r>
      <w:r>
        <w:t>die,</w:t>
      </w:r>
      <w:r w:rsidR="005E6B7B">
        <w:t xml:space="preserve"> </w:t>
      </w:r>
      <w:r>
        <w:t>seis</w:t>
      </w:r>
      <w:r w:rsidR="005E6B7B">
        <w:t xml:space="preserve"> </w:t>
      </w:r>
      <w:r>
        <w:t>durch</w:t>
      </w:r>
      <w:r w:rsidR="005E6B7B">
        <w:t xml:space="preserve"> </w:t>
      </w:r>
      <w:r>
        <w:t>Arznei</w:t>
      </w:r>
      <w:r w:rsidR="005E6B7B">
        <w:t xml:space="preserve"> </w:t>
      </w:r>
      <w:r>
        <w:t>oder</w:t>
      </w:r>
      <w:r w:rsidR="005E6B7B">
        <w:t xml:space="preserve"> </w:t>
      </w:r>
      <w:r>
        <w:t>durch</w:t>
      </w:r>
      <w:r w:rsidR="005E6B7B">
        <w:t xml:space="preserve"> </w:t>
      </w:r>
      <w:r>
        <w:t>Zauberei,</w:t>
      </w:r>
      <w:r w:rsidR="005E6B7B">
        <w:t xml:space="preserve"> </w:t>
      </w:r>
      <w:r>
        <w:t>allen</w:t>
      </w:r>
      <w:r w:rsidR="005E6B7B">
        <w:t xml:space="preserve"> </w:t>
      </w:r>
      <w:r>
        <w:t>Schmerz</w:t>
      </w:r>
      <w:r w:rsidR="005E6B7B">
        <w:t xml:space="preserve"> </w:t>
      </w:r>
      <w:r>
        <w:t>vertreiben</w:t>
      </w:r>
      <w:r w:rsidR="005E6B7B">
        <w:t xml:space="preserve"> </w:t>
      </w:r>
      <w:r>
        <w:t>könnte!</w:t>
      </w:r>
      <w:r w:rsidR="005E6B7B">
        <w:t xml:space="preserve"> </w:t>
      </w:r>
      <w:r>
        <w:t>Da</w:t>
      </w:r>
      <w:r w:rsidR="005E6B7B">
        <w:t xml:space="preserve"> </w:t>
      </w:r>
      <w:r>
        <w:t>ich</w:t>
      </w:r>
      <w:r w:rsidR="005E6B7B">
        <w:t xml:space="preserve"> </w:t>
      </w:r>
      <w:r>
        <w:t>aber</w:t>
      </w:r>
      <w:r w:rsidR="005E6B7B">
        <w:t xml:space="preserve"> </w:t>
      </w:r>
      <w:r>
        <w:t>dieß</w:t>
      </w:r>
      <w:r w:rsidR="005E6B7B">
        <w:t xml:space="preserve"> </w:t>
      </w:r>
      <w:r>
        <w:t>nicht</w:t>
      </w:r>
      <w:r w:rsidR="005E6B7B">
        <w:t xml:space="preserve"> </w:t>
      </w:r>
      <w:r>
        <w:t>vermag,</w:t>
      </w:r>
      <w:r w:rsidR="005E6B7B">
        <w:t xml:space="preserve"> </w:t>
      </w:r>
      <w:r>
        <w:t>so</w:t>
      </w:r>
      <w:r w:rsidR="005E6B7B">
        <w:t xml:space="preserve"> </w:t>
      </w:r>
      <w:r>
        <w:t>flehe</w:t>
      </w:r>
      <w:r w:rsidR="005E6B7B">
        <w:t xml:space="preserve"> </w:t>
      </w:r>
      <w:r>
        <w:t>ich</w:t>
      </w:r>
      <w:r w:rsidR="005E6B7B">
        <w:t xml:space="preserve"> </w:t>
      </w:r>
      <w:r>
        <w:t>zu</w:t>
      </w:r>
      <w:r w:rsidR="005E6B7B">
        <w:t xml:space="preserve"> </w:t>
      </w:r>
      <w:r>
        <w:t>dem</w:t>
      </w:r>
      <w:r w:rsidR="005E6B7B">
        <w:t xml:space="preserve"> </w:t>
      </w:r>
      <w:r>
        <w:t>Arzt,</w:t>
      </w:r>
      <w:r w:rsidR="005E6B7B">
        <w:t xml:space="preserve"> </w:t>
      </w:r>
      <w:r>
        <w:t>der</w:t>
      </w:r>
      <w:r w:rsidR="005E6B7B">
        <w:t xml:space="preserve"> </w:t>
      </w:r>
      <w:r>
        <w:t>in</w:t>
      </w:r>
      <w:r w:rsidR="005E6B7B">
        <w:t xml:space="preserve"> </w:t>
      </w:r>
      <w:r>
        <w:t>Wahrheit</w:t>
      </w:r>
      <w:r w:rsidR="005E6B7B">
        <w:t xml:space="preserve"> </w:t>
      </w:r>
      <w:r>
        <w:t>ein</w:t>
      </w:r>
      <w:r w:rsidR="005E6B7B">
        <w:t xml:space="preserve"> </w:t>
      </w:r>
      <w:r>
        <w:t>Heiland</w:t>
      </w:r>
      <w:r w:rsidR="005E6B7B">
        <w:t xml:space="preserve"> </w:t>
      </w:r>
      <w:r>
        <w:t>ist</w:t>
      </w:r>
      <w:r w:rsidR="005E6B7B">
        <w:t xml:space="preserve"> </w:t>
      </w:r>
      <w:r>
        <w:t>und</w:t>
      </w:r>
      <w:r w:rsidR="005E6B7B">
        <w:t xml:space="preserve"> </w:t>
      </w:r>
      <w:r>
        <w:t>heißt,</w:t>
      </w:r>
      <w:r w:rsidR="005E6B7B">
        <w:t xml:space="preserve"> </w:t>
      </w:r>
      <w:r>
        <w:t>daß</w:t>
      </w:r>
      <w:r w:rsidR="005E6B7B">
        <w:t xml:space="preserve"> </w:t>
      </w:r>
      <w:r>
        <w:t>er</w:t>
      </w:r>
      <w:r w:rsidR="005E6B7B">
        <w:t xml:space="preserve"> </w:t>
      </w:r>
      <w:r>
        <w:t>heile,</w:t>
      </w:r>
      <w:r w:rsidR="005E6B7B">
        <w:t xml:space="preserve"> </w:t>
      </w:r>
      <w:r>
        <w:t>und</w:t>
      </w:r>
      <w:r w:rsidR="005E6B7B">
        <w:t xml:space="preserve"> </w:t>
      </w:r>
      <w:r>
        <w:t>den</w:t>
      </w:r>
      <w:r w:rsidR="005E6B7B">
        <w:t xml:space="preserve"> </w:t>
      </w:r>
      <w:r>
        <w:t>Geheilten</w:t>
      </w:r>
      <w:r w:rsidR="005E6B7B">
        <w:t xml:space="preserve"> </w:t>
      </w:r>
      <w:r>
        <w:t>seinem</w:t>
      </w:r>
      <w:r w:rsidR="005E6B7B">
        <w:t xml:space="preserve"> </w:t>
      </w:r>
      <w:r>
        <w:t>Amte</w:t>
      </w:r>
      <w:r w:rsidR="005E6B7B">
        <w:t xml:space="preserve"> </w:t>
      </w:r>
      <w:r>
        <w:t>wieder</w:t>
      </w:r>
      <w:r w:rsidR="005E6B7B">
        <w:t xml:space="preserve"> </w:t>
      </w:r>
      <w:r>
        <w:t>geben</w:t>
      </w:r>
      <w:r w:rsidR="005E6B7B">
        <w:t xml:space="preserve"> </w:t>
      </w:r>
      <w:r>
        <w:t>wolle,</w:t>
      </w:r>
      <w:r w:rsidR="005E6B7B">
        <w:t xml:space="preserve"> </w:t>
      </w:r>
      <w:r>
        <w:t>doch</w:t>
      </w:r>
      <w:r w:rsidR="005E6B7B">
        <w:t xml:space="preserve"> </w:t>
      </w:r>
      <w:r>
        <w:t>unter</w:t>
      </w:r>
      <w:r w:rsidR="005E6B7B">
        <w:t xml:space="preserve"> </w:t>
      </w:r>
      <w:r>
        <w:t>der</w:t>
      </w:r>
      <w:r w:rsidR="005E6B7B">
        <w:t xml:space="preserve"> </w:t>
      </w:r>
      <w:r>
        <w:t>Bedingung,</w:t>
      </w:r>
      <w:r w:rsidR="005E6B7B">
        <w:t xml:space="preserve"> </w:t>
      </w:r>
      <w:r>
        <w:t>daß</w:t>
      </w:r>
      <w:r w:rsidR="005E6B7B">
        <w:t xml:space="preserve"> </w:t>
      </w:r>
      <w:r>
        <w:t>sein,</w:t>
      </w:r>
      <w:r w:rsidR="005E6B7B">
        <w:t xml:space="preserve"> </w:t>
      </w:r>
      <w:r>
        <w:t>nicht</w:t>
      </w:r>
      <w:r w:rsidR="005E6B7B">
        <w:t xml:space="preserve"> </w:t>
      </w:r>
      <w:r>
        <w:t>unser</w:t>
      </w:r>
      <w:r w:rsidR="005E6B7B">
        <w:t xml:space="preserve"> </w:t>
      </w:r>
      <w:r>
        <w:t>Wille</w:t>
      </w:r>
      <w:r w:rsidR="005E6B7B">
        <w:t xml:space="preserve"> </w:t>
      </w:r>
      <w:r>
        <w:t>geschehe.</w:t>
      </w:r>
      <w:r w:rsidR="005E6B7B">
        <w:t xml:space="preserve"> </w:t>
      </w:r>
      <w:r>
        <w:t>Denn</w:t>
      </w:r>
      <w:r w:rsidR="005E6B7B">
        <w:t xml:space="preserve"> </w:t>
      </w:r>
      <w:r>
        <w:t>wenn</w:t>
      </w:r>
      <w:r w:rsidR="005E6B7B">
        <w:t xml:space="preserve"> </w:t>
      </w:r>
      <w:r>
        <w:t>wir</w:t>
      </w:r>
      <w:r w:rsidR="005E6B7B">
        <w:t xml:space="preserve"> </w:t>
      </w:r>
      <w:r>
        <w:t>unschuldig</w:t>
      </w:r>
      <w:r w:rsidR="005E6B7B">
        <w:t xml:space="preserve"> </w:t>
      </w:r>
      <w:r>
        <w:t>geschlagen</w:t>
      </w:r>
      <w:r w:rsidR="005E6B7B">
        <w:t xml:space="preserve"> </w:t>
      </w:r>
      <w:r>
        <w:t>werden,</w:t>
      </w:r>
      <w:r w:rsidR="005E6B7B">
        <w:t xml:space="preserve"> </w:t>
      </w:r>
      <w:r>
        <w:t>so</w:t>
      </w:r>
      <w:r w:rsidR="005E6B7B">
        <w:t xml:space="preserve"> </w:t>
      </w:r>
      <w:r>
        <w:t>geschieht</w:t>
      </w:r>
      <w:r w:rsidR="005E6B7B">
        <w:t xml:space="preserve"> </w:t>
      </w:r>
      <w:r>
        <w:t>es</w:t>
      </w:r>
      <w:r w:rsidR="005E6B7B">
        <w:t xml:space="preserve"> </w:t>
      </w:r>
      <w:r>
        <w:t>zu</w:t>
      </w:r>
      <w:r w:rsidR="005E6B7B">
        <w:t xml:space="preserve"> </w:t>
      </w:r>
      <w:r>
        <w:t>unserem</w:t>
      </w:r>
      <w:r w:rsidR="005E6B7B">
        <w:t xml:space="preserve"> </w:t>
      </w:r>
      <w:r>
        <w:t>Besten,</w:t>
      </w:r>
      <w:r w:rsidR="005E6B7B">
        <w:t xml:space="preserve"> </w:t>
      </w:r>
      <w:r>
        <w:t>damit</w:t>
      </w:r>
      <w:r w:rsidR="005E6B7B">
        <w:t xml:space="preserve"> </w:t>
      </w:r>
      <w:r>
        <w:t>Gott</w:t>
      </w:r>
      <w:r w:rsidR="005E6B7B">
        <w:t xml:space="preserve"> </w:t>
      </w:r>
      <w:r>
        <w:t>erforsche,</w:t>
      </w:r>
      <w:r w:rsidR="005E6B7B">
        <w:t xml:space="preserve"> </w:t>
      </w:r>
      <w:r>
        <w:t>ob</w:t>
      </w:r>
      <w:r w:rsidR="005E6B7B">
        <w:t xml:space="preserve"> </w:t>
      </w:r>
      <w:r>
        <w:t>wir</w:t>
      </w:r>
      <w:r w:rsidR="005E6B7B">
        <w:t xml:space="preserve"> </w:t>
      </w:r>
      <w:r>
        <w:t>ihn</w:t>
      </w:r>
      <w:r w:rsidR="005E6B7B">
        <w:t xml:space="preserve"> </w:t>
      </w:r>
      <w:r>
        <w:t>von</w:t>
      </w:r>
      <w:r w:rsidR="005E6B7B">
        <w:t xml:space="preserve"> </w:t>
      </w:r>
      <w:r>
        <w:t>ganzem</w:t>
      </w:r>
      <w:r w:rsidR="005E6B7B">
        <w:t xml:space="preserve"> </w:t>
      </w:r>
      <w:r>
        <w:t>Herzen</w:t>
      </w:r>
      <w:r w:rsidR="005E6B7B">
        <w:t xml:space="preserve"> </w:t>
      </w:r>
      <w:r>
        <w:t>und</w:t>
      </w:r>
      <w:r w:rsidR="005E6B7B">
        <w:t xml:space="preserve"> </w:t>
      </w:r>
      <w:r>
        <w:t>von</w:t>
      </w:r>
      <w:r w:rsidR="005E6B7B">
        <w:t xml:space="preserve"> </w:t>
      </w:r>
      <w:r>
        <w:t>ganzer</w:t>
      </w:r>
      <w:r w:rsidR="005E6B7B">
        <w:t xml:space="preserve"> </w:t>
      </w:r>
      <w:r>
        <w:t>Seele</w:t>
      </w:r>
      <w:r w:rsidR="005E6B7B">
        <w:t xml:space="preserve"> </w:t>
      </w:r>
      <w:r>
        <w:t>lieben.</w:t>
      </w:r>
      <w:r w:rsidR="005E6B7B">
        <w:t xml:space="preserve"> </w:t>
      </w:r>
      <w:r>
        <w:t>Wiewohl,</w:t>
      </w:r>
      <w:r w:rsidR="005E6B7B">
        <w:t xml:space="preserve"> </w:t>
      </w:r>
      <w:r>
        <w:t>wer</w:t>
      </w:r>
      <w:r w:rsidR="005E6B7B">
        <w:t xml:space="preserve"> </w:t>
      </w:r>
      <w:r>
        <w:t>ist</w:t>
      </w:r>
      <w:r w:rsidR="005E6B7B">
        <w:t xml:space="preserve"> </w:t>
      </w:r>
      <w:r>
        <w:t>unschuldig?</w:t>
      </w:r>
      <w:r w:rsidR="005E6B7B">
        <w:t xml:space="preserve"> </w:t>
      </w:r>
      <w:r>
        <w:t>Da</w:t>
      </w:r>
      <w:r w:rsidR="005E6B7B">
        <w:t xml:space="preserve"> </w:t>
      </w:r>
      <w:r>
        <w:t>selbst</w:t>
      </w:r>
      <w:r w:rsidR="005E6B7B">
        <w:t xml:space="preserve"> </w:t>
      </w:r>
      <w:r>
        <w:t>die</w:t>
      </w:r>
      <w:r w:rsidR="005E6B7B">
        <w:t xml:space="preserve"> </w:t>
      </w:r>
      <w:r>
        <w:t>Gestirne</w:t>
      </w:r>
      <w:r w:rsidR="005E6B7B">
        <w:t xml:space="preserve"> </w:t>
      </w:r>
      <w:r>
        <w:t>vor</w:t>
      </w:r>
      <w:r w:rsidR="005E6B7B">
        <w:t xml:space="preserve"> </w:t>
      </w:r>
      <w:r>
        <w:t>seinem</w:t>
      </w:r>
      <w:r w:rsidR="005E6B7B">
        <w:t xml:space="preserve"> </w:t>
      </w:r>
      <w:r>
        <w:t>Angesichte</w:t>
      </w:r>
      <w:r w:rsidR="005E6B7B">
        <w:t xml:space="preserve"> </w:t>
      </w:r>
      <w:r>
        <w:t>unrein</w:t>
      </w:r>
      <w:r w:rsidR="005E6B7B">
        <w:t xml:space="preserve"> </w:t>
      </w:r>
      <w:r>
        <w:t>sind.</w:t>
      </w:r>
      <w:r w:rsidR="005E6B7B">
        <w:t xml:space="preserve"> </w:t>
      </w:r>
      <w:r>
        <w:t>Auf</w:t>
      </w:r>
      <w:r w:rsidR="005E6B7B">
        <w:t xml:space="preserve"> </w:t>
      </w:r>
      <w:r>
        <w:t>diese</w:t>
      </w:r>
      <w:r w:rsidR="005E6B7B">
        <w:t xml:space="preserve"> </w:t>
      </w:r>
      <w:r>
        <w:t>Art</w:t>
      </w:r>
      <w:r w:rsidR="005E6B7B">
        <w:t xml:space="preserve"> </w:t>
      </w:r>
      <w:r>
        <w:t>bereitet</w:t>
      </w:r>
      <w:r w:rsidR="005E6B7B">
        <w:t xml:space="preserve"> </w:t>
      </w:r>
      <w:r>
        <w:t>uns</w:t>
      </w:r>
      <w:r w:rsidR="005E6B7B">
        <w:t xml:space="preserve"> </w:t>
      </w:r>
      <w:r>
        <w:t>Gott</w:t>
      </w:r>
      <w:r w:rsidR="005E6B7B">
        <w:t xml:space="preserve"> </w:t>
      </w:r>
      <w:r>
        <w:t>für</w:t>
      </w:r>
      <w:r w:rsidR="005E6B7B">
        <w:t xml:space="preserve"> </w:t>
      </w:r>
      <w:r>
        <w:t>das</w:t>
      </w:r>
      <w:r w:rsidR="005E6B7B">
        <w:t xml:space="preserve"> </w:t>
      </w:r>
      <w:r>
        <w:t>künftige</w:t>
      </w:r>
      <w:r w:rsidR="005E6B7B">
        <w:t xml:space="preserve"> </w:t>
      </w:r>
      <w:r>
        <w:t>Leben.</w:t>
      </w:r>
      <w:r w:rsidR="005E6B7B">
        <w:t xml:space="preserve"> </w:t>
      </w:r>
      <w:r>
        <w:t>Denn</w:t>
      </w:r>
      <w:r w:rsidR="005E6B7B">
        <w:t xml:space="preserve"> </w:t>
      </w:r>
      <w:r>
        <w:t>wer</w:t>
      </w:r>
      <w:r w:rsidR="005E6B7B">
        <w:t xml:space="preserve"> </w:t>
      </w:r>
      <w:r>
        <w:t>das</w:t>
      </w:r>
      <w:r w:rsidR="005E6B7B">
        <w:t xml:space="preserve"> </w:t>
      </w:r>
      <w:r>
        <w:t>gegenwärtige</w:t>
      </w:r>
      <w:r w:rsidR="005E6B7B">
        <w:t xml:space="preserve"> </w:t>
      </w:r>
      <w:r>
        <w:t>liebt,</w:t>
      </w:r>
      <w:r w:rsidR="005E6B7B">
        <w:t xml:space="preserve"> </w:t>
      </w:r>
      <w:r>
        <w:t>verliert</w:t>
      </w:r>
      <w:r w:rsidR="005E6B7B">
        <w:t xml:space="preserve"> </w:t>
      </w:r>
      <w:r>
        <w:t>das</w:t>
      </w:r>
      <w:r w:rsidR="005E6B7B">
        <w:t xml:space="preserve"> </w:t>
      </w:r>
      <w:r>
        <w:t>zukünftige.</w:t>
      </w:r>
      <w:r w:rsidR="005E6B7B">
        <w:t xml:space="preserve"> </w:t>
      </w:r>
      <w:r>
        <w:t>Wohlweislich</w:t>
      </w:r>
      <w:r w:rsidR="005E6B7B">
        <w:t xml:space="preserve"> </w:t>
      </w:r>
      <w:r>
        <w:t>also</w:t>
      </w:r>
      <w:r w:rsidR="005E6B7B">
        <w:t xml:space="preserve"> </w:t>
      </w:r>
      <w:r>
        <w:t>und</w:t>
      </w:r>
      <w:r w:rsidR="005E6B7B">
        <w:t xml:space="preserve"> </w:t>
      </w:r>
      <w:r>
        <w:t>aus</w:t>
      </w:r>
      <w:r w:rsidR="005E6B7B">
        <w:t xml:space="preserve"> </w:t>
      </w:r>
      <w:r>
        <w:t>Liebe</w:t>
      </w:r>
      <w:r w:rsidR="005E6B7B">
        <w:t xml:space="preserve"> </w:t>
      </w:r>
      <w:r>
        <w:t>zu</w:t>
      </w:r>
      <w:r w:rsidR="005E6B7B">
        <w:t xml:space="preserve"> </w:t>
      </w:r>
      <w:r>
        <w:t>unserm</w:t>
      </w:r>
      <w:r w:rsidR="005E6B7B">
        <w:t xml:space="preserve"> </w:t>
      </w:r>
      <w:r>
        <w:t>Besten</w:t>
      </w:r>
      <w:r w:rsidR="005E6B7B">
        <w:t xml:space="preserve"> </w:t>
      </w:r>
      <w:r>
        <w:t>vermischt</w:t>
      </w:r>
      <w:r w:rsidR="005E6B7B">
        <w:t xml:space="preserve"> </w:t>
      </w:r>
      <w:r>
        <w:t>er</w:t>
      </w:r>
      <w:r w:rsidR="005E6B7B">
        <w:t xml:space="preserve"> </w:t>
      </w:r>
      <w:r>
        <w:t>dieses</w:t>
      </w:r>
      <w:r w:rsidR="005E6B7B">
        <w:t xml:space="preserve"> </w:t>
      </w:r>
      <w:r>
        <w:t>Leben</w:t>
      </w:r>
      <w:r w:rsidR="005E6B7B">
        <w:t xml:space="preserve"> </w:t>
      </w:r>
      <w:r>
        <w:t>mit</w:t>
      </w:r>
      <w:r w:rsidR="005E6B7B">
        <w:t xml:space="preserve"> </w:t>
      </w:r>
      <w:r>
        <w:t>so</w:t>
      </w:r>
      <w:r w:rsidR="005E6B7B">
        <w:t xml:space="preserve"> </w:t>
      </w:r>
      <w:r>
        <w:t>vielem</w:t>
      </w:r>
      <w:r w:rsidR="005E6B7B">
        <w:t xml:space="preserve"> </w:t>
      </w:r>
      <w:r>
        <w:t>Bitteren</w:t>
      </w:r>
      <w:r w:rsidR="005E6B7B">
        <w:t xml:space="preserve"> </w:t>
      </w:r>
      <w:r>
        <w:t>und</w:t>
      </w:r>
      <w:r w:rsidR="005E6B7B">
        <w:t xml:space="preserve"> </w:t>
      </w:r>
      <w:r>
        <w:t>Herben,</w:t>
      </w:r>
      <w:r w:rsidR="005E6B7B">
        <w:t xml:space="preserve"> </w:t>
      </w:r>
      <w:r>
        <w:t>damit</w:t>
      </w:r>
      <w:r w:rsidR="005E6B7B">
        <w:t xml:space="preserve"> </w:t>
      </w:r>
      <w:r>
        <w:t>wir</w:t>
      </w:r>
      <w:r w:rsidR="005E6B7B">
        <w:t xml:space="preserve"> </w:t>
      </w:r>
      <w:r>
        <w:t>um</w:t>
      </w:r>
      <w:r w:rsidR="005E6B7B">
        <w:t xml:space="preserve"> </w:t>
      </w:r>
      <w:r>
        <w:t>so</w:t>
      </w:r>
      <w:r w:rsidR="005E6B7B">
        <w:t xml:space="preserve"> </w:t>
      </w:r>
      <w:r>
        <w:t>bereitwilliger</w:t>
      </w:r>
      <w:r w:rsidR="005E6B7B">
        <w:t xml:space="preserve"> </w:t>
      </w:r>
      <w:r>
        <w:t>dasselbe</w:t>
      </w:r>
      <w:r w:rsidR="005E6B7B">
        <w:t xml:space="preserve"> </w:t>
      </w:r>
      <w:r>
        <w:t>verachten.</w:t>
      </w:r>
      <w:r w:rsidR="005E6B7B">
        <w:t xml:space="preserve"> </w:t>
      </w:r>
      <w:r>
        <w:t>Denn</w:t>
      </w:r>
      <w:r w:rsidR="005E6B7B">
        <w:t xml:space="preserve"> </w:t>
      </w:r>
      <w:r>
        <w:t>würde</w:t>
      </w:r>
      <w:r w:rsidR="005E6B7B">
        <w:t xml:space="preserve"> </w:t>
      </w:r>
      <w:r>
        <w:t>uns</w:t>
      </w:r>
      <w:r w:rsidR="005E6B7B">
        <w:t xml:space="preserve"> </w:t>
      </w:r>
      <w:r>
        <w:t>Alles</w:t>
      </w:r>
      <w:r w:rsidR="005E6B7B">
        <w:t xml:space="preserve"> </w:t>
      </w:r>
      <w:r>
        <w:t>nach</w:t>
      </w:r>
      <w:r w:rsidR="005E6B7B">
        <w:t xml:space="preserve"> </w:t>
      </w:r>
      <w:r>
        <w:t>unserer</w:t>
      </w:r>
      <w:r w:rsidR="005E6B7B">
        <w:t xml:space="preserve"> </w:t>
      </w:r>
      <w:r>
        <w:t>Meinung</w:t>
      </w:r>
      <w:r w:rsidR="005E6B7B">
        <w:t xml:space="preserve"> </w:t>
      </w:r>
      <w:r>
        <w:t>widerfahren,</w:t>
      </w:r>
      <w:r w:rsidR="005E6B7B">
        <w:t xml:space="preserve"> </w:t>
      </w:r>
      <w:r>
        <w:t>wer</w:t>
      </w:r>
      <w:r w:rsidR="005E6B7B">
        <w:t xml:space="preserve"> </w:t>
      </w:r>
      <w:r>
        <w:t>würde</w:t>
      </w:r>
      <w:r w:rsidR="005E6B7B">
        <w:t xml:space="preserve"> </w:t>
      </w:r>
      <w:r>
        <w:t>nicht</w:t>
      </w:r>
      <w:r w:rsidR="005E6B7B">
        <w:t xml:space="preserve"> </w:t>
      </w:r>
      <w:r>
        <w:t>fest</w:t>
      </w:r>
      <w:r w:rsidR="005E6B7B">
        <w:t xml:space="preserve"> </w:t>
      </w:r>
      <w:r>
        <w:t>bei</w:t>
      </w:r>
      <w:r w:rsidR="005E6B7B">
        <w:t xml:space="preserve"> </w:t>
      </w:r>
      <w:r>
        <w:t>demselben</w:t>
      </w:r>
      <w:r w:rsidR="005E6B7B">
        <w:t xml:space="preserve"> </w:t>
      </w:r>
      <w:r>
        <w:t>bleiben,</w:t>
      </w:r>
      <w:r w:rsidR="005E6B7B">
        <w:t xml:space="preserve"> </w:t>
      </w:r>
      <w:r>
        <w:t>so</w:t>
      </w:r>
      <w:r w:rsidR="005E6B7B">
        <w:t xml:space="preserve"> </w:t>
      </w:r>
      <w:r>
        <w:t>schlüpfrig</w:t>
      </w:r>
      <w:r w:rsidR="005E6B7B">
        <w:t xml:space="preserve"> </w:t>
      </w:r>
      <w:r>
        <w:t>und</w:t>
      </w:r>
      <w:r w:rsidR="005E6B7B">
        <w:t xml:space="preserve"> </w:t>
      </w:r>
      <w:r>
        <w:t>hinfällig</w:t>
      </w:r>
      <w:r w:rsidR="005E6B7B">
        <w:t xml:space="preserve"> </w:t>
      </w:r>
      <w:r>
        <w:t>es</w:t>
      </w:r>
      <w:r w:rsidR="005E6B7B">
        <w:t xml:space="preserve"> </w:t>
      </w:r>
      <w:r>
        <w:t>auch</w:t>
      </w:r>
      <w:r w:rsidR="005E6B7B">
        <w:t xml:space="preserve"> </w:t>
      </w:r>
      <w:r>
        <w:t>sein</w:t>
      </w:r>
      <w:r w:rsidR="005E6B7B">
        <w:t xml:space="preserve"> </w:t>
      </w:r>
      <w:r>
        <w:t>mag?</w:t>
      </w:r>
      <w:r w:rsidR="005E6B7B">
        <w:t xml:space="preserve"> </w:t>
      </w:r>
      <w:r>
        <w:t>Nun</w:t>
      </w:r>
      <w:r w:rsidR="005E6B7B">
        <w:t xml:space="preserve"> </w:t>
      </w:r>
      <w:r>
        <w:t>aber,</w:t>
      </w:r>
      <w:r w:rsidR="005E6B7B">
        <w:t xml:space="preserve"> </w:t>
      </w:r>
      <w:r>
        <w:t>wer</w:t>
      </w:r>
      <w:r w:rsidR="005E6B7B">
        <w:t xml:space="preserve"> </w:t>
      </w:r>
      <w:r>
        <w:t>wollte</w:t>
      </w:r>
      <w:r w:rsidR="005E6B7B">
        <w:t xml:space="preserve"> </w:t>
      </w:r>
      <w:r>
        <w:t>es</w:t>
      </w:r>
      <w:r w:rsidR="005E6B7B">
        <w:t xml:space="preserve"> </w:t>
      </w:r>
      <w:r>
        <w:t>nicht</w:t>
      </w:r>
      <w:r w:rsidR="005E6B7B">
        <w:t xml:space="preserve"> </w:t>
      </w:r>
      <w:r>
        <w:t>hingegen</w:t>
      </w:r>
      <w:r w:rsidR="005E6B7B">
        <w:t xml:space="preserve"> </w:t>
      </w:r>
      <w:r>
        <w:t>willig</w:t>
      </w:r>
      <w:r w:rsidR="005E6B7B">
        <w:t xml:space="preserve"> </w:t>
      </w:r>
      <w:r>
        <w:t>und</w:t>
      </w:r>
      <w:r w:rsidR="005E6B7B">
        <w:t xml:space="preserve"> </w:t>
      </w:r>
      <w:r>
        <w:t>gerne</w:t>
      </w:r>
      <w:r w:rsidR="005E6B7B">
        <w:t xml:space="preserve"> </w:t>
      </w:r>
      <w:r>
        <w:t>fahren</w:t>
      </w:r>
      <w:r w:rsidR="005E6B7B">
        <w:t xml:space="preserve"> </w:t>
      </w:r>
      <w:r>
        <w:t>lassen,</w:t>
      </w:r>
      <w:r w:rsidR="005E6B7B">
        <w:t xml:space="preserve"> </w:t>
      </w:r>
      <w:r>
        <w:t>das</w:t>
      </w:r>
      <w:r w:rsidR="005E6B7B">
        <w:t xml:space="preserve"> </w:t>
      </w:r>
      <w:r>
        <w:t>nie</w:t>
      </w:r>
      <w:r w:rsidR="005E6B7B">
        <w:t xml:space="preserve"> </w:t>
      </w:r>
      <w:r>
        <w:t>ohne</w:t>
      </w:r>
      <w:r w:rsidR="005E6B7B">
        <w:t xml:space="preserve"> </w:t>
      </w:r>
      <w:r>
        <w:t>Plage</w:t>
      </w:r>
      <w:r w:rsidR="005E6B7B">
        <w:t xml:space="preserve"> </w:t>
      </w:r>
      <w:r>
        <w:t>ist?</w:t>
      </w:r>
      <w:r w:rsidR="005E6B7B">
        <w:t xml:space="preserve"> </w:t>
      </w:r>
      <w:r>
        <w:t>So</w:t>
      </w:r>
      <w:r w:rsidR="005E6B7B">
        <w:t xml:space="preserve"> </w:t>
      </w:r>
      <w:r>
        <w:t>bedenke</w:t>
      </w:r>
      <w:r w:rsidR="005E6B7B">
        <w:t xml:space="preserve"> </w:t>
      </w:r>
      <w:r>
        <w:t>nun,</w:t>
      </w:r>
      <w:r w:rsidR="005E6B7B">
        <w:t xml:space="preserve"> </w:t>
      </w:r>
      <w:r>
        <w:t>mein</w:t>
      </w:r>
      <w:r w:rsidR="005E6B7B">
        <w:t xml:space="preserve"> </w:t>
      </w:r>
      <w:r>
        <w:t>l.</w:t>
      </w:r>
      <w:r w:rsidR="005E6B7B">
        <w:t xml:space="preserve"> </w:t>
      </w:r>
      <w:r>
        <w:t>Michael,</w:t>
      </w:r>
      <w:r w:rsidR="005E6B7B">
        <w:t xml:space="preserve"> </w:t>
      </w:r>
      <w:r>
        <w:t>nur</w:t>
      </w:r>
      <w:r w:rsidR="005E6B7B">
        <w:t xml:space="preserve"> </w:t>
      </w:r>
      <w:r>
        <w:t>eben</w:t>
      </w:r>
      <w:r w:rsidR="005E6B7B">
        <w:t xml:space="preserve"> </w:t>
      </w:r>
      <w:r>
        <w:t>dieß</w:t>
      </w:r>
      <w:r w:rsidR="005E6B7B">
        <w:t xml:space="preserve"> </w:t>
      </w:r>
      <w:r>
        <w:t>recht.</w:t>
      </w:r>
      <w:r w:rsidR="005E6B7B">
        <w:t xml:space="preserve"> </w:t>
      </w:r>
      <w:r>
        <w:t>Dein</w:t>
      </w:r>
      <w:r w:rsidR="005E6B7B">
        <w:t xml:space="preserve"> </w:t>
      </w:r>
      <w:r>
        <w:t>Kreuz</w:t>
      </w:r>
      <w:r w:rsidR="005E6B7B">
        <w:t xml:space="preserve"> </w:t>
      </w:r>
      <w:r>
        <w:t>sei</w:t>
      </w:r>
      <w:r w:rsidR="005E6B7B">
        <w:t xml:space="preserve"> </w:t>
      </w:r>
      <w:r>
        <w:t>eine</w:t>
      </w:r>
      <w:r w:rsidR="005E6B7B">
        <w:t xml:space="preserve"> </w:t>
      </w:r>
      <w:r>
        <w:t>Zucht,</w:t>
      </w:r>
      <w:r w:rsidR="005E6B7B">
        <w:t xml:space="preserve"> </w:t>
      </w:r>
      <w:r>
        <w:t>und</w:t>
      </w:r>
      <w:r w:rsidR="005E6B7B">
        <w:t xml:space="preserve"> </w:t>
      </w:r>
      <w:r>
        <w:t>zwar</w:t>
      </w:r>
      <w:r w:rsidR="005E6B7B">
        <w:t xml:space="preserve"> </w:t>
      </w:r>
      <w:r>
        <w:t>keine</w:t>
      </w:r>
      <w:r w:rsidR="005E6B7B">
        <w:t xml:space="preserve"> </w:t>
      </w:r>
      <w:r>
        <w:t>solche</w:t>
      </w:r>
      <w:r w:rsidR="005E6B7B">
        <w:t xml:space="preserve"> </w:t>
      </w:r>
      <w:r>
        <w:t>leichte</w:t>
      </w:r>
      <w:r w:rsidR="005E6B7B">
        <w:t xml:space="preserve"> </w:t>
      </w:r>
      <w:r>
        <w:t>und</w:t>
      </w:r>
      <w:r w:rsidR="005E6B7B">
        <w:t xml:space="preserve"> </w:t>
      </w:r>
      <w:r>
        <w:t>nichtige,</w:t>
      </w:r>
      <w:r w:rsidR="005E6B7B">
        <w:t xml:space="preserve"> </w:t>
      </w:r>
      <w:r>
        <w:t>welche</w:t>
      </w:r>
      <w:r w:rsidR="005E6B7B">
        <w:t xml:space="preserve"> </w:t>
      </w:r>
      <w:r>
        <w:t>durch</w:t>
      </w:r>
      <w:r w:rsidR="005E6B7B">
        <w:t xml:space="preserve"> </w:t>
      </w:r>
      <w:r>
        <w:t>Worte</w:t>
      </w:r>
      <w:r w:rsidR="005E6B7B">
        <w:t xml:space="preserve"> </w:t>
      </w:r>
      <w:r>
        <w:t>geschieht,</w:t>
      </w:r>
      <w:r w:rsidR="005E6B7B">
        <w:t xml:space="preserve"> </w:t>
      </w:r>
      <w:r>
        <w:t>und</w:t>
      </w:r>
      <w:r w:rsidR="005E6B7B">
        <w:t xml:space="preserve"> </w:t>
      </w:r>
      <w:r>
        <w:t>gewöhnlich</w:t>
      </w:r>
      <w:r w:rsidR="005E6B7B">
        <w:t xml:space="preserve"> </w:t>
      </w:r>
      <w:r>
        <w:t>mit</w:t>
      </w:r>
      <w:r w:rsidR="005E6B7B">
        <w:t xml:space="preserve"> </w:t>
      </w:r>
      <w:r>
        <w:t>der</w:t>
      </w:r>
      <w:r w:rsidR="005E6B7B">
        <w:t xml:space="preserve"> </w:t>
      </w:r>
      <w:r>
        <w:t>Luft</w:t>
      </w:r>
      <w:r w:rsidR="005E6B7B">
        <w:t xml:space="preserve"> </w:t>
      </w:r>
      <w:r>
        <w:t>zergeht,</w:t>
      </w:r>
      <w:r w:rsidR="005E6B7B">
        <w:t xml:space="preserve"> </w:t>
      </w:r>
      <w:r>
        <w:t>sondern</w:t>
      </w:r>
      <w:r w:rsidR="005E6B7B">
        <w:t xml:space="preserve"> </w:t>
      </w:r>
      <w:r>
        <w:t>eine</w:t>
      </w:r>
      <w:r w:rsidR="005E6B7B">
        <w:t xml:space="preserve"> </w:t>
      </w:r>
      <w:r>
        <w:t>wirksame,</w:t>
      </w:r>
      <w:r w:rsidR="005E6B7B">
        <w:t xml:space="preserve"> </w:t>
      </w:r>
      <w:r>
        <w:t>wahrhafte</w:t>
      </w:r>
      <w:r w:rsidR="005E6B7B">
        <w:t xml:space="preserve"> </w:t>
      </w:r>
      <w:r>
        <w:t>und</w:t>
      </w:r>
      <w:r w:rsidR="005E6B7B">
        <w:t xml:space="preserve"> </w:t>
      </w:r>
      <w:r>
        <w:t>kräftige,</w:t>
      </w:r>
      <w:r w:rsidR="005E6B7B">
        <w:t xml:space="preserve"> </w:t>
      </w:r>
      <w:r>
        <w:t>dadurch</w:t>
      </w:r>
      <w:r w:rsidR="005E6B7B">
        <w:t xml:space="preserve"> </w:t>
      </w:r>
      <w:r>
        <w:t>man</w:t>
      </w:r>
      <w:r w:rsidR="005E6B7B">
        <w:t xml:space="preserve"> </w:t>
      </w:r>
      <w:r>
        <w:t>die</w:t>
      </w:r>
      <w:r w:rsidR="005E6B7B">
        <w:t xml:space="preserve"> </w:t>
      </w:r>
      <w:r>
        <w:t>Kunst</w:t>
      </w:r>
      <w:r w:rsidR="005E6B7B">
        <w:t xml:space="preserve"> </w:t>
      </w:r>
      <w:r>
        <w:t>zu</w:t>
      </w:r>
      <w:r w:rsidR="005E6B7B">
        <w:t xml:space="preserve"> </w:t>
      </w:r>
      <w:r>
        <w:t>sterben</w:t>
      </w:r>
      <w:r w:rsidR="005E6B7B">
        <w:t xml:space="preserve"> </w:t>
      </w:r>
      <w:r>
        <w:t>und</w:t>
      </w:r>
      <w:r w:rsidR="005E6B7B">
        <w:t xml:space="preserve"> </w:t>
      </w:r>
      <w:r>
        <w:t>die</w:t>
      </w:r>
      <w:r w:rsidR="005E6B7B">
        <w:t xml:space="preserve"> </w:t>
      </w:r>
      <w:r>
        <w:t>Welt</w:t>
      </w:r>
      <w:r w:rsidR="005E6B7B">
        <w:t xml:space="preserve"> </w:t>
      </w:r>
      <w:r>
        <w:t>gering</w:t>
      </w:r>
      <w:r w:rsidR="005E6B7B">
        <w:t xml:space="preserve"> </w:t>
      </w:r>
      <w:r>
        <w:t>zu</w:t>
      </w:r>
      <w:r w:rsidR="005E6B7B">
        <w:t xml:space="preserve"> </w:t>
      </w:r>
      <w:r>
        <w:t>schätzen</w:t>
      </w:r>
      <w:r w:rsidR="005E6B7B">
        <w:t xml:space="preserve"> </w:t>
      </w:r>
      <w:r>
        <w:t>erlernt,</w:t>
      </w:r>
      <w:r w:rsidR="005E6B7B">
        <w:t xml:space="preserve"> </w:t>
      </w:r>
      <w:r>
        <w:t>welche</w:t>
      </w:r>
      <w:r w:rsidR="005E6B7B">
        <w:t xml:space="preserve"> </w:t>
      </w:r>
      <w:r>
        <w:t>über</w:t>
      </w:r>
      <w:r w:rsidR="005E6B7B">
        <w:t xml:space="preserve"> </w:t>
      </w:r>
      <w:r>
        <w:t>jeder</w:t>
      </w:r>
      <w:r w:rsidR="005E6B7B">
        <w:t xml:space="preserve"> </w:t>
      </w:r>
      <w:r>
        <w:t>Kunst</w:t>
      </w:r>
      <w:r w:rsidR="005E6B7B">
        <w:t xml:space="preserve"> </w:t>
      </w:r>
      <w:r>
        <w:t>und</w:t>
      </w:r>
      <w:r w:rsidR="005E6B7B">
        <w:t xml:space="preserve"> </w:t>
      </w:r>
      <w:r>
        <w:t>jedem</w:t>
      </w:r>
      <w:r w:rsidR="005E6B7B">
        <w:t xml:space="preserve"> </w:t>
      </w:r>
      <w:r>
        <w:t>Geschäfte</w:t>
      </w:r>
      <w:r w:rsidR="005E6B7B">
        <w:t xml:space="preserve"> </w:t>
      </w:r>
      <w:r>
        <w:t>steht.</w:t>
      </w:r>
      <w:r w:rsidR="005E6B7B">
        <w:t xml:space="preserve"> </w:t>
      </w:r>
      <w:r>
        <w:t>Was</w:t>
      </w:r>
      <w:r w:rsidR="005E6B7B">
        <w:t xml:space="preserve"> </w:t>
      </w:r>
      <w:r>
        <w:t>fehlt</w:t>
      </w:r>
      <w:r w:rsidR="005E6B7B">
        <w:t xml:space="preserve"> </w:t>
      </w:r>
      <w:r>
        <w:t>den</w:t>
      </w:r>
      <w:r w:rsidR="005E6B7B">
        <w:t xml:space="preserve"> </w:t>
      </w:r>
      <w:r>
        <w:t>Reichen</w:t>
      </w:r>
      <w:r w:rsidR="005E6B7B">
        <w:t xml:space="preserve"> </w:t>
      </w:r>
      <w:r>
        <w:t>dieser</w:t>
      </w:r>
      <w:r w:rsidR="005E6B7B">
        <w:t xml:space="preserve"> </w:t>
      </w:r>
      <w:r>
        <w:t>Welt,</w:t>
      </w:r>
      <w:r w:rsidR="005E6B7B">
        <w:t xml:space="preserve"> </w:t>
      </w:r>
      <w:r>
        <w:t>wenn</w:t>
      </w:r>
      <w:r w:rsidR="005E6B7B">
        <w:t xml:space="preserve"> </w:t>
      </w:r>
      <w:r>
        <w:t>sie</w:t>
      </w:r>
      <w:r w:rsidR="005E6B7B">
        <w:t xml:space="preserve"> </w:t>
      </w:r>
      <w:r>
        <w:t>sich</w:t>
      </w:r>
      <w:r w:rsidR="005E6B7B">
        <w:t xml:space="preserve"> </w:t>
      </w:r>
      <w:r>
        <w:t>nach</w:t>
      </w:r>
      <w:r w:rsidR="005E6B7B">
        <w:t xml:space="preserve"> </w:t>
      </w:r>
      <w:r>
        <w:t>dem</w:t>
      </w:r>
      <w:r w:rsidR="005E6B7B">
        <w:t xml:space="preserve"> </w:t>
      </w:r>
      <w:r>
        <w:t>Apostel</w:t>
      </w:r>
      <w:r w:rsidR="005E6B7B">
        <w:t xml:space="preserve"> </w:t>
      </w:r>
      <w:r>
        <w:t>in</w:t>
      </w:r>
      <w:r w:rsidR="005E6B7B">
        <w:t xml:space="preserve"> </w:t>
      </w:r>
      <w:r>
        <w:t>so</w:t>
      </w:r>
      <w:r w:rsidR="005E6B7B">
        <w:t xml:space="preserve"> </w:t>
      </w:r>
      <w:r>
        <w:t>viele</w:t>
      </w:r>
      <w:r w:rsidR="005E6B7B">
        <w:t xml:space="preserve"> </w:t>
      </w:r>
      <w:r>
        <w:t>Stricke</w:t>
      </w:r>
      <w:r w:rsidR="005E6B7B">
        <w:t xml:space="preserve"> </w:t>
      </w:r>
      <w:r>
        <w:t>verwickeln,</w:t>
      </w:r>
      <w:r w:rsidR="005E6B7B">
        <w:t xml:space="preserve"> </w:t>
      </w:r>
      <w:r>
        <w:t>anders</w:t>
      </w:r>
      <w:r w:rsidR="005E6B7B">
        <w:t xml:space="preserve"> </w:t>
      </w:r>
      <w:r>
        <w:t>als</w:t>
      </w:r>
      <w:r w:rsidR="005E6B7B">
        <w:t xml:space="preserve"> </w:t>
      </w:r>
      <w:r>
        <w:t>die</w:t>
      </w:r>
      <w:r w:rsidR="005E6B7B">
        <w:t xml:space="preserve"> </w:t>
      </w:r>
      <w:r>
        <w:t>Kunst</w:t>
      </w:r>
      <w:r w:rsidR="005E6B7B">
        <w:t xml:space="preserve"> </w:t>
      </w:r>
      <w:r>
        <w:t>zu</w:t>
      </w:r>
      <w:r w:rsidR="005E6B7B">
        <w:t xml:space="preserve"> </w:t>
      </w:r>
      <w:r>
        <w:t>sterben</w:t>
      </w:r>
      <w:r w:rsidR="005E6B7B">
        <w:t xml:space="preserve"> </w:t>
      </w:r>
      <w:r>
        <w:t>und</w:t>
      </w:r>
      <w:r w:rsidR="005E6B7B">
        <w:t xml:space="preserve"> </w:t>
      </w:r>
      <w:r>
        <w:t>die</w:t>
      </w:r>
      <w:r w:rsidR="005E6B7B">
        <w:t xml:space="preserve"> </w:t>
      </w:r>
      <w:r>
        <w:t>Welt</w:t>
      </w:r>
      <w:r w:rsidR="005E6B7B">
        <w:t xml:space="preserve"> </w:t>
      </w:r>
      <w:r>
        <w:t>zu</w:t>
      </w:r>
      <w:r w:rsidR="005E6B7B">
        <w:t xml:space="preserve"> </w:t>
      </w:r>
      <w:r>
        <w:t>verlassen!</w:t>
      </w:r>
      <w:r w:rsidR="005E6B7B">
        <w:t xml:space="preserve"> </w:t>
      </w:r>
      <w:r>
        <w:t>Denn</w:t>
      </w:r>
      <w:r w:rsidR="005E6B7B">
        <w:t xml:space="preserve"> </w:t>
      </w:r>
      <w:r>
        <w:t>könnten</w:t>
      </w:r>
      <w:r w:rsidR="005E6B7B">
        <w:t xml:space="preserve"> </w:t>
      </w:r>
      <w:r>
        <w:t>sie</w:t>
      </w:r>
      <w:r w:rsidR="005E6B7B">
        <w:t xml:space="preserve"> </w:t>
      </w:r>
      <w:r>
        <w:t>oder</w:t>
      </w:r>
      <w:r w:rsidR="005E6B7B">
        <w:t xml:space="preserve"> </w:t>
      </w:r>
      <w:r>
        <w:t>wüßten</w:t>
      </w:r>
      <w:r w:rsidR="005E6B7B">
        <w:t xml:space="preserve"> </w:t>
      </w:r>
      <w:r>
        <w:t>sie</w:t>
      </w:r>
      <w:r w:rsidR="005E6B7B">
        <w:t xml:space="preserve"> </w:t>
      </w:r>
      <w:r>
        <w:t>diese</w:t>
      </w:r>
      <w:r w:rsidR="005E6B7B">
        <w:t xml:space="preserve"> </w:t>
      </w:r>
      <w:r>
        <w:t>zu</w:t>
      </w:r>
      <w:r w:rsidR="005E6B7B">
        <w:t xml:space="preserve"> </w:t>
      </w:r>
      <w:r>
        <w:t>verlassen,</w:t>
      </w:r>
      <w:r w:rsidR="005E6B7B">
        <w:t xml:space="preserve"> </w:t>
      </w:r>
      <w:r>
        <w:t>so</w:t>
      </w:r>
      <w:r w:rsidR="005E6B7B">
        <w:t xml:space="preserve"> </w:t>
      </w:r>
      <w:r>
        <w:t>überließen</w:t>
      </w:r>
      <w:r w:rsidR="005E6B7B">
        <w:t xml:space="preserve"> </w:t>
      </w:r>
      <w:r>
        <w:t>sie</w:t>
      </w:r>
      <w:r w:rsidR="005E6B7B">
        <w:t xml:space="preserve"> </w:t>
      </w:r>
      <w:r>
        <w:t>sich</w:t>
      </w:r>
      <w:r w:rsidR="005E6B7B">
        <w:t xml:space="preserve"> </w:t>
      </w:r>
      <w:r>
        <w:t>nicht</w:t>
      </w:r>
      <w:r w:rsidR="005E6B7B">
        <w:t xml:space="preserve"> </w:t>
      </w:r>
      <w:r>
        <w:t>soweit</w:t>
      </w:r>
      <w:r w:rsidR="005E6B7B">
        <w:t xml:space="preserve"> </w:t>
      </w:r>
      <w:r>
        <w:t>ihrem</w:t>
      </w:r>
      <w:r w:rsidR="005E6B7B">
        <w:t xml:space="preserve"> </w:t>
      </w:r>
      <w:r>
        <w:t>Verkehre.</w:t>
      </w:r>
      <w:r w:rsidR="005E6B7B">
        <w:t xml:space="preserve"> </w:t>
      </w:r>
      <w:r>
        <w:t>Du</w:t>
      </w:r>
      <w:r w:rsidR="005E6B7B">
        <w:t xml:space="preserve"> </w:t>
      </w:r>
      <w:r>
        <w:t>hast</w:t>
      </w:r>
      <w:r w:rsidR="005E6B7B">
        <w:t xml:space="preserve"> </w:t>
      </w:r>
      <w:r>
        <w:t>Andern</w:t>
      </w:r>
      <w:r w:rsidR="005E6B7B">
        <w:t xml:space="preserve"> </w:t>
      </w:r>
      <w:r>
        <w:t>fleißig</w:t>
      </w:r>
      <w:r w:rsidR="005E6B7B">
        <w:t xml:space="preserve"> </w:t>
      </w:r>
      <w:r>
        <w:t>gelehrt:</w:t>
      </w:r>
      <w:r w:rsidR="005E6B7B">
        <w:t xml:space="preserve"> </w:t>
      </w:r>
      <w:r>
        <w:t>man</w:t>
      </w:r>
      <w:r w:rsidR="005E6B7B">
        <w:t xml:space="preserve"> </w:t>
      </w:r>
      <w:r>
        <w:t>müsse</w:t>
      </w:r>
      <w:r w:rsidR="005E6B7B">
        <w:t xml:space="preserve"> </w:t>
      </w:r>
      <w:r>
        <w:t>die</w:t>
      </w:r>
      <w:r w:rsidR="005E6B7B">
        <w:t xml:space="preserve"> </w:t>
      </w:r>
      <w:r>
        <w:t>Welt</w:t>
      </w:r>
      <w:r w:rsidR="005E6B7B">
        <w:t xml:space="preserve"> </w:t>
      </w:r>
      <w:r>
        <w:t>gering</w:t>
      </w:r>
      <w:r w:rsidR="005E6B7B">
        <w:t xml:space="preserve"> </w:t>
      </w:r>
      <w:r>
        <w:t>achten,</w:t>
      </w:r>
      <w:r w:rsidR="005E6B7B">
        <w:t xml:space="preserve"> </w:t>
      </w:r>
      <w:r>
        <w:t>und</w:t>
      </w:r>
      <w:r w:rsidR="005E6B7B">
        <w:t xml:space="preserve"> </w:t>
      </w:r>
      <w:r>
        <w:t>das</w:t>
      </w:r>
      <w:r w:rsidR="005E6B7B">
        <w:t xml:space="preserve"> </w:t>
      </w:r>
      <w:r>
        <w:t>Unglück</w:t>
      </w:r>
      <w:r w:rsidR="005E6B7B">
        <w:t xml:space="preserve"> </w:t>
      </w:r>
      <w:r>
        <w:t>gelassen</w:t>
      </w:r>
      <w:r w:rsidR="005E6B7B">
        <w:t xml:space="preserve"> </w:t>
      </w:r>
      <w:r>
        <w:t>ertragen;</w:t>
      </w:r>
      <w:r w:rsidR="005E6B7B">
        <w:t xml:space="preserve"> </w:t>
      </w:r>
      <w:r>
        <w:t>nun</w:t>
      </w:r>
      <w:r w:rsidR="005E6B7B">
        <w:t xml:space="preserve"> </w:t>
      </w:r>
      <w:r>
        <w:t>erfährst</w:t>
      </w:r>
      <w:r w:rsidR="005E6B7B">
        <w:t xml:space="preserve"> </w:t>
      </w:r>
      <w:r>
        <w:t>Du,</w:t>
      </w:r>
      <w:r w:rsidR="005E6B7B">
        <w:t xml:space="preserve"> </w:t>
      </w:r>
      <w:r>
        <w:t>was</w:t>
      </w:r>
      <w:r w:rsidR="005E6B7B">
        <w:t xml:space="preserve"> </w:t>
      </w:r>
      <w:r>
        <w:t>Du</w:t>
      </w:r>
      <w:r w:rsidR="005E6B7B">
        <w:t xml:space="preserve"> </w:t>
      </w:r>
      <w:r>
        <w:t>lehrtest.</w:t>
      </w:r>
      <w:r w:rsidR="005E6B7B">
        <w:t xml:space="preserve"> </w:t>
      </w:r>
      <w:r>
        <w:t>Es</w:t>
      </w:r>
      <w:r w:rsidR="005E6B7B">
        <w:t xml:space="preserve"> </w:t>
      </w:r>
      <w:r>
        <w:t>ist</w:t>
      </w:r>
      <w:r w:rsidR="005E6B7B">
        <w:t xml:space="preserve"> </w:t>
      </w:r>
      <w:r>
        <w:t>auch</w:t>
      </w:r>
      <w:r w:rsidR="005E6B7B">
        <w:t xml:space="preserve"> </w:t>
      </w:r>
      <w:r>
        <w:t>einem</w:t>
      </w:r>
      <w:r w:rsidR="005E6B7B">
        <w:t xml:space="preserve"> </w:t>
      </w:r>
      <w:r>
        <w:t>Stoiker,</w:t>
      </w:r>
      <w:r w:rsidR="005E6B7B">
        <w:t xml:space="preserve"> </w:t>
      </w:r>
      <w:r>
        <w:t>geschweige</w:t>
      </w:r>
      <w:r w:rsidR="005E6B7B">
        <w:t xml:space="preserve"> </w:t>
      </w:r>
      <w:r>
        <w:t>einem</w:t>
      </w:r>
      <w:r w:rsidR="005E6B7B">
        <w:t xml:space="preserve"> </w:t>
      </w:r>
      <w:r>
        <w:t>Christen,</w:t>
      </w:r>
      <w:r w:rsidR="005E6B7B">
        <w:t xml:space="preserve"> </w:t>
      </w:r>
      <w:r>
        <w:t>überaus</w:t>
      </w:r>
      <w:r w:rsidR="005E6B7B">
        <w:t xml:space="preserve"> </w:t>
      </w:r>
      <w:r>
        <w:t>leicht,</w:t>
      </w:r>
      <w:r w:rsidR="005E6B7B">
        <w:t xml:space="preserve"> </w:t>
      </w:r>
      <w:r>
        <w:t>während</w:t>
      </w:r>
      <w:r w:rsidR="005E6B7B">
        <w:t xml:space="preserve"> </w:t>
      </w:r>
      <w:r>
        <w:t>er</w:t>
      </w:r>
      <w:r w:rsidR="005E6B7B">
        <w:t xml:space="preserve"> </w:t>
      </w:r>
      <w:r>
        <w:t>nichts</w:t>
      </w:r>
      <w:r w:rsidR="005E6B7B">
        <w:t xml:space="preserve"> </w:t>
      </w:r>
      <w:r>
        <w:t>leidet,</w:t>
      </w:r>
      <w:r w:rsidR="005E6B7B">
        <w:t xml:space="preserve"> </w:t>
      </w:r>
      <w:r>
        <w:t>von</w:t>
      </w:r>
      <w:r w:rsidR="005E6B7B">
        <w:t xml:space="preserve"> </w:t>
      </w:r>
      <w:r>
        <w:t>der</w:t>
      </w:r>
      <w:r w:rsidR="005E6B7B">
        <w:t xml:space="preserve"> </w:t>
      </w:r>
      <w:r>
        <w:t>Geduld</w:t>
      </w:r>
      <w:r w:rsidR="005E6B7B">
        <w:t xml:space="preserve"> </w:t>
      </w:r>
      <w:r>
        <w:t>zu</w:t>
      </w:r>
      <w:r w:rsidR="005E6B7B">
        <w:t xml:space="preserve"> </w:t>
      </w:r>
      <w:r>
        <w:t>philosophieren;</w:t>
      </w:r>
      <w:r w:rsidR="005E6B7B">
        <w:t xml:space="preserve"> </w:t>
      </w:r>
      <w:r>
        <w:t>aber</w:t>
      </w:r>
      <w:r w:rsidR="005E6B7B">
        <w:t xml:space="preserve"> </w:t>
      </w:r>
      <w:r>
        <w:t>geduldig</w:t>
      </w:r>
      <w:r w:rsidR="005E6B7B">
        <w:t xml:space="preserve"> </w:t>
      </w:r>
      <w:r>
        <w:t>ertragen,</w:t>
      </w:r>
      <w:r w:rsidR="005E6B7B">
        <w:t xml:space="preserve"> </w:t>
      </w:r>
      <w:r>
        <w:t>dieß</w:t>
      </w:r>
      <w:r w:rsidR="005E6B7B">
        <w:t xml:space="preserve"> </w:t>
      </w:r>
      <w:r>
        <w:t>ist</w:t>
      </w:r>
      <w:r w:rsidR="005E6B7B">
        <w:t xml:space="preserve"> </w:t>
      </w:r>
      <w:r>
        <w:t>erst</w:t>
      </w:r>
      <w:r w:rsidR="005E6B7B">
        <w:t xml:space="preserve"> </w:t>
      </w:r>
      <w:r>
        <w:t>die</w:t>
      </w:r>
      <w:r w:rsidR="005E6B7B">
        <w:t xml:space="preserve"> </w:t>
      </w:r>
      <w:r>
        <w:t>lebendige</w:t>
      </w:r>
      <w:r w:rsidR="005E6B7B">
        <w:t xml:space="preserve"> </w:t>
      </w:r>
      <w:r>
        <w:t>Philosophie.</w:t>
      </w:r>
      <w:r w:rsidR="005E6B7B">
        <w:t xml:space="preserve"> </w:t>
      </w:r>
      <w:r>
        <w:t>Denke</w:t>
      </w:r>
      <w:r w:rsidR="005E6B7B">
        <w:t xml:space="preserve"> </w:t>
      </w:r>
      <w:r>
        <w:t>so</w:t>
      </w:r>
      <w:r w:rsidR="005E6B7B">
        <w:t xml:space="preserve"> </w:t>
      </w:r>
      <w:r>
        <w:t>bei</w:t>
      </w:r>
      <w:r w:rsidR="005E6B7B">
        <w:t xml:space="preserve"> </w:t>
      </w:r>
      <w:r>
        <w:t>Dir:</w:t>
      </w:r>
      <w:r w:rsidR="005E6B7B">
        <w:t xml:space="preserve"> </w:t>
      </w:r>
      <w:r>
        <w:t>Gott</w:t>
      </w:r>
      <w:r w:rsidR="005E6B7B">
        <w:t xml:space="preserve"> </w:t>
      </w:r>
      <w:r>
        <w:t>wollte,</w:t>
      </w:r>
      <w:r w:rsidR="005E6B7B">
        <w:t xml:space="preserve"> </w:t>
      </w:r>
      <w:r>
        <w:t>daß</w:t>
      </w:r>
      <w:r w:rsidR="005E6B7B">
        <w:t xml:space="preserve"> </w:t>
      </w:r>
      <w:r>
        <w:t>Du</w:t>
      </w:r>
      <w:r w:rsidR="005E6B7B">
        <w:t xml:space="preserve"> </w:t>
      </w:r>
      <w:r>
        <w:t>eine</w:t>
      </w:r>
      <w:r w:rsidR="005E6B7B">
        <w:t xml:space="preserve"> </w:t>
      </w:r>
      <w:r>
        <w:t>Zeitlang</w:t>
      </w:r>
      <w:r w:rsidR="005E6B7B">
        <w:t xml:space="preserve"> </w:t>
      </w:r>
      <w:r>
        <w:t>mit</w:t>
      </w:r>
      <w:r w:rsidR="005E6B7B">
        <w:t xml:space="preserve"> </w:t>
      </w:r>
      <w:r>
        <w:t>dem</w:t>
      </w:r>
      <w:r w:rsidR="005E6B7B">
        <w:t xml:space="preserve"> </w:t>
      </w:r>
      <w:r>
        <w:t>Wort</w:t>
      </w:r>
      <w:r w:rsidR="005E6B7B">
        <w:t xml:space="preserve"> </w:t>
      </w:r>
      <w:r>
        <w:t>im</w:t>
      </w:r>
      <w:r w:rsidR="005E6B7B">
        <w:t xml:space="preserve"> </w:t>
      </w:r>
      <w:r>
        <w:t>Dienste</w:t>
      </w:r>
      <w:r w:rsidR="005E6B7B">
        <w:t xml:space="preserve"> </w:t>
      </w:r>
      <w:r>
        <w:t>seines</w:t>
      </w:r>
      <w:r w:rsidR="005E6B7B">
        <w:t xml:space="preserve"> </w:t>
      </w:r>
      <w:r>
        <w:t>Evangeliums</w:t>
      </w:r>
      <w:r w:rsidR="005E6B7B">
        <w:t xml:space="preserve"> </w:t>
      </w:r>
      <w:r>
        <w:t>stehst,</w:t>
      </w:r>
      <w:r w:rsidR="005E6B7B">
        <w:t xml:space="preserve"> </w:t>
      </w:r>
      <w:r>
        <w:t>nun</w:t>
      </w:r>
      <w:r w:rsidR="005E6B7B">
        <w:t xml:space="preserve"> </w:t>
      </w:r>
      <w:r>
        <w:t>aber</w:t>
      </w:r>
      <w:r w:rsidR="005E6B7B">
        <w:t xml:space="preserve"> </w:t>
      </w:r>
      <w:r>
        <w:t>läßt</w:t>
      </w:r>
      <w:r w:rsidR="005E6B7B">
        <w:t xml:space="preserve"> </w:t>
      </w:r>
      <w:r>
        <w:t>er</w:t>
      </w:r>
      <w:r w:rsidR="005E6B7B">
        <w:t xml:space="preserve"> </w:t>
      </w:r>
      <w:r>
        <w:t>die</w:t>
      </w:r>
      <w:r w:rsidR="005E6B7B">
        <w:t xml:space="preserve"> </w:t>
      </w:r>
      <w:r>
        <w:t>Sache</w:t>
      </w:r>
      <w:r w:rsidR="005E6B7B">
        <w:t xml:space="preserve"> </w:t>
      </w:r>
      <w:r>
        <w:t>vollführen.</w:t>
      </w:r>
      <w:r w:rsidR="005E6B7B">
        <w:t xml:space="preserve"> </w:t>
      </w:r>
      <w:r>
        <w:t>Ohne</w:t>
      </w:r>
      <w:r w:rsidR="005E6B7B">
        <w:t xml:space="preserve"> </w:t>
      </w:r>
      <w:r>
        <w:t>Kriegs-Gefahr</w:t>
      </w:r>
      <w:r w:rsidR="005E6B7B">
        <w:t xml:space="preserve"> </w:t>
      </w:r>
      <w:r>
        <w:t>und</w:t>
      </w:r>
      <w:r w:rsidR="005E6B7B">
        <w:t xml:space="preserve"> </w:t>
      </w:r>
      <w:r>
        <w:t>Verdacht</w:t>
      </w:r>
      <w:r w:rsidR="005E6B7B">
        <w:t xml:space="preserve"> </w:t>
      </w:r>
      <w:r>
        <w:t>läßt</w:t>
      </w:r>
      <w:r w:rsidR="005E6B7B">
        <w:t xml:space="preserve"> </w:t>
      </w:r>
      <w:r>
        <w:t>sich</w:t>
      </w:r>
      <w:r w:rsidR="005E6B7B">
        <w:t xml:space="preserve"> </w:t>
      </w:r>
      <w:r>
        <w:t>prächtig</w:t>
      </w:r>
      <w:r w:rsidR="005E6B7B">
        <w:t xml:space="preserve"> </w:t>
      </w:r>
      <w:r>
        <w:t>von</w:t>
      </w:r>
      <w:r w:rsidR="005E6B7B">
        <w:t xml:space="preserve"> </w:t>
      </w:r>
      <w:r>
        <w:t>Tapferkeit</w:t>
      </w:r>
      <w:r w:rsidR="005E6B7B">
        <w:t xml:space="preserve"> </w:t>
      </w:r>
      <w:r>
        <w:t>sprechen;</w:t>
      </w:r>
      <w:r w:rsidR="005E6B7B">
        <w:t xml:space="preserve"> </w:t>
      </w:r>
      <w:r>
        <w:t>aber</w:t>
      </w:r>
      <w:r w:rsidR="005E6B7B">
        <w:t xml:space="preserve"> </w:t>
      </w:r>
      <w:r>
        <w:t>in</w:t>
      </w:r>
      <w:r w:rsidR="005E6B7B">
        <w:t xml:space="preserve"> </w:t>
      </w:r>
      <w:r>
        <w:t>der</w:t>
      </w:r>
      <w:r w:rsidR="005E6B7B">
        <w:t xml:space="preserve"> </w:t>
      </w:r>
      <w:r>
        <w:t>Gefahr</w:t>
      </w:r>
      <w:r w:rsidR="005E6B7B">
        <w:t xml:space="preserve"> </w:t>
      </w:r>
      <w:r>
        <w:t>selbst</w:t>
      </w:r>
      <w:r w:rsidR="005E6B7B">
        <w:t xml:space="preserve"> </w:t>
      </w:r>
      <w:r>
        <w:t>standhaft</w:t>
      </w:r>
      <w:r w:rsidR="005E6B7B">
        <w:t xml:space="preserve"> </w:t>
      </w:r>
      <w:r>
        <w:t>und</w:t>
      </w:r>
      <w:r w:rsidR="005E6B7B">
        <w:t xml:space="preserve"> </w:t>
      </w:r>
      <w:r>
        <w:t>unbeweglich</w:t>
      </w:r>
      <w:r w:rsidR="005E6B7B">
        <w:t xml:space="preserve"> </w:t>
      </w:r>
      <w:r>
        <w:t>sein,</w:t>
      </w:r>
      <w:r w:rsidR="005E6B7B">
        <w:t xml:space="preserve"> </w:t>
      </w:r>
      <w:r>
        <w:t>dieß</w:t>
      </w:r>
      <w:r w:rsidR="005E6B7B">
        <w:t xml:space="preserve"> </w:t>
      </w:r>
      <w:r>
        <w:t>ist</w:t>
      </w:r>
      <w:r w:rsidR="005E6B7B">
        <w:t xml:space="preserve"> </w:t>
      </w:r>
      <w:r>
        <w:t>erst</w:t>
      </w:r>
      <w:r w:rsidR="005E6B7B">
        <w:t xml:space="preserve"> </w:t>
      </w:r>
      <w:r>
        <w:t>ein</w:t>
      </w:r>
      <w:r w:rsidR="005E6B7B">
        <w:t xml:space="preserve"> </w:t>
      </w:r>
      <w:r>
        <w:t>Beweis</w:t>
      </w:r>
      <w:r w:rsidR="005E6B7B">
        <w:t xml:space="preserve"> </w:t>
      </w:r>
      <w:r>
        <w:t>eines</w:t>
      </w:r>
      <w:r w:rsidR="005E6B7B">
        <w:t xml:space="preserve"> </w:t>
      </w:r>
      <w:r>
        <w:t>tapferen</w:t>
      </w:r>
      <w:r w:rsidR="005E6B7B">
        <w:t xml:space="preserve"> </w:t>
      </w:r>
      <w:r>
        <w:t>Herzens.</w:t>
      </w:r>
      <w:r w:rsidR="005E6B7B">
        <w:t xml:space="preserve"> </w:t>
      </w:r>
      <w:r>
        <w:t>Der</w:t>
      </w:r>
      <w:r w:rsidR="005E6B7B">
        <w:t xml:space="preserve"> </w:t>
      </w:r>
      <w:r>
        <w:t>Herr</w:t>
      </w:r>
      <w:r w:rsidR="005E6B7B">
        <w:t xml:space="preserve"> </w:t>
      </w:r>
      <w:r>
        <w:t>gebe</w:t>
      </w:r>
      <w:r w:rsidR="005E6B7B">
        <w:t xml:space="preserve"> </w:t>
      </w:r>
      <w:r>
        <w:t>Dir</w:t>
      </w:r>
      <w:r w:rsidR="005E6B7B">
        <w:t xml:space="preserve"> </w:t>
      </w:r>
      <w:r>
        <w:t>ein</w:t>
      </w:r>
      <w:r w:rsidR="005E6B7B">
        <w:t xml:space="preserve"> </w:t>
      </w:r>
      <w:r>
        <w:t>unversehrtes</w:t>
      </w:r>
      <w:r w:rsidR="005E6B7B">
        <w:t xml:space="preserve"> </w:t>
      </w:r>
      <w:r>
        <w:t>Gemüth</w:t>
      </w:r>
      <w:r w:rsidR="005E6B7B">
        <w:t xml:space="preserve"> </w:t>
      </w:r>
      <w:r>
        <w:t>und</w:t>
      </w:r>
      <w:r w:rsidR="005E6B7B">
        <w:t xml:space="preserve"> </w:t>
      </w:r>
      <w:r>
        <w:t>Frieden.</w:t>
      </w:r>
      <w:r w:rsidR="005E6B7B">
        <w:t xml:space="preserve"> </w:t>
      </w:r>
      <w:r>
        <w:t>Amen.</w:t>
      </w:r>
      <w:r w:rsidR="005E6B7B">
        <w:t xml:space="preserve"> </w:t>
      </w:r>
      <w:r>
        <w:t>Allen</w:t>
      </w:r>
      <w:r w:rsidR="005E6B7B">
        <w:t xml:space="preserve"> </w:t>
      </w:r>
      <w:r>
        <w:t>Freunden,</w:t>
      </w:r>
      <w:r w:rsidR="005E6B7B">
        <w:t xml:space="preserve"> </w:t>
      </w:r>
      <w:r>
        <w:t>besonders</w:t>
      </w:r>
      <w:r w:rsidR="005E6B7B">
        <w:t xml:space="preserve"> </w:t>
      </w:r>
      <w:r>
        <w:t>Sigismund</w:t>
      </w:r>
      <w:r w:rsidR="005E6B7B">
        <w:t xml:space="preserve"> </w:t>
      </w:r>
      <w:r>
        <w:t>Grimm</w:t>
      </w:r>
      <w:r w:rsidR="005E6B7B">
        <w:t xml:space="preserve"> </w:t>
      </w:r>
      <w:r>
        <w:t>und</w:t>
      </w:r>
      <w:r w:rsidR="005E6B7B">
        <w:t xml:space="preserve"> </w:t>
      </w:r>
      <w:r>
        <w:t>Peter</w:t>
      </w:r>
      <w:r w:rsidR="005E6B7B">
        <w:t xml:space="preserve"> </w:t>
      </w:r>
      <w:r>
        <w:t>Gynorianus,</w:t>
      </w:r>
      <w:r w:rsidR="005E6B7B">
        <w:t xml:space="preserve"> </w:t>
      </w:r>
      <w:r>
        <w:t>der</w:t>
      </w:r>
      <w:r w:rsidR="005E6B7B">
        <w:t xml:space="preserve"> </w:t>
      </w:r>
      <w:r>
        <w:t>jetzt</w:t>
      </w:r>
      <w:r w:rsidR="005E6B7B">
        <w:t xml:space="preserve"> </w:t>
      </w:r>
      <w:r>
        <w:t>bei</w:t>
      </w:r>
      <w:r w:rsidR="005E6B7B">
        <w:t xml:space="preserve"> </w:t>
      </w:r>
      <w:r>
        <w:t>jenen</w:t>
      </w:r>
      <w:r w:rsidR="005E6B7B">
        <w:t xml:space="preserve"> </w:t>
      </w:r>
      <w:r>
        <w:t>ist,</w:t>
      </w:r>
      <w:r w:rsidR="005E6B7B">
        <w:t xml:space="preserve"> </w:t>
      </w:r>
      <w:r>
        <w:t>ein</w:t>
      </w:r>
      <w:r w:rsidR="005E6B7B">
        <w:t xml:space="preserve"> </w:t>
      </w:r>
      <w:r>
        <w:t>Lebewohl!</w:t>
      </w:r>
      <w:r w:rsidR="005E6B7B">
        <w:t xml:space="preserve"> </w:t>
      </w:r>
      <w:r>
        <w:t>Lebe</w:t>
      </w:r>
      <w:r w:rsidR="005E6B7B">
        <w:t xml:space="preserve"> </w:t>
      </w:r>
      <w:r>
        <w:t>wohl</w:t>
      </w:r>
      <w:r w:rsidR="005E6B7B">
        <w:t xml:space="preserve"> </w:t>
      </w:r>
      <w:r>
        <w:t>und</w:t>
      </w:r>
      <w:r w:rsidR="005E6B7B">
        <w:t xml:space="preserve"> </w:t>
      </w:r>
      <w:r>
        <w:t>genese</w:t>
      </w:r>
      <w:r w:rsidR="005E6B7B">
        <w:t xml:space="preserve"> </w:t>
      </w:r>
      <w:r>
        <w:t>im</w:t>
      </w:r>
      <w:r w:rsidR="005E6B7B">
        <w:t xml:space="preserve"> </w:t>
      </w:r>
      <w:r>
        <w:t>Herrn.</w:t>
      </w:r>
    </w:p>
    <w:p w14:paraId="08A50C1F" w14:textId="28AE787E" w:rsidR="00066F22" w:rsidRDefault="00066F22" w:rsidP="00066F22">
      <w:pPr>
        <w:pStyle w:val="berschrift2"/>
      </w:pPr>
      <w:r>
        <w:t>An</w:t>
      </w:r>
      <w:r w:rsidR="005E6B7B">
        <w:t xml:space="preserve"> </w:t>
      </w:r>
      <w:r>
        <w:t>Johannes</w:t>
      </w:r>
      <w:r w:rsidR="005E6B7B">
        <w:t xml:space="preserve"> </w:t>
      </w:r>
      <w:r>
        <w:t>Vannius,</w:t>
      </w:r>
      <w:r w:rsidR="005E6B7B">
        <w:t xml:space="preserve"> </w:t>
      </w:r>
      <w:r>
        <w:t>Prediger</w:t>
      </w:r>
      <w:r w:rsidR="005E6B7B">
        <w:t xml:space="preserve"> </w:t>
      </w:r>
      <w:r>
        <w:t>zu</w:t>
      </w:r>
      <w:r w:rsidR="005E6B7B">
        <w:t xml:space="preserve"> </w:t>
      </w:r>
      <w:r>
        <w:t>Constanz.</w:t>
      </w:r>
      <w:r w:rsidR="005E6B7B">
        <w:t xml:space="preserve"> </w:t>
      </w:r>
      <w:r>
        <w:t>-</w:t>
      </w:r>
      <w:r w:rsidR="005E6B7B">
        <w:t xml:space="preserve"> </w:t>
      </w:r>
      <w:r>
        <w:t>29.</w:t>
      </w:r>
      <w:r w:rsidR="005E6B7B">
        <w:t xml:space="preserve"> </w:t>
      </w:r>
      <w:r>
        <w:t>Oktbr.</w:t>
      </w:r>
      <w:r w:rsidR="005E6B7B">
        <w:t xml:space="preserve"> </w:t>
      </w:r>
      <w:r>
        <w:t>1526.</w:t>
      </w:r>
    </w:p>
    <w:p w14:paraId="3ECEA753" w14:textId="74664B97" w:rsidR="00066F22" w:rsidRDefault="00066F22" w:rsidP="00066F22">
      <w:pPr>
        <w:pStyle w:val="StandardWeb"/>
      </w:pPr>
      <w:r>
        <w:t>Gnade</w:t>
      </w:r>
      <w:r w:rsidR="005E6B7B">
        <w:t xml:space="preserve"> </w:t>
      </w:r>
      <w:r>
        <w:t>und</w:t>
      </w:r>
      <w:r w:rsidR="005E6B7B">
        <w:t xml:space="preserve"> </w:t>
      </w:r>
      <w:r>
        <w:t>Friede</w:t>
      </w:r>
      <w:r w:rsidR="005E6B7B">
        <w:t xml:space="preserve"> </w:t>
      </w:r>
      <w:r>
        <w:t>vom</w:t>
      </w:r>
      <w:r w:rsidR="005E6B7B">
        <w:t xml:space="preserve"> </w:t>
      </w:r>
      <w:r>
        <w:t>Herrn!</w:t>
      </w:r>
      <w:r w:rsidR="005E6B7B">
        <w:t xml:space="preserve"> </w:t>
      </w:r>
      <w:r>
        <w:t>Man</w:t>
      </w:r>
      <w:r w:rsidR="005E6B7B">
        <w:t xml:space="preserve"> </w:t>
      </w:r>
      <w:r>
        <w:t>schließt,</w:t>
      </w:r>
      <w:r w:rsidR="005E6B7B">
        <w:t xml:space="preserve"> </w:t>
      </w:r>
      <w:r>
        <w:t>daß</w:t>
      </w:r>
      <w:r w:rsidR="005E6B7B">
        <w:t xml:space="preserve"> </w:t>
      </w:r>
      <w:r>
        <w:t>Du</w:t>
      </w:r>
      <w:r w:rsidR="005E6B7B">
        <w:t xml:space="preserve"> </w:t>
      </w:r>
      <w:r>
        <w:t>krank</w:t>
      </w:r>
      <w:r w:rsidR="005E6B7B">
        <w:t xml:space="preserve"> </w:t>
      </w:r>
      <w:r>
        <w:t>darnieder</w:t>
      </w:r>
      <w:r w:rsidR="005E6B7B">
        <w:t xml:space="preserve"> </w:t>
      </w:r>
      <w:r>
        <w:t>liegst,</w:t>
      </w:r>
      <w:r w:rsidR="005E6B7B">
        <w:t xml:space="preserve"> </w:t>
      </w:r>
      <w:r>
        <w:t>theuerster</w:t>
      </w:r>
      <w:r w:rsidR="005E6B7B">
        <w:t xml:space="preserve"> </w:t>
      </w:r>
      <w:r>
        <w:t>Vannius;</w:t>
      </w:r>
      <w:r w:rsidR="005E6B7B">
        <w:t xml:space="preserve"> </w:t>
      </w:r>
      <w:r>
        <w:t>dieses</w:t>
      </w:r>
      <w:r w:rsidR="005E6B7B">
        <w:t xml:space="preserve"> </w:t>
      </w:r>
      <w:r>
        <w:t>Leiden</w:t>
      </w:r>
      <w:r w:rsidR="005E6B7B">
        <w:t xml:space="preserve"> </w:t>
      </w:r>
      <w:r>
        <w:t>rührt</w:t>
      </w:r>
      <w:r w:rsidR="005E6B7B">
        <w:t xml:space="preserve"> </w:t>
      </w:r>
      <w:r>
        <w:t>uns</w:t>
      </w:r>
      <w:r w:rsidR="005E6B7B">
        <w:t xml:space="preserve"> </w:t>
      </w:r>
      <w:r>
        <w:t>nicht</w:t>
      </w:r>
      <w:r w:rsidR="005E6B7B">
        <w:t xml:space="preserve"> </w:t>
      </w:r>
      <w:r>
        <w:t>wenig,</w:t>
      </w:r>
      <w:r w:rsidR="005E6B7B">
        <w:t xml:space="preserve"> </w:t>
      </w:r>
      <w:r>
        <w:t>denn</w:t>
      </w:r>
      <w:r w:rsidR="005E6B7B">
        <w:t xml:space="preserve"> </w:t>
      </w:r>
      <w:r>
        <w:t>wir</w:t>
      </w:r>
      <w:r w:rsidR="005E6B7B">
        <w:t xml:space="preserve"> </w:t>
      </w:r>
      <w:r>
        <w:t>wissen</w:t>
      </w:r>
      <w:r w:rsidR="005E6B7B">
        <w:t xml:space="preserve"> </w:t>
      </w:r>
      <w:r>
        <w:t>wohl,</w:t>
      </w:r>
      <w:r w:rsidR="005E6B7B">
        <w:t xml:space="preserve"> </w:t>
      </w:r>
      <w:r>
        <w:t>wie</w:t>
      </w:r>
      <w:r w:rsidR="005E6B7B">
        <w:t xml:space="preserve"> </w:t>
      </w:r>
      <w:r>
        <w:t>schmerzlich</w:t>
      </w:r>
      <w:r w:rsidR="005E6B7B">
        <w:t xml:space="preserve"> </w:t>
      </w:r>
      <w:r>
        <w:t>sein</w:t>
      </w:r>
      <w:r w:rsidR="005E6B7B">
        <w:t xml:space="preserve"> </w:t>
      </w:r>
      <w:r>
        <w:t>Paroxismus</w:t>
      </w:r>
      <w:r w:rsidR="005E6B7B">
        <w:t xml:space="preserve"> </w:t>
      </w:r>
      <w:r>
        <w:t>ist.</w:t>
      </w:r>
      <w:r w:rsidR="005E6B7B">
        <w:t xml:space="preserve"> </w:t>
      </w:r>
      <w:r>
        <w:t>Allein</w:t>
      </w:r>
      <w:r w:rsidR="005E6B7B">
        <w:t xml:space="preserve"> </w:t>
      </w:r>
      <w:r>
        <w:t>auf</w:t>
      </w:r>
      <w:r w:rsidR="005E6B7B">
        <w:t xml:space="preserve"> </w:t>
      </w:r>
      <w:r>
        <w:t>diese</w:t>
      </w:r>
      <w:r w:rsidR="005E6B7B">
        <w:t xml:space="preserve"> </w:t>
      </w:r>
      <w:r>
        <w:t>Weise</w:t>
      </w:r>
      <w:r w:rsidR="005E6B7B">
        <w:t xml:space="preserve"> </w:t>
      </w:r>
      <w:r>
        <w:t>übt</w:t>
      </w:r>
      <w:r w:rsidR="005E6B7B">
        <w:t xml:space="preserve"> </w:t>
      </w:r>
      <w:r>
        <w:t>und</w:t>
      </w:r>
      <w:r w:rsidR="005E6B7B">
        <w:t xml:space="preserve"> </w:t>
      </w:r>
      <w:r>
        <w:t>macht</w:t>
      </w:r>
      <w:r w:rsidR="005E6B7B">
        <w:t xml:space="preserve"> </w:t>
      </w:r>
      <w:r>
        <w:t>Gott</w:t>
      </w:r>
      <w:r w:rsidR="005E6B7B">
        <w:t xml:space="preserve"> </w:t>
      </w:r>
      <w:r>
        <w:t>mürbe,</w:t>
      </w:r>
      <w:r w:rsidR="005E6B7B">
        <w:t xml:space="preserve"> </w:t>
      </w:r>
      <w:r>
        <w:t>er</w:t>
      </w:r>
      <w:r w:rsidR="005E6B7B">
        <w:t xml:space="preserve"> </w:t>
      </w:r>
      <w:r>
        <w:t>peinigt</w:t>
      </w:r>
      <w:r w:rsidR="005E6B7B">
        <w:t xml:space="preserve"> </w:t>
      </w:r>
      <w:r>
        <w:t>Dich,</w:t>
      </w:r>
      <w:r w:rsidR="005E6B7B">
        <w:t xml:space="preserve"> </w:t>
      </w:r>
      <w:r>
        <w:t>edles</w:t>
      </w:r>
      <w:r w:rsidR="005E6B7B">
        <w:t xml:space="preserve"> </w:t>
      </w:r>
      <w:r>
        <w:t>und</w:t>
      </w:r>
      <w:r w:rsidR="005E6B7B">
        <w:t xml:space="preserve"> </w:t>
      </w:r>
      <w:r>
        <w:t>treues</w:t>
      </w:r>
      <w:r w:rsidR="005E6B7B">
        <w:t xml:space="preserve"> </w:t>
      </w:r>
      <w:r>
        <w:t>Werkzeug</w:t>
      </w:r>
      <w:r w:rsidR="005E6B7B">
        <w:t xml:space="preserve"> </w:t>
      </w:r>
      <w:r>
        <w:t>des</w:t>
      </w:r>
      <w:r w:rsidR="005E6B7B">
        <w:t xml:space="preserve"> </w:t>
      </w:r>
      <w:r>
        <w:t>Evangeliums,</w:t>
      </w:r>
      <w:r w:rsidR="005E6B7B">
        <w:t xml:space="preserve"> </w:t>
      </w:r>
      <w:r>
        <w:t>also,</w:t>
      </w:r>
      <w:r w:rsidR="005E6B7B">
        <w:t xml:space="preserve"> </w:t>
      </w:r>
      <w:r>
        <w:t>um</w:t>
      </w:r>
      <w:r w:rsidR="005E6B7B">
        <w:t xml:space="preserve"> </w:t>
      </w:r>
      <w:r>
        <w:t>zu</w:t>
      </w:r>
      <w:r w:rsidR="005E6B7B">
        <w:t xml:space="preserve"> </w:t>
      </w:r>
      <w:r>
        <w:t>prüfen,</w:t>
      </w:r>
      <w:r w:rsidR="005E6B7B">
        <w:t xml:space="preserve"> </w:t>
      </w:r>
      <w:r>
        <w:t>ob</w:t>
      </w:r>
      <w:r w:rsidR="005E6B7B">
        <w:t xml:space="preserve"> </w:t>
      </w:r>
      <w:r>
        <w:t>Du</w:t>
      </w:r>
      <w:r w:rsidR="005E6B7B">
        <w:t xml:space="preserve"> </w:t>
      </w:r>
      <w:r>
        <w:t>ihn</w:t>
      </w:r>
      <w:r w:rsidR="005E6B7B">
        <w:t xml:space="preserve"> </w:t>
      </w:r>
      <w:r>
        <w:t>von</w:t>
      </w:r>
      <w:r w:rsidR="005E6B7B">
        <w:t xml:space="preserve"> </w:t>
      </w:r>
      <w:r>
        <w:t>ganzem</w:t>
      </w:r>
      <w:r w:rsidR="005E6B7B">
        <w:t xml:space="preserve"> </w:t>
      </w:r>
      <w:r>
        <w:t>Herzen</w:t>
      </w:r>
      <w:r w:rsidR="005E6B7B">
        <w:t xml:space="preserve"> </w:t>
      </w:r>
      <w:r>
        <w:t>liebest;</w:t>
      </w:r>
      <w:r w:rsidR="005E6B7B">
        <w:t xml:space="preserve"> </w:t>
      </w:r>
      <w:r>
        <w:t>uns</w:t>
      </w:r>
      <w:r w:rsidR="005E6B7B">
        <w:t xml:space="preserve"> </w:t>
      </w:r>
      <w:r>
        <w:t>aber</w:t>
      </w:r>
      <w:r w:rsidR="005E6B7B">
        <w:t xml:space="preserve"> </w:t>
      </w:r>
      <w:r>
        <w:t>versucht</w:t>
      </w:r>
      <w:r w:rsidR="005E6B7B">
        <w:t xml:space="preserve"> </w:t>
      </w:r>
      <w:r>
        <w:t>er,</w:t>
      </w:r>
      <w:r w:rsidR="005E6B7B">
        <w:t xml:space="preserve"> </w:t>
      </w:r>
      <w:r>
        <w:t>ob</w:t>
      </w:r>
      <w:r w:rsidR="005E6B7B">
        <w:t xml:space="preserve"> </w:t>
      </w:r>
      <w:r>
        <w:t>wir</w:t>
      </w:r>
      <w:r w:rsidR="005E6B7B">
        <w:t xml:space="preserve"> </w:t>
      </w:r>
      <w:r>
        <w:t>mitleiden</w:t>
      </w:r>
      <w:r w:rsidR="005E6B7B">
        <w:t xml:space="preserve"> </w:t>
      </w:r>
      <w:r>
        <w:t>können,</w:t>
      </w:r>
      <w:r w:rsidR="005E6B7B">
        <w:t xml:space="preserve"> </w:t>
      </w:r>
      <w:r>
        <w:t>wenn</w:t>
      </w:r>
      <w:r w:rsidR="005E6B7B">
        <w:t xml:space="preserve"> </w:t>
      </w:r>
      <w:r>
        <w:t>ein</w:t>
      </w:r>
      <w:r w:rsidR="005E6B7B">
        <w:t xml:space="preserve"> </w:t>
      </w:r>
      <w:r>
        <w:t>Glied</w:t>
      </w:r>
      <w:r w:rsidR="005E6B7B">
        <w:t xml:space="preserve"> </w:t>
      </w:r>
      <w:r>
        <w:t>leidet.</w:t>
      </w:r>
      <w:r w:rsidR="005E6B7B">
        <w:t xml:space="preserve"> </w:t>
      </w:r>
      <w:r>
        <w:t>Deßhalb</w:t>
      </w:r>
      <w:r w:rsidR="005E6B7B">
        <w:t xml:space="preserve"> </w:t>
      </w:r>
      <w:r>
        <w:t>kannst</w:t>
      </w:r>
      <w:r w:rsidR="005E6B7B">
        <w:t xml:space="preserve"> </w:t>
      </w:r>
      <w:r>
        <w:t>Du</w:t>
      </w:r>
      <w:r w:rsidR="005E6B7B">
        <w:t xml:space="preserve"> </w:t>
      </w:r>
      <w:r>
        <w:t>dadurch,</w:t>
      </w:r>
      <w:r w:rsidR="005E6B7B">
        <w:t xml:space="preserve"> </w:t>
      </w:r>
      <w:r>
        <w:t>daß</w:t>
      </w:r>
      <w:r w:rsidR="005E6B7B">
        <w:t xml:space="preserve"> </w:t>
      </w:r>
      <w:r>
        <w:t>Du</w:t>
      </w:r>
      <w:r w:rsidR="005E6B7B">
        <w:t xml:space="preserve"> </w:t>
      </w:r>
      <w:r>
        <w:t>es</w:t>
      </w:r>
      <w:r w:rsidR="005E6B7B">
        <w:t xml:space="preserve"> </w:t>
      </w:r>
      <w:r>
        <w:t>trägst,</w:t>
      </w:r>
      <w:r w:rsidR="005E6B7B">
        <w:t xml:space="preserve"> </w:t>
      </w:r>
      <w:r>
        <w:t>denjenigen</w:t>
      </w:r>
      <w:r w:rsidR="005E6B7B">
        <w:t xml:space="preserve"> </w:t>
      </w:r>
      <w:r>
        <w:t>zum</w:t>
      </w:r>
      <w:r w:rsidR="005E6B7B">
        <w:t xml:space="preserve"> </w:t>
      </w:r>
      <w:r>
        <w:t>Mitleiden</w:t>
      </w:r>
      <w:r w:rsidR="005E6B7B">
        <w:t xml:space="preserve"> </w:t>
      </w:r>
      <w:r>
        <w:t>bewegen,</w:t>
      </w:r>
      <w:r w:rsidR="005E6B7B">
        <w:t xml:space="preserve"> </w:t>
      </w:r>
      <w:r>
        <w:t>welcher</w:t>
      </w:r>
      <w:r w:rsidR="005E6B7B">
        <w:t xml:space="preserve"> </w:t>
      </w:r>
      <w:r>
        <w:t>tödtet</w:t>
      </w:r>
      <w:r w:rsidR="005E6B7B">
        <w:t xml:space="preserve"> </w:t>
      </w:r>
      <w:r>
        <w:t>und</w:t>
      </w:r>
      <w:r w:rsidR="005E6B7B">
        <w:t xml:space="preserve"> </w:t>
      </w:r>
      <w:r>
        <w:t>wieder</w:t>
      </w:r>
      <w:r w:rsidR="005E6B7B">
        <w:t xml:space="preserve"> </w:t>
      </w:r>
      <w:r>
        <w:t>erquickt,</w:t>
      </w:r>
      <w:r w:rsidR="005E6B7B">
        <w:t xml:space="preserve"> </w:t>
      </w:r>
      <w:r>
        <w:t>in</w:t>
      </w:r>
      <w:r w:rsidR="005E6B7B">
        <w:t xml:space="preserve"> </w:t>
      </w:r>
      <w:r>
        <w:t>dessen</w:t>
      </w:r>
      <w:r w:rsidR="005E6B7B">
        <w:t xml:space="preserve"> </w:t>
      </w:r>
      <w:r>
        <w:t>Hand</w:t>
      </w:r>
      <w:r w:rsidR="005E6B7B">
        <w:t xml:space="preserve"> </w:t>
      </w:r>
      <w:r>
        <w:t>alles</w:t>
      </w:r>
      <w:r w:rsidR="005E6B7B">
        <w:t xml:space="preserve"> </w:t>
      </w:r>
      <w:r>
        <w:t>steht.</w:t>
      </w:r>
      <w:r w:rsidR="005E6B7B">
        <w:t xml:space="preserve"> </w:t>
      </w:r>
      <w:r>
        <w:t>Denn</w:t>
      </w:r>
      <w:r w:rsidR="005E6B7B">
        <w:t xml:space="preserve"> </w:t>
      </w:r>
      <w:r>
        <w:t>wenn</w:t>
      </w:r>
      <w:r w:rsidR="005E6B7B">
        <w:t xml:space="preserve"> </w:t>
      </w:r>
      <w:r>
        <w:t>er</w:t>
      </w:r>
      <w:r w:rsidR="005E6B7B">
        <w:t xml:space="preserve"> </w:t>
      </w:r>
      <w:r>
        <w:t>das</w:t>
      </w:r>
      <w:r w:rsidR="005E6B7B">
        <w:t xml:space="preserve"> </w:t>
      </w:r>
      <w:r>
        <w:t>Kreuz</w:t>
      </w:r>
      <w:r w:rsidR="005E6B7B">
        <w:t xml:space="preserve"> </w:t>
      </w:r>
      <w:r>
        <w:t>nicht</w:t>
      </w:r>
      <w:r w:rsidR="005E6B7B">
        <w:t xml:space="preserve"> </w:t>
      </w:r>
      <w:r>
        <w:t>zu</w:t>
      </w:r>
      <w:r w:rsidR="005E6B7B">
        <w:t xml:space="preserve"> </w:t>
      </w:r>
      <w:r>
        <w:t>unserem</w:t>
      </w:r>
      <w:r w:rsidR="005E6B7B">
        <w:t xml:space="preserve"> </w:t>
      </w:r>
      <w:r>
        <w:t>Besten</w:t>
      </w:r>
      <w:r w:rsidR="005E6B7B">
        <w:t xml:space="preserve"> </w:t>
      </w:r>
      <w:r>
        <w:t>schicken</w:t>
      </w:r>
      <w:r w:rsidR="005E6B7B">
        <w:t xml:space="preserve"> </w:t>
      </w:r>
      <w:r>
        <w:t>würde,</w:t>
      </w:r>
      <w:r w:rsidR="005E6B7B">
        <w:t xml:space="preserve"> </w:t>
      </w:r>
      <w:r>
        <w:t>hätte</w:t>
      </w:r>
      <w:r w:rsidR="005E6B7B">
        <w:t xml:space="preserve"> </w:t>
      </w:r>
      <w:r>
        <w:t>er</w:t>
      </w:r>
      <w:r w:rsidR="005E6B7B">
        <w:t xml:space="preserve"> </w:t>
      </w:r>
      <w:r>
        <w:t>nicht</w:t>
      </w:r>
      <w:r w:rsidR="005E6B7B">
        <w:t xml:space="preserve"> </w:t>
      </w:r>
      <w:r>
        <w:t>gesagt:</w:t>
      </w:r>
      <w:r w:rsidR="005E6B7B">
        <w:t xml:space="preserve"> </w:t>
      </w:r>
      <w:r>
        <w:t>„alle</w:t>
      </w:r>
      <w:r w:rsidR="005E6B7B">
        <w:t xml:space="preserve"> </w:t>
      </w:r>
      <w:r>
        <w:t>Haare</w:t>
      </w:r>
      <w:r w:rsidR="005E6B7B">
        <w:t xml:space="preserve"> </w:t>
      </w:r>
      <w:r>
        <w:t>eures</w:t>
      </w:r>
      <w:r w:rsidR="005E6B7B">
        <w:t xml:space="preserve"> </w:t>
      </w:r>
      <w:r>
        <w:t>Hauptes</w:t>
      </w:r>
      <w:r w:rsidR="005E6B7B">
        <w:t xml:space="preserve"> </w:t>
      </w:r>
      <w:r>
        <w:t>sind</w:t>
      </w:r>
      <w:r w:rsidR="005E6B7B">
        <w:t xml:space="preserve"> </w:t>
      </w:r>
      <w:r>
        <w:t>gezählt;“</w:t>
      </w:r>
      <w:r w:rsidR="005E6B7B">
        <w:t xml:space="preserve"> </w:t>
      </w:r>
      <w:r>
        <w:t>und</w:t>
      </w:r>
      <w:r w:rsidR="005E6B7B">
        <w:t xml:space="preserve"> </w:t>
      </w:r>
      <w:r>
        <w:t>sein</w:t>
      </w:r>
      <w:r w:rsidR="005E6B7B">
        <w:t xml:space="preserve"> </w:t>
      </w:r>
      <w:r>
        <w:t>Apostel</w:t>
      </w:r>
      <w:r w:rsidR="005E6B7B">
        <w:t xml:space="preserve"> </w:t>
      </w:r>
      <w:r>
        <w:t>würde</w:t>
      </w:r>
      <w:r w:rsidR="005E6B7B">
        <w:t xml:space="preserve"> </w:t>
      </w:r>
      <w:r>
        <w:t>uns</w:t>
      </w:r>
      <w:r w:rsidR="005E6B7B">
        <w:t xml:space="preserve"> </w:t>
      </w:r>
      <w:r>
        <w:t>nicht</w:t>
      </w:r>
      <w:r w:rsidR="005E6B7B">
        <w:t xml:space="preserve"> </w:t>
      </w:r>
      <w:r>
        <w:t>so</w:t>
      </w:r>
      <w:r w:rsidR="005E6B7B">
        <w:t xml:space="preserve"> </w:t>
      </w:r>
      <w:r>
        <w:t>deutlich</w:t>
      </w:r>
      <w:r w:rsidR="005E6B7B">
        <w:t xml:space="preserve"> </w:t>
      </w:r>
      <w:r>
        <w:t>eben</w:t>
      </w:r>
      <w:r w:rsidR="005E6B7B">
        <w:t xml:space="preserve"> </w:t>
      </w:r>
      <w:r>
        <w:t>hierüber</w:t>
      </w:r>
      <w:r w:rsidR="005E6B7B">
        <w:t xml:space="preserve"> </w:t>
      </w:r>
      <w:r>
        <w:t>berichten,</w:t>
      </w:r>
      <w:r w:rsidR="005E6B7B">
        <w:t xml:space="preserve"> </w:t>
      </w:r>
      <w:r>
        <w:t>da</w:t>
      </w:r>
      <w:r w:rsidR="005E6B7B">
        <w:t xml:space="preserve"> </w:t>
      </w:r>
      <w:r>
        <w:t>er</w:t>
      </w:r>
      <w:r w:rsidR="005E6B7B">
        <w:t xml:space="preserve"> </w:t>
      </w:r>
      <w:r>
        <w:t>spricht:</w:t>
      </w:r>
      <w:r w:rsidR="005E6B7B">
        <w:t xml:space="preserve"> </w:t>
      </w:r>
      <w:r>
        <w:t>„wir</w:t>
      </w:r>
      <w:r w:rsidR="005E6B7B">
        <w:t xml:space="preserve"> </w:t>
      </w:r>
      <w:r>
        <w:t>wissen,</w:t>
      </w:r>
      <w:r w:rsidR="005E6B7B">
        <w:t xml:space="preserve"> </w:t>
      </w:r>
      <w:r>
        <w:t>daß</w:t>
      </w:r>
      <w:r w:rsidR="005E6B7B">
        <w:t xml:space="preserve"> </w:t>
      </w:r>
      <w:r>
        <w:t>denen,</w:t>
      </w:r>
      <w:r w:rsidR="005E6B7B">
        <w:t xml:space="preserve"> </w:t>
      </w:r>
      <w:r>
        <w:t>die</w:t>
      </w:r>
      <w:r w:rsidR="005E6B7B">
        <w:t xml:space="preserve"> </w:t>
      </w:r>
      <w:r>
        <w:t>Gott</w:t>
      </w:r>
      <w:r w:rsidR="005E6B7B">
        <w:t xml:space="preserve"> </w:t>
      </w:r>
      <w:r>
        <w:t>lieben,</w:t>
      </w:r>
      <w:r w:rsidR="005E6B7B">
        <w:t xml:space="preserve"> </w:t>
      </w:r>
      <w:r>
        <w:t>alle</w:t>
      </w:r>
      <w:r w:rsidR="005E6B7B">
        <w:t xml:space="preserve"> </w:t>
      </w:r>
      <w:r>
        <w:t>Dinge</w:t>
      </w:r>
      <w:r w:rsidR="005E6B7B">
        <w:t xml:space="preserve"> </w:t>
      </w:r>
      <w:r>
        <w:t>zum</w:t>
      </w:r>
      <w:r w:rsidR="005E6B7B">
        <w:t xml:space="preserve"> </w:t>
      </w:r>
      <w:r>
        <w:t>Besten</w:t>
      </w:r>
      <w:r w:rsidR="005E6B7B">
        <w:t xml:space="preserve"> </w:t>
      </w:r>
      <w:r>
        <w:t>dienen.“</w:t>
      </w:r>
      <w:r w:rsidR="005E6B7B">
        <w:t xml:space="preserve"> </w:t>
      </w:r>
      <w:r>
        <w:t>Nun</w:t>
      </w:r>
      <w:r w:rsidR="005E6B7B">
        <w:t xml:space="preserve"> </w:t>
      </w:r>
      <w:r>
        <w:t>aber</w:t>
      </w:r>
      <w:r w:rsidR="005E6B7B">
        <w:t xml:space="preserve"> </w:t>
      </w:r>
      <w:r>
        <w:t>bleibt</w:t>
      </w:r>
      <w:r w:rsidR="005E6B7B">
        <w:t xml:space="preserve"> </w:t>
      </w:r>
      <w:r>
        <w:t>uns</w:t>
      </w:r>
      <w:r w:rsidR="005E6B7B">
        <w:t xml:space="preserve"> </w:t>
      </w:r>
      <w:r>
        <w:t>eben</w:t>
      </w:r>
      <w:r w:rsidR="005E6B7B">
        <w:t xml:space="preserve"> </w:t>
      </w:r>
      <w:r>
        <w:t>dieß,</w:t>
      </w:r>
      <w:r w:rsidR="005E6B7B">
        <w:t xml:space="preserve"> </w:t>
      </w:r>
      <w:r>
        <w:t>was</w:t>
      </w:r>
      <w:r w:rsidR="005E6B7B">
        <w:t xml:space="preserve"> </w:t>
      </w:r>
      <w:r>
        <w:t>uns</w:t>
      </w:r>
      <w:r w:rsidR="005E6B7B">
        <w:t xml:space="preserve"> </w:t>
      </w:r>
      <w:r>
        <w:t>seine</w:t>
      </w:r>
      <w:r w:rsidR="005E6B7B">
        <w:t xml:space="preserve"> </w:t>
      </w:r>
      <w:r>
        <w:t>Weisheit</w:t>
      </w:r>
      <w:r w:rsidR="005E6B7B">
        <w:t xml:space="preserve"> </w:t>
      </w:r>
      <w:r>
        <w:t>zum</w:t>
      </w:r>
      <w:r w:rsidR="005E6B7B">
        <w:t xml:space="preserve"> </w:t>
      </w:r>
      <w:r>
        <w:t>Glück</w:t>
      </w:r>
      <w:r w:rsidR="005E6B7B">
        <w:t xml:space="preserve"> </w:t>
      </w:r>
      <w:r>
        <w:t>widerfahren</w:t>
      </w:r>
      <w:r w:rsidR="005E6B7B">
        <w:t xml:space="preserve"> </w:t>
      </w:r>
      <w:r>
        <w:t>läßt,</w:t>
      </w:r>
      <w:r w:rsidR="005E6B7B">
        <w:t xml:space="preserve"> </w:t>
      </w:r>
      <w:r>
        <w:t>häufig</w:t>
      </w:r>
      <w:r w:rsidR="005E6B7B">
        <w:t xml:space="preserve"> </w:t>
      </w:r>
      <w:r>
        <w:t>verborgen,</w:t>
      </w:r>
      <w:r w:rsidR="005E6B7B">
        <w:t xml:space="preserve"> </w:t>
      </w:r>
      <w:r>
        <w:t>so</w:t>
      </w:r>
      <w:r w:rsidR="005E6B7B">
        <w:t xml:space="preserve"> </w:t>
      </w:r>
      <w:r>
        <w:t>lange</w:t>
      </w:r>
      <w:r w:rsidR="005E6B7B">
        <w:t xml:space="preserve"> </w:t>
      </w:r>
      <w:r>
        <w:t>es</w:t>
      </w:r>
      <w:r w:rsidR="005E6B7B">
        <w:t xml:space="preserve"> </w:t>
      </w:r>
      <w:r>
        <w:t>noch</w:t>
      </w:r>
      <w:r w:rsidR="005E6B7B">
        <w:t xml:space="preserve"> </w:t>
      </w:r>
      <w:r>
        <w:t>nicht</w:t>
      </w:r>
      <w:r w:rsidR="005E6B7B">
        <w:t xml:space="preserve"> </w:t>
      </w:r>
      <w:r>
        <w:t>zum</w:t>
      </w:r>
      <w:r w:rsidR="005E6B7B">
        <w:t xml:space="preserve"> </w:t>
      </w:r>
      <w:r>
        <w:t>Ziele</w:t>
      </w:r>
      <w:r w:rsidR="005E6B7B">
        <w:t xml:space="preserve"> </w:t>
      </w:r>
      <w:r>
        <w:t>gelangt</w:t>
      </w:r>
      <w:r w:rsidR="005E6B7B">
        <w:t xml:space="preserve"> </w:t>
      </w:r>
      <w:r>
        <w:t>ist;</w:t>
      </w:r>
      <w:r w:rsidR="005E6B7B">
        <w:t xml:space="preserve"> </w:t>
      </w:r>
      <w:r>
        <w:t>aber</w:t>
      </w:r>
      <w:r w:rsidR="005E6B7B">
        <w:t xml:space="preserve"> </w:t>
      </w:r>
      <w:r>
        <w:t>wenn</w:t>
      </w:r>
      <w:r w:rsidR="005E6B7B">
        <w:t xml:space="preserve"> </w:t>
      </w:r>
      <w:r>
        <w:t>wir</w:t>
      </w:r>
      <w:r w:rsidR="005E6B7B">
        <w:t xml:space="preserve"> </w:t>
      </w:r>
      <w:r>
        <w:t>den</w:t>
      </w:r>
      <w:r w:rsidR="005E6B7B">
        <w:t xml:space="preserve"> </w:t>
      </w:r>
      <w:r>
        <w:t>Ausgang</w:t>
      </w:r>
      <w:r w:rsidR="005E6B7B">
        <w:t xml:space="preserve"> </w:t>
      </w:r>
      <w:r>
        <w:t>haben,</w:t>
      </w:r>
      <w:r w:rsidR="005E6B7B">
        <w:t xml:space="preserve"> </w:t>
      </w:r>
      <w:r>
        <w:t>dann</w:t>
      </w:r>
      <w:r w:rsidR="005E6B7B">
        <w:t xml:space="preserve"> </w:t>
      </w:r>
      <w:r>
        <w:t>merken</w:t>
      </w:r>
      <w:r w:rsidR="005E6B7B">
        <w:t xml:space="preserve"> </w:t>
      </w:r>
      <w:r>
        <w:t>wir</w:t>
      </w:r>
      <w:r w:rsidR="005E6B7B">
        <w:t xml:space="preserve"> </w:t>
      </w:r>
      <w:r>
        <w:t>erst,</w:t>
      </w:r>
      <w:r w:rsidR="005E6B7B">
        <w:t xml:space="preserve"> </w:t>
      </w:r>
      <w:r>
        <w:t>warum</w:t>
      </w:r>
      <w:r w:rsidR="005E6B7B">
        <w:t xml:space="preserve"> </w:t>
      </w:r>
      <w:r>
        <w:t>er</w:t>
      </w:r>
      <w:r w:rsidR="005E6B7B">
        <w:t xml:space="preserve"> </w:t>
      </w:r>
      <w:r>
        <w:t>es</w:t>
      </w:r>
      <w:r w:rsidR="005E6B7B">
        <w:t xml:space="preserve"> </w:t>
      </w:r>
      <w:r>
        <w:t>gethan</w:t>
      </w:r>
      <w:r w:rsidR="005E6B7B">
        <w:t xml:space="preserve"> </w:t>
      </w:r>
      <w:r>
        <w:t>hat.</w:t>
      </w:r>
      <w:r w:rsidR="005E6B7B">
        <w:t xml:space="preserve"> </w:t>
      </w:r>
      <w:r>
        <w:t>Ich</w:t>
      </w:r>
      <w:r w:rsidR="005E6B7B">
        <w:t xml:space="preserve"> </w:t>
      </w:r>
      <w:r>
        <w:t>selbst</w:t>
      </w:r>
      <w:r w:rsidR="005E6B7B">
        <w:t xml:space="preserve"> </w:t>
      </w:r>
      <w:r>
        <w:t>rede</w:t>
      </w:r>
      <w:r w:rsidR="005E6B7B">
        <w:t xml:space="preserve"> </w:t>
      </w:r>
      <w:r>
        <w:t>unter</w:t>
      </w:r>
      <w:r w:rsidR="005E6B7B">
        <w:t xml:space="preserve"> </w:t>
      </w:r>
      <w:r>
        <w:t>den</w:t>
      </w:r>
      <w:r w:rsidR="005E6B7B">
        <w:t xml:space="preserve"> </w:t>
      </w:r>
      <w:r>
        <w:t>so</w:t>
      </w:r>
      <w:r w:rsidR="005E6B7B">
        <w:t xml:space="preserve"> </w:t>
      </w:r>
      <w:r>
        <w:t>vielen</w:t>
      </w:r>
      <w:r w:rsidR="005E6B7B">
        <w:t xml:space="preserve"> </w:t>
      </w:r>
      <w:r>
        <w:t>Verwirrungen</w:t>
      </w:r>
      <w:r w:rsidR="005E6B7B">
        <w:t xml:space="preserve"> </w:t>
      </w:r>
      <w:r>
        <w:t>in</w:t>
      </w:r>
      <w:r w:rsidR="005E6B7B">
        <w:t xml:space="preserve"> </w:t>
      </w:r>
      <w:r>
        <w:t>der</w:t>
      </w:r>
      <w:r w:rsidR="005E6B7B">
        <w:t xml:space="preserve"> </w:t>
      </w:r>
      <w:r>
        <w:t>Welt,</w:t>
      </w:r>
      <w:r w:rsidR="005E6B7B">
        <w:t xml:space="preserve"> </w:t>
      </w:r>
      <w:r>
        <w:t>bei</w:t>
      </w:r>
      <w:r w:rsidR="005E6B7B">
        <w:t xml:space="preserve"> </w:t>
      </w:r>
      <w:r>
        <w:t>dem</w:t>
      </w:r>
      <w:r w:rsidR="005E6B7B">
        <w:t xml:space="preserve"> </w:t>
      </w:r>
      <w:r>
        <w:t>jetzt</w:t>
      </w:r>
      <w:r w:rsidR="005E6B7B">
        <w:t xml:space="preserve"> </w:t>
      </w:r>
      <w:r>
        <w:t>Alles</w:t>
      </w:r>
      <w:r w:rsidR="005E6B7B">
        <w:t xml:space="preserve"> </w:t>
      </w:r>
      <w:r>
        <w:t>erschütternden</w:t>
      </w:r>
      <w:r w:rsidR="005E6B7B">
        <w:t xml:space="preserve"> </w:t>
      </w:r>
      <w:r>
        <w:t>Sturm</w:t>
      </w:r>
      <w:r w:rsidR="005E6B7B">
        <w:t xml:space="preserve"> </w:t>
      </w:r>
      <w:r>
        <w:t>unserer</w:t>
      </w:r>
      <w:r w:rsidR="005E6B7B">
        <w:t xml:space="preserve"> </w:t>
      </w:r>
      <w:r>
        <w:t>Stadt,</w:t>
      </w:r>
      <w:r w:rsidR="005E6B7B">
        <w:t xml:space="preserve"> </w:t>
      </w:r>
      <w:r>
        <w:t>bei</w:t>
      </w:r>
      <w:r w:rsidR="005E6B7B">
        <w:t xml:space="preserve"> </w:t>
      </w:r>
      <w:r>
        <w:t>der</w:t>
      </w:r>
      <w:r w:rsidR="005E6B7B">
        <w:t xml:space="preserve"> </w:t>
      </w:r>
      <w:r>
        <w:t>Pest</w:t>
      </w:r>
      <w:r w:rsidR="005E6B7B">
        <w:t xml:space="preserve"> </w:t>
      </w:r>
      <w:r>
        <w:t>oder</w:t>
      </w:r>
      <w:r w:rsidR="005E6B7B">
        <w:t xml:space="preserve"> </w:t>
      </w:r>
      <w:r>
        <w:t>einer</w:t>
      </w:r>
      <w:r w:rsidR="005E6B7B">
        <w:t xml:space="preserve"> </w:t>
      </w:r>
      <w:r>
        <w:t>Krankheit</w:t>
      </w:r>
      <w:r w:rsidR="005E6B7B">
        <w:t xml:space="preserve"> </w:t>
      </w:r>
      <w:r>
        <w:t>selbst</w:t>
      </w:r>
      <w:r w:rsidR="005E6B7B">
        <w:t xml:space="preserve"> </w:t>
      </w:r>
      <w:r>
        <w:t>mit</w:t>
      </w:r>
      <w:r w:rsidR="005E6B7B">
        <w:t xml:space="preserve"> </w:t>
      </w:r>
      <w:r>
        <w:t>häufigen</w:t>
      </w:r>
      <w:r w:rsidR="005E6B7B">
        <w:t xml:space="preserve"> </w:t>
      </w:r>
      <w:r>
        <w:t>Seufzern</w:t>
      </w:r>
      <w:r w:rsidR="005E6B7B">
        <w:t xml:space="preserve"> </w:t>
      </w:r>
      <w:r>
        <w:t>davon,</w:t>
      </w:r>
      <w:r w:rsidR="005E6B7B">
        <w:t xml:space="preserve"> </w:t>
      </w:r>
      <w:r>
        <w:t>wie</w:t>
      </w:r>
      <w:r w:rsidR="005E6B7B">
        <w:t xml:space="preserve"> </w:t>
      </w:r>
      <w:r>
        <w:t>er</w:t>
      </w:r>
      <w:r w:rsidR="005E6B7B">
        <w:t xml:space="preserve"> </w:t>
      </w:r>
      <w:r>
        <w:t>uns</w:t>
      </w:r>
      <w:r w:rsidR="005E6B7B">
        <w:t xml:space="preserve"> </w:t>
      </w:r>
      <w:r>
        <w:t>übel</w:t>
      </w:r>
      <w:r w:rsidR="005E6B7B">
        <w:t xml:space="preserve"> </w:t>
      </w:r>
      <w:r>
        <w:t>geneigt</w:t>
      </w:r>
      <w:r w:rsidR="005E6B7B">
        <w:t xml:space="preserve"> </w:t>
      </w:r>
      <w:r>
        <w:t>sei,</w:t>
      </w:r>
      <w:r w:rsidR="005E6B7B">
        <w:t xml:space="preserve"> </w:t>
      </w:r>
      <w:r>
        <w:t>doch</w:t>
      </w:r>
      <w:r w:rsidR="005E6B7B">
        <w:t xml:space="preserve"> </w:t>
      </w:r>
      <w:r>
        <w:t>Alles</w:t>
      </w:r>
      <w:r w:rsidR="005E6B7B">
        <w:t xml:space="preserve"> </w:t>
      </w:r>
      <w:r>
        <w:t>umsonst,</w:t>
      </w:r>
      <w:r w:rsidR="005E6B7B">
        <w:t xml:space="preserve"> </w:t>
      </w:r>
      <w:r>
        <w:t>ich</w:t>
      </w:r>
      <w:r w:rsidR="005E6B7B">
        <w:t xml:space="preserve"> </w:t>
      </w:r>
      <w:r>
        <w:t>predige</w:t>
      </w:r>
      <w:r w:rsidR="005E6B7B">
        <w:t xml:space="preserve"> </w:t>
      </w:r>
      <w:r>
        <w:t>tauben</w:t>
      </w:r>
      <w:r w:rsidR="005E6B7B">
        <w:t xml:space="preserve"> </w:t>
      </w:r>
      <w:r>
        <w:t>Ohren.</w:t>
      </w:r>
      <w:r w:rsidR="005E6B7B">
        <w:t xml:space="preserve"> </w:t>
      </w:r>
      <w:r>
        <w:t>Wenn</w:t>
      </w:r>
      <w:r w:rsidR="005E6B7B">
        <w:t xml:space="preserve"> </w:t>
      </w:r>
      <w:r>
        <w:t>aber</w:t>
      </w:r>
      <w:r w:rsidR="005E6B7B">
        <w:t xml:space="preserve"> </w:t>
      </w:r>
      <w:r>
        <w:t>der</w:t>
      </w:r>
      <w:r w:rsidR="005E6B7B">
        <w:t xml:space="preserve"> </w:t>
      </w:r>
      <w:r>
        <w:t>Ausgang</w:t>
      </w:r>
      <w:r w:rsidR="005E6B7B">
        <w:t xml:space="preserve"> </w:t>
      </w:r>
      <w:r>
        <w:t>herbeikommt,</w:t>
      </w:r>
      <w:r w:rsidR="005E6B7B">
        <w:t xml:space="preserve"> </w:t>
      </w:r>
      <w:r>
        <w:t>dann</w:t>
      </w:r>
      <w:r w:rsidR="005E6B7B">
        <w:t xml:space="preserve"> </w:t>
      </w:r>
      <w:r>
        <w:t>werden</w:t>
      </w:r>
      <w:r w:rsidR="005E6B7B">
        <w:t xml:space="preserve"> </w:t>
      </w:r>
      <w:r>
        <w:t>wir</w:t>
      </w:r>
      <w:r w:rsidR="005E6B7B">
        <w:t xml:space="preserve"> </w:t>
      </w:r>
      <w:r>
        <w:t>durch</w:t>
      </w:r>
      <w:r w:rsidR="005E6B7B">
        <w:t xml:space="preserve"> </w:t>
      </w:r>
      <w:r>
        <w:t>einen</w:t>
      </w:r>
      <w:r w:rsidR="005E6B7B">
        <w:t xml:space="preserve"> </w:t>
      </w:r>
      <w:r>
        <w:t>Spiegel</w:t>
      </w:r>
      <w:r w:rsidR="005E6B7B">
        <w:t xml:space="preserve"> </w:t>
      </w:r>
      <w:r>
        <w:t>und</w:t>
      </w:r>
      <w:r w:rsidR="005E6B7B">
        <w:t xml:space="preserve"> </w:t>
      </w:r>
      <w:r>
        <w:t>ein</w:t>
      </w:r>
      <w:r w:rsidR="005E6B7B">
        <w:t xml:space="preserve"> </w:t>
      </w:r>
      <w:r>
        <w:t>Gitter</w:t>
      </w:r>
      <w:r w:rsidR="005E6B7B">
        <w:t xml:space="preserve"> </w:t>
      </w:r>
      <w:r>
        <w:t>sehen,</w:t>
      </w:r>
      <w:r w:rsidR="005E6B7B">
        <w:t xml:space="preserve"> </w:t>
      </w:r>
      <w:r>
        <w:t>zu</w:t>
      </w:r>
      <w:r w:rsidR="005E6B7B">
        <w:t xml:space="preserve"> </w:t>
      </w:r>
      <w:r>
        <w:t>welchem</w:t>
      </w:r>
      <w:r w:rsidR="005E6B7B">
        <w:t xml:space="preserve"> </w:t>
      </w:r>
      <w:r>
        <w:t>Nutzen</w:t>
      </w:r>
      <w:r w:rsidR="005E6B7B">
        <w:t xml:space="preserve"> </w:t>
      </w:r>
      <w:r>
        <w:t>er</w:t>
      </w:r>
      <w:r w:rsidR="005E6B7B">
        <w:t xml:space="preserve"> </w:t>
      </w:r>
      <w:r>
        <w:t>Jegliches</w:t>
      </w:r>
      <w:r w:rsidR="005E6B7B">
        <w:t xml:space="preserve"> </w:t>
      </w:r>
      <w:r>
        <w:t>austheilte.</w:t>
      </w:r>
      <w:r w:rsidR="005E6B7B">
        <w:t xml:space="preserve"> </w:t>
      </w:r>
      <w:r>
        <w:t>So</w:t>
      </w:r>
      <w:r w:rsidR="005E6B7B">
        <w:t xml:space="preserve"> </w:t>
      </w:r>
      <w:r>
        <w:t>ward</w:t>
      </w:r>
      <w:r w:rsidR="005E6B7B">
        <w:t xml:space="preserve"> </w:t>
      </w:r>
      <w:r>
        <w:t>auch</w:t>
      </w:r>
      <w:r w:rsidR="005E6B7B">
        <w:t xml:space="preserve"> </w:t>
      </w:r>
      <w:r>
        <w:t>Deine</w:t>
      </w:r>
      <w:r w:rsidR="005E6B7B">
        <w:t xml:space="preserve"> </w:t>
      </w:r>
      <w:r>
        <w:t>Krankheit</w:t>
      </w:r>
      <w:r w:rsidR="005E6B7B">
        <w:t xml:space="preserve"> </w:t>
      </w:r>
      <w:r>
        <w:t>zu</w:t>
      </w:r>
      <w:r w:rsidR="005E6B7B">
        <w:t xml:space="preserve"> </w:t>
      </w:r>
      <w:r>
        <w:t>Deinem</w:t>
      </w:r>
      <w:r w:rsidR="005E6B7B">
        <w:t xml:space="preserve"> </w:t>
      </w:r>
      <w:r>
        <w:t>Nutzen</w:t>
      </w:r>
      <w:r w:rsidR="005E6B7B">
        <w:t xml:space="preserve"> </w:t>
      </w:r>
      <w:r>
        <w:t>Dir</w:t>
      </w:r>
      <w:r w:rsidR="005E6B7B">
        <w:t xml:space="preserve"> </w:t>
      </w:r>
      <w:r>
        <w:t>auferlegt;</w:t>
      </w:r>
      <w:r w:rsidR="005E6B7B">
        <w:t xml:space="preserve"> </w:t>
      </w:r>
      <w:r>
        <w:t>dieß</w:t>
      </w:r>
      <w:r w:rsidR="005E6B7B">
        <w:t xml:space="preserve"> </w:t>
      </w:r>
      <w:r>
        <w:t>wirst</w:t>
      </w:r>
      <w:r w:rsidR="005E6B7B">
        <w:t xml:space="preserve"> </w:t>
      </w:r>
      <w:r>
        <w:t>Du</w:t>
      </w:r>
      <w:r w:rsidR="005E6B7B">
        <w:t xml:space="preserve"> </w:t>
      </w:r>
      <w:r>
        <w:t>aber</w:t>
      </w:r>
      <w:r w:rsidR="005E6B7B">
        <w:t xml:space="preserve"> </w:t>
      </w:r>
      <w:r>
        <w:t>einst</w:t>
      </w:r>
      <w:r w:rsidR="005E6B7B">
        <w:t xml:space="preserve"> </w:t>
      </w:r>
      <w:r>
        <w:t>erfahren.</w:t>
      </w:r>
      <w:r w:rsidR="005E6B7B">
        <w:t xml:space="preserve"> </w:t>
      </w:r>
      <w:r>
        <w:t>So</w:t>
      </w:r>
      <w:r w:rsidR="005E6B7B">
        <w:t xml:space="preserve"> </w:t>
      </w:r>
      <w:r>
        <w:t>viel</w:t>
      </w:r>
      <w:r w:rsidR="005E6B7B">
        <w:t xml:space="preserve"> </w:t>
      </w:r>
      <w:r>
        <w:t>hierüber.</w:t>
      </w:r>
      <w:r w:rsidR="005E6B7B">
        <w:t xml:space="preserve"> </w:t>
      </w:r>
      <w:r>
        <w:t>Neulich</w:t>
      </w:r>
      <w:r w:rsidR="005E6B7B">
        <w:t xml:space="preserve"> </w:t>
      </w:r>
      <w:r>
        <w:t>sagte</w:t>
      </w:r>
      <w:r w:rsidR="005E6B7B">
        <w:t xml:space="preserve"> </w:t>
      </w:r>
      <w:r>
        <w:t>mir</w:t>
      </w:r>
      <w:r w:rsidR="005E6B7B">
        <w:t xml:space="preserve"> </w:t>
      </w:r>
      <w:r>
        <w:t>ein</w:t>
      </w:r>
      <w:r w:rsidR="005E6B7B">
        <w:t xml:space="preserve"> </w:t>
      </w:r>
      <w:r>
        <w:t>Freund,</w:t>
      </w:r>
      <w:r w:rsidR="005E6B7B">
        <w:t xml:space="preserve"> </w:t>
      </w:r>
      <w:r>
        <w:t>in</w:t>
      </w:r>
      <w:r w:rsidR="005E6B7B">
        <w:t xml:space="preserve"> </w:t>
      </w:r>
      <w:r>
        <w:t>welch</w:t>
      </w:r>
      <w:r w:rsidR="005E6B7B">
        <w:t xml:space="preserve"> </w:t>
      </w:r>
      <w:r>
        <w:t>üblem</w:t>
      </w:r>
      <w:r w:rsidR="005E6B7B">
        <w:t xml:space="preserve"> </w:t>
      </w:r>
      <w:r>
        <w:t>Ruf</w:t>
      </w:r>
      <w:r w:rsidR="005E6B7B">
        <w:t xml:space="preserve"> </w:t>
      </w:r>
      <w:r>
        <w:t>ich</w:t>
      </w:r>
      <w:r w:rsidR="005E6B7B">
        <w:t xml:space="preserve"> </w:t>
      </w:r>
      <w:r>
        <w:t>bei</w:t>
      </w:r>
      <w:r w:rsidR="005E6B7B">
        <w:t xml:space="preserve"> </w:t>
      </w:r>
      <w:r>
        <w:t>Einigen</w:t>
      </w:r>
      <w:r w:rsidR="005E6B7B">
        <w:t xml:space="preserve"> </w:t>
      </w:r>
      <w:r>
        <w:t>stehe</w:t>
      </w:r>
      <w:r w:rsidR="005E6B7B">
        <w:t xml:space="preserve"> </w:t>
      </w:r>
      <w:r>
        <w:t>wegen</w:t>
      </w:r>
      <w:r w:rsidR="005E6B7B">
        <w:t xml:space="preserve"> </w:t>
      </w:r>
      <w:r>
        <w:t>der</w:t>
      </w:r>
      <w:r w:rsidR="005E6B7B">
        <w:t xml:space="preserve"> </w:t>
      </w:r>
      <w:r>
        <w:t>Scheinankläger</w:t>
      </w:r>
      <w:r w:rsidR="005E6B7B">
        <w:t xml:space="preserve"> </w:t>
      </w:r>
      <w:r>
        <w:t>oder</w:t>
      </w:r>
      <w:r w:rsidR="005E6B7B">
        <w:t xml:space="preserve"> </w:t>
      </w:r>
      <w:r>
        <w:t>vielmehr</w:t>
      </w:r>
      <w:r w:rsidR="005E6B7B">
        <w:t xml:space="preserve"> </w:t>
      </w:r>
      <w:r>
        <w:t>Verräther,</w:t>
      </w:r>
      <w:r w:rsidR="005E6B7B">
        <w:t xml:space="preserve"> </w:t>
      </w:r>
      <w:r>
        <w:t>an</w:t>
      </w:r>
      <w:r w:rsidR="005E6B7B">
        <w:t xml:space="preserve"> </w:t>
      </w:r>
      <w:r>
        <w:t>welchen</w:t>
      </w:r>
      <w:r w:rsidR="005E6B7B">
        <w:t xml:space="preserve"> </w:t>
      </w:r>
      <w:r>
        <w:t>diese</w:t>
      </w:r>
      <w:r w:rsidR="005E6B7B">
        <w:t xml:space="preserve"> </w:t>
      </w:r>
      <w:r>
        <w:t>Zeit</w:t>
      </w:r>
      <w:r w:rsidR="005E6B7B">
        <w:t xml:space="preserve"> </w:t>
      </w:r>
      <w:r>
        <w:t>so</w:t>
      </w:r>
      <w:r w:rsidR="005E6B7B">
        <w:t xml:space="preserve"> </w:t>
      </w:r>
      <w:r>
        <w:t>fruchtbar</w:t>
      </w:r>
      <w:r w:rsidR="005E6B7B">
        <w:t xml:space="preserve"> </w:t>
      </w:r>
      <w:r>
        <w:t>ist,</w:t>
      </w:r>
      <w:r w:rsidR="005E6B7B">
        <w:t xml:space="preserve"> </w:t>
      </w:r>
      <w:r>
        <w:t>als</w:t>
      </w:r>
      <w:r w:rsidR="005E6B7B">
        <w:t xml:space="preserve"> </w:t>
      </w:r>
      <w:r>
        <w:t>ob</w:t>
      </w:r>
      <w:r w:rsidR="005E6B7B">
        <w:t xml:space="preserve"> </w:t>
      </w:r>
      <w:r>
        <w:t>die</w:t>
      </w:r>
      <w:r w:rsidR="005E6B7B">
        <w:t xml:space="preserve"> </w:t>
      </w:r>
      <w:r>
        <w:t>Verfolgung</w:t>
      </w:r>
      <w:r w:rsidR="005E6B7B">
        <w:t xml:space="preserve"> </w:t>
      </w:r>
      <w:r>
        <w:t>derselben</w:t>
      </w:r>
      <w:r w:rsidR="005E6B7B">
        <w:t xml:space="preserve"> </w:t>
      </w:r>
      <w:r>
        <w:t>ursprünglich</w:t>
      </w:r>
      <w:r w:rsidR="005E6B7B">
        <w:t xml:space="preserve"> </w:t>
      </w:r>
      <w:r>
        <w:t>von</w:t>
      </w:r>
      <w:r w:rsidR="005E6B7B">
        <w:t xml:space="preserve"> </w:t>
      </w:r>
      <w:r>
        <w:t>uns</w:t>
      </w:r>
      <w:r w:rsidR="005E6B7B">
        <w:t xml:space="preserve"> </w:t>
      </w:r>
      <w:r>
        <w:t>ausginge.</w:t>
      </w:r>
      <w:r w:rsidR="005E6B7B">
        <w:t xml:space="preserve"> </w:t>
      </w:r>
      <w:r>
        <w:t>Dieß</w:t>
      </w:r>
      <w:r w:rsidR="005E6B7B">
        <w:t xml:space="preserve"> </w:t>
      </w:r>
      <w:r>
        <w:t>Gerücht</w:t>
      </w:r>
      <w:r w:rsidR="005E6B7B">
        <w:t xml:space="preserve"> </w:t>
      </w:r>
      <w:r>
        <w:t>würde</w:t>
      </w:r>
      <w:r w:rsidR="005E6B7B">
        <w:t xml:space="preserve"> </w:t>
      </w:r>
      <w:r>
        <w:t>ich,</w:t>
      </w:r>
      <w:r w:rsidR="005E6B7B">
        <w:t xml:space="preserve"> </w:t>
      </w:r>
      <w:r>
        <w:t>wenn</w:t>
      </w:r>
      <w:r w:rsidR="005E6B7B">
        <w:t xml:space="preserve"> </w:t>
      </w:r>
      <w:r>
        <w:t>es</w:t>
      </w:r>
      <w:r w:rsidR="005E6B7B">
        <w:t xml:space="preserve"> </w:t>
      </w:r>
      <w:r>
        <w:t>wahr</w:t>
      </w:r>
      <w:r w:rsidR="005E6B7B">
        <w:t xml:space="preserve"> </w:t>
      </w:r>
      <w:r>
        <w:t>wäre,</w:t>
      </w:r>
      <w:r w:rsidR="005E6B7B">
        <w:t xml:space="preserve"> </w:t>
      </w:r>
      <w:r>
        <w:t>so</w:t>
      </w:r>
      <w:r w:rsidR="005E6B7B">
        <w:t xml:space="preserve"> </w:t>
      </w:r>
      <w:r>
        <w:t>wenig</w:t>
      </w:r>
      <w:r w:rsidR="005E6B7B">
        <w:t xml:space="preserve"> </w:t>
      </w:r>
      <w:r>
        <w:t>abbitten,</w:t>
      </w:r>
      <w:r w:rsidR="005E6B7B">
        <w:t xml:space="preserve"> </w:t>
      </w:r>
      <w:r>
        <w:t>daß</w:t>
      </w:r>
      <w:r w:rsidR="005E6B7B">
        <w:t xml:space="preserve"> </w:t>
      </w:r>
      <w:r>
        <w:t>ich</w:t>
      </w:r>
      <w:r w:rsidR="005E6B7B">
        <w:t xml:space="preserve"> </w:t>
      </w:r>
      <w:r>
        <w:t>es</w:t>
      </w:r>
      <w:r w:rsidR="005E6B7B">
        <w:t xml:space="preserve"> </w:t>
      </w:r>
      <w:r>
        <w:t>mir</w:t>
      </w:r>
      <w:r w:rsidR="005E6B7B">
        <w:t xml:space="preserve"> </w:t>
      </w:r>
      <w:r>
        <w:t>vielmehr</w:t>
      </w:r>
      <w:r w:rsidR="005E6B7B">
        <w:t xml:space="preserve"> </w:t>
      </w:r>
      <w:r>
        <w:t>zum</w:t>
      </w:r>
      <w:r w:rsidR="005E6B7B">
        <w:t xml:space="preserve"> </w:t>
      </w:r>
      <w:r>
        <w:t>Lob</w:t>
      </w:r>
      <w:r w:rsidR="005E6B7B">
        <w:t xml:space="preserve"> </w:t>
      </w:r>
      <w:r>
        <w:t>und</w:t>
      </w:r>
      <w:r w:rsidR="005E6B7B">
        <w:t xml:space="preserve"> </w:t>
      </w:r>
      <w:r>
        <w:t>Ruhm</w:t>
      </w:r>
      <w:r w:rsidR="005E6B7B">
        <w:t xml:space="preserve"> </w:t>
      </w:r>
      <w:r>
        <w:t>rechnete,</w:t>
      </w:r>
      <w:r w:rsidR="005E6B7B">
        <w:t xml:space="preserve"> </w:t>
      </w:r>
      <w:r>
        <w:t>wenn</w:t>
      </w:r>
      <w:r w:rsidR="005E6B7B">
        <w:t xml:space="preserve"> </w:t>
      </w:r>
      <w:r>
        <w:t>ich</w:t>
      </w:r>
      <w:r w:rsidR="005E6B7B">
        <w:t xml:space="preserve"> </w:t>
      </w:r>
      <w:r>
        <w:t>nehmlich</w:t>
      </w:r>
      <w:r w:rsidR="005E6B7B">
        <w:t xml:space="preserve"> </w:t>
      </w:r>
      <w:r>
        <w:t>dieß</w:t>
      </w:r>
      <w:r w:rsidR="005E6B7B">
        <w:t xml:space="preserve"> </w:t>
      </w:r>
      <w:r>
        <w:t>Uebel</w:t>
      </w:r>
      <w:r w:rsidR="005E6B7B">
        <w:t xml:space="preserve"> </w:t>
      </w:r>
      <w:r>
        <w:t>vertilgen</w:t>
      </w:r>
      <w:r w:rsidR="005E6B7B">
        <w:t xml:space="preserve"> </w:t>
      </w:r>
      <w:r>
        <w:t>könnte.</w:t>
      </w:r>
      <w:r w:rsidR="005E6B7B">
        <w:t xml:space="preserve"> </w:t>
      </w:r>
      <w:r>
        <w:t>Wird</w:t>
      </w:r>
      <w:r w:rsidR="005E6B7B">
        <w:t xml:space="preserve"> </w:t>
      </w:r>
      <w:r>
        <w:t>dasselbe</w:t>
      </w:r>
      <w:r w:rsidR="005E6B7B">
        <w:t xml:space="preserve"> </w:t>
      </w:r>
      <w:r>
        <w:t>nicht</w:t>
      </w:r>
      <w:r w:rsidR="005E6B7B">
        <w:t xml:space="preserve"> </w:t>
      </w:r>
      <w:r>
        <w:t>gehoben,</w:t>
      </w:r>
      <w:r w:rsidR="005E6B7B">
        <w:t xml:space="preserve"> </w:t>
      </w:r>
      <w:r>
        <w:t>so</w:t>
      </w:r>
      <w:r w:rsidR="005E6B7B">
        <w:t xml:space="preserve"> </w:t>
      </w:r>
      <w:r>
        <w:t>wird</w:t>
      </w:r>
      <w:r w:rsidR="005E6B7B">
        <w:t xml:space="preserve"> </w:t>
      </w:r>
      <w:r>
        <w:t>es</w:t>
      </w:r>
      <w:r w:rsidR="005E6B7B">
        <w:t xml:space="preserve"> </w:t>
      </w:r>
      <w:r>
        <w:t>wenigstens</w:t>
      </w:r>
      <w:r w:rsidR="005E6B7B">
        <w:t xml:space="preserve"> </w:t>
      </w:r>
      <w:r>
        <w:t>unserer</w:t>
      </w:r>
      <w:r w:rsidR="005E6B7B">
        <w:t xml:space="preserve"> </w:t>
      </w:r>
      <w:r>
        <w:t>Stadt</w:t>
      </w:r>
      <w:r w:rsidR="005E6B7B">
        <w:t xml:space="preserve"> </w:t>
      </w:r>
      <w:r>
        <w:t>Verderben</w:t>
      </w:r>
      <w:r w:rsidR="005E6B7B">
        <w:t xml:space="preserve"> </w:t>
      </w:r>
      <w:r>
        <w:t>bringen.</w:t>
      </w:r>
      <w:r w:rsidR="005E6B7B">
        <w:t xml:space="preserve"> </w:t>
      </w:r>
      <w:r>
        <w:t>Allein</w:t>
      </w:r>
      <w:r w:rsidR="005E6B7B">
        <w:t xml:space="preserve"> </w:t>
      </w:r>
      <w:r>
        <w:t>es</w:t>
      </w:r>
      <w:r w:rsidR="005E6B7B">
        <w:t xml:space="preserve"> </w:t>
      </w:r>
      <w:r>
        <w:t>ist</w:t>
      </w:r>
      <w:r w:rsidR="005E6B7B">
        <w:t xml:space="preserve"> </w:t>
      </w:r>
      <w:r>
        <w:t>dem</w:t>
      </w:r>
      <w:r w:rsidR="005E6B7B">
        <w:t xml:space="preserve"> </w:t>
      </w:r>
      <w:r>
        <w:t>nicht</w:t>
      </w:r>
      <w:r w:rsidR="005E6B7B">
        <w:t xml:space="preserve"> </w:t>
      </w:r>
      <w:r>
        <w:t>also.</w:t>
      </w:r>
      <w:r w:rsidR="005E6B7B">
        <w:t xml:space="preserve"> </w:t>
      </w:r>
      <w:r>
        <w:t>Wir</w:t>
      </w:r>
      <w:r w:rsidR="005E6B7B">
        <w:t xml:space="preserve"> </w:t>
      </w:r>
      <w:r>
        <w:t>sind</w:t>
      </w:r>
      <w:r w:rsidR="005E6B7B">
        <w:t xml:space="preserve"> </w:t>
      </w:r>
      <w:r>
        <w:t>weder</w:t>
      </w:r>
      <w:r w:rsidR="005E6B7B">
        <w:t xml:space="preserve"> </w:t>
      </w:r>
      <w:r>
        <w:t>gewaltthätig,</w:t>
      </w:r>
      <w:r w:rsidR="005E6B7B">
        <w:t xml:space="preserve"> </w:t>
      </w:r>
      <w:r>
        <w:t>noch</w:t>
      </w:r>
      <w:r w:rsidR="005E6B7B">
        <w:t xml:space="preserve"> </w:t>
      </w:r>
      <w:r>
        <w:t>verursachen</w:t>
      </w:r>
      <w:r w:rsidR="005E6B7B">
        <w:t xml:space="preserve"> </w:t>
      </w:r>
      <w:r>
        <w:t>wir</w:t>
      </w:r>
      <w:r w:rsidR="005E6B7B">
        <w:t xml:space="preserve"> </w:t>
      </w:r>
      <w:r>
        <w:t>Lärm,</w:t>
      </w:r>
      <w:r w:rsidR="005E6B7B">
        <w:t xml:space="preserve"> </w:t>
      </w:r>
      <w:r>
        <w:t>sondern</w:t>
      </w:r>
      <w:r w:rsidR="005E6B7B">
        <w:t xml:space="preserve"> </w:t>
      </w:r>
      <w:r>
        <w:t>sind</w:t>
      </w:r>
      <w:r w:rsidR="005E6B7B">
        <w:t xml:space="preserve"> </w:t>
      </w:r>
      <w:r>
        <w:t>vielmehr</w:t>
      </w:r>
      <w:r w:rsidR="005E6B7B">
        <w:t xml:space="preserve"> </w:t>
      </w:r>
      <w:r>
        <w:t>einzig</w:t>
      </w:r>
      <w:r w:rsidR="005E6B7B">
        <w:t xml:space="preserve"> </w:t>
      </w:r>
      <w:r>
        <w:t>darauf</w:t>
      </w:r>
      <w:r w:rsidR="005E6B7B">
        <w:t xml:space="preserve"> </w:t>
      </w:r>
      <w:r>
        <w:t>bedacht,</w:t>
      </w:r>
      <w:r w:rsidR="005E6B7B">
        <w:t xml:space="preserve"> </w:t>
      </w:r>
      <w:r>
        <w:t>daß</w:t>
      </w:r>
      <w:r w:rsidR="005E6B7B">
        <w:t xml:space="preserve"> </w:t>
      </w:r>
      <w:r>
        <w:t>nicht</w:t>
      </w:r>
      <w:r w:rsidR="005E6B7B">
        <w:t xml:space="preserve"> </w:t>
      </w:r>
      <w:r>
        <w:t>Aufruhr</w:t>
      </w:r>
      <w:r w:rsidR="005E6B7B">
        <w:t xml:space="preserve"> </w:t>
      </w:r>
      <w:r>
        <w:t>und</w:t>
      </w:r>
      <w:r w:rsidR="005E6B7B">
        <w:t xml:space="preserve"> </w:t>
      </w:r>
      <w:r>
        <w:t>Verwirrung</w:t>
      </w:r>
      <w:r w:rsidR="005E6B7B">
        <w:t xml:space="preserve"> </w:t>
      </w:r>
      <w:r>
        <w:t>stattfinde.</w:t>
      </w:r>
      <w:r w:rsidR="005E6B7B">
        <w:t xml:space="preserve"> </w:t>
      </w:r>
      <w:r>
        <w:t>Grüße</w:t>
      </w:r>
      <w:r w:rsidR="005E6B7B">
        <w:t xml:space="preserve"> </w:t>
      </w:r>
      <w:r>
        <w:t>alle</w:t>
      </w:r>
      <w:r w:rsidR="005E6B7B">
        <w:t xml:space="preserve"> </w:t>
      </w:r>
      <w:r>
        <w:t>Brüder,</w:t>
      </w:r>
      <w:r w:rsidR="005E6B7B">
        <w:t xml:space="preserve"> </w:t>
      </w:r>
      <w:r>
        <w:t>hauptsächlich</w:t>
      </w:r>
      <w:r w:rsidR="005E6B7B">
        <w:t xml:space="preserve"> </w:t>
      </w:r>
      <w:r>
        <w:t>Zuiccius,</w:t>
      </w:r>
      <w:r w:rsidR="005E6B7B">
        <w:t xml:space="preserve"> </w:t>
      </w:r>
      <w:r>
        <w:t>Blaurer</w:t>
      </w:r>
      <w:r w:rsidR="005E6B7B">
        <w:t xml:space="preserve"> </w:t>
      </w:r>
      <w:r>
        <w:t>und</w:t>
      </w:r>
      <w:r w:rsidR="005E6B7B">
        <w:t xml:space="preserve"> </w:t>
      </w:r>
      <w:r>
        <w:t>Meulishofer,</w:t>
      </w:r>
      <w:r w:rsidR="005E6B7B">
        <w:t xml:space="preserve"> </w:t>
      </w:r>
      <w:r>
        <w:t>und</w:t>
      </w:r>
      <w:r w:rsidR="005E6B7B">
        <w:t xml:space="preserve"> </w:t>
      </w:r>
      <w:r>
        <w:t>sage,</w:t>
      </w:r>
      <w:r w:rsidR="005E6B7B">
        <w:t xml:space="preserve"> </w:t>
      </w:r>
      <w:r>
        <w:t>ich</w:t>
      </w:r>
      <w:r w:rsidR="005E6B7B">
        <w:t xml:space="preserve"> </w:t>
      </w:r>
      <w:r>
        <w:t>werde</w:t>
      </w:r>
      <w:r w:rsidR="005E6B7B">
        <w:t xml:space="preserve"> </w:t>
      </w:r>
      <w:r>
        <w:t>nächster</w:t>
      </w:r>
      <w:r w:rsidR="005E6B7B">
        <w:t xml:space="preserve"> </w:t>
      </w:r>
      <w:r>
        <w:t>Tage,</w:t>
      </w:r>
      <w:r w:rsidR="005E6B7B">
        <w:t xml:space="preserve"> </w:t>
      </w:r>
      <w:r>
        <w:t>sobald</w:t>
      </w:r>
      <w:r w:rsidR="005E6B7B">
        <w:t xml:space="preserve"> </w:t>
      </w:r>
      <w:r>
        <w:t>dieß</w:t>
      </w:r>
      <w:r w:rsidR="005E6B7B">
        <w:t xml:space="preserve"> </w:t>
      </w:r>
      <w:r>
        <w:t>Geschäft</w:t>
      </w:r>
      <w:r w:rsidR="005E6B7B">
        <w:t xml:space="preserve"> </w:t>
      </w:r>
      <w:r>
        <w:t>beendigt</w:t>
      </w:r>
      <w:r w:rsidR="005E6B7B">
        <w:t xml:space="preserve"> </w:t>
      </w:r>
      <w:r>
        <w:t>ist,</w:t>
      </w:r>
      <w:r w:rsidR="005E6B7B">
        <w:t xml:space="preserve"> </w:t>
      </w:r>
      <w:r>
        <w:t>schreiben.</w:t>
      </w:r>
      <w:r w:rsidR="005E6B7B">
        <w:t xml:space="preserve"> </w:t>
      </w:r>
      <w:r>
        <w:t>Schicke</w:t>
      </w:r>
      <w:r w:rsidR="005E6B7B">
        <w:t xml:space="preserve"> </w:t>
      </w:r>
      <w:r>
        <w:t>dieses</w:t>
      </w:r>
      <w:r w:rsidR="005E6B7B">
        <w:t xml:space="preserve"> </w:t>
      </w:r>
      <w:r>
        <w:t>Schreiben</w:t>
      </w:r>
      <w:r w:rsidR="005E6B7B">
        <w:t xml:space="preserve"> </w:t>
      </w:r>
      <w:r>
        <w:t>bei</w:t>
      </w:r>
      <w:r w:rsidR="005E6B7B">
        <w:t xml:space="preserve"> </w:t>
      </w:r>
      <w:r>
        <w:t>der</w:t>
      </w:r>
      <w:r w:rsidR="005E6B7B">
        <w:t xml:space="preserve"> </w:t>
      </w:r>
      <w:r>
        <w:t>ersten</w:t>
      </w:r>
      <w:r w:rsidR="005E6B7B">
        <w:t xml:space="preserve"> </w:t>
      </w:r>
      <w:r>
        <w:t>Gelegenheit</w:t>
      </w:r>
      <w:r w:rsidR="005E6B7B">
        <w:t xml:space="preserve"> </w:t>
      </w:r>
      <w:r>
        <w:t>unserem</w:t>
      </w:r>
      <w:r w:rsidR="005E6B7B">
        <w:t xml:space="preserve"> </w:t>
      </w:r>
      <w:r>
        <w:t>gemeinschaftlichen</w:t>
      </w:r>
      <w:r w:rsidR="005E6B7B">
        <w:t xml:space="preserve"> </w:t>
      </w:r>
      <w:r>
        <w:t>Freund</w:t>
      </w:r>
      <w:r w:rsidR="005E6B7B">
        <w:t xml:space="preserve"> </w:t>
      </w:r>
      <w:r>
        <w:t>und</w:t>
      </w:r>
      <w:r w:rsidR="005E6B7B">
        <w:t xml:space="preserve"> </w:t>
      </w:r>
      <w:r>
        <w:t>Bruder,</w:t>
      </w:r>
      <w:r w:rsidR="005E6B7B">
        <w:t xml:space="preserve"> </w:t>
      </w:r>
      <w:r>
        <w:t>Wilhelm</w:t>
      </w:r>
      <w:r w:rsidR="005E6B7B">
        <w:t xml:space="preserve"> </w:t>
      </w:r>
      <w:r>
        <w:t>von</w:t>
      </w:r>
      <w:r w:rsidR="005E6B7B">
        <w:t xml:space="preserve"> </w:t>
      </w:r>
      <w:r>
        <w:t>Cella,</w:t>
      </w:r>
      <w:r w:rsidR="005E6B7B">
        <w:t xml:space="preserve"> </w:t>
      </w:r>
      <w:r>
        <w:t>und</w:t>
      </w:r>
      <w:r w:rsidR="005E6B7B">
        <w:t xml:space="preserve"> </w:t>
      </w:r>
      <w:r>
        <w:t>genese,</w:t>
      </w:r>
      <w:r w:rsidR="005E6B7B">
        <w:t xml:space="preserve"> </w:t>
      </w:r>
      <w:r>
        <w:t>soviel</w:t>
      </w:r>
      <w:r w:rsidR="005E6B7B">
        <w:t xml:space="preserve"> </w:t>
      </w:r>
      <w:r>
        <w:t>der</w:t>
      </w:r>
      <w:r w:rsidR="005E6B7B">
        <w:t xml:space="preserve"> </w:t>
      </w:r>
      <w:r>
        <w:t>Herr</w:t>
      </w:r>
      <w:r w:rsidR="005E6B7B">
        <w:t xml:space="preserve"> </w:t>
      </w:r>
      <w:r>
        <w:t>gibt.</w:t>
      </w:r>
      <w:r w:rsidR="005E6B7B">
        <w:t xml:space="preserve"> </w:t>
      </w:r>
      <w:r>
        <w:t>Grüße</w:t>
      </w:r>
      <w:r w:rsidR="005E6B7B">
        <w:t xml:space="preserve"> </w:t>
      </w:r>
      <w:r>
        <w:t>auch</w:t>
      </w:r>
      <w:r w:rsidR="005E6B7B">
        <w:t xml:space="preserve"> </w:t>
      </w:r>
      <w:r>
        <w:t>Dein</w:t>
      </w:r>
      <w:r w:rsidR="005E6B7B">
        <w:t xml:space="preserve"> </w:t>
      </w:r>
      <w:r>
        <w:t>Weib.</w:t>
      </w:r>
    </w:p>
    <w:p w14:paraId="20B74595" w14:textId="2158B491" w:rsidR="00066F22" w:rsidRDefault="00066F22" w:rsidP="00066F22">
      <w:pPr>
        <w:pStyle w:val="berschrift2"/>
        <w:rPr>
          <w:sz w:val="48"/>
          <w:szCs w:val="48"/>
          <w:lang w:eastAsia="de-DE"/>
        </w:rPr>
      </w:pPr>
      <w:r>
        <w:t>An</w:t>
      </w:r>
      <w:r w:rsidR="005E6B7B">
        <w:t xml:space="preserve"> </w:t>
      </w:r>
      <w:r>
        <w:t>den</w:t>
      </w:r>
      <w:r w:rsidR="005E6B7B">
        <w:t xml:space="preserve"> </w:t>
      </w:r>
      <w:r>
        <w:t>Pfarrer</w:t>
      </w:r>
      <w:r w:rsidR="005E6B7B">
        <w:t xml:space="preserve"> </w:t>
      </w:r>
      <w:r>
        <w:t>Blarer</w:t>
      </w:r>
      <w:r w:rsidR="005E6B7B">
        <w:t xml:space="preserve"> </w:t>
      </w:r>
      <w:r>
        <w:t>–</w:t>
      </w:r>
      <w:r w:rsidR="005E6B7B">
        <w:t xml:space="preserve"> </w:t>
      </w:r>
      <w:r>
        <w:t>1528</w:t>
      </w:r>
    </w:p>
    <w:p w14:paraId="22F74165" w14:textId="23B73E7D" w:rsidR="00066F22" w:rsidRDefault="00066F22" w:rsidP="00066F22">
      <w:pPr>
        <w:pStyle w:val="StandardWeb"/>
      </w:pPr>
      <w:r>
        <w:t>Der</w:t>
      </w:r>
      <w:r w:rsidR="005E6B7B">
        <w:t xml:space="preserve"> </w:t>
      </w:r>
      <w:r>
        <w:t>rechte</w:t>
      </w:r>
      <w:r w:rsidR="005E6B7B">
        <w:t xml:space="preserve"> </w:t>
      </w:r>
      <w:r>
        <w:t>Christ</w:t>
      </w:r>
      <w:r w:rsidR="005E6B7B">
        <w:t xml:space="preserve"> </w:t>
      </w:r>
      <w:r>
        <w:t>sucht</w:t>
      </w:r>
      <w:r w:rsidR="005E6B7B">
        <w:t xml:space="preserve"> </w:t>
      </w:r>
      <w:r>
        <w:t>Gott</w:t>
      </w:r>
      <w:r w:rsidR="005E6B7B">
        <w:t xml:space="preserve"> </w:t>
      </w:r>
      <w:r>
        <w:t>und</w:t>
      </w:r>
      <w:r w:rsidR="005E6B7B">
        <w:t xml:space="preserve"> </w:t>
      </w:r>
      <w:r>
        <w:t>dem</w:t>
      </w:r>
      <w:r w:rsidR="005E6B7B">
        <w:t xml:space="preserve"> </w:t>
      </w:r>
      <w:r>
        <w:t>Nächsten</w:t>
      </w:r>
      <w:r w:rsidR="005E6B7B">
        <w:t xml:space="preserve"> </w:t>
      </w:r>
      <w:r>
        <w:t>zu</w:t>
      </w:r>
      <w:r w:rsidR="005E6B7B">
        <w:t xml:space="preserve"> </w:t>
      </w:r>
      <w:r>
        <w:t>leisten,</w:t>
      </w:r>
      <w:r w:rsidR="005E6B7B">
        <w:t xml:space="preserve"> </w:t>
      </w:r>
      <w:r>
        <w:t>was</w:t>
      </w:r>
      <w:r w:rsidR="005E6B7B">
        <w:t xml:space="preserve"> </w:t>
      </w:r>
      <w:r>
        <w:t>je</w:t>
      </w:r>
      <w:r w:rsidR="005E6B7B">
        <w:t xml:space="preserve"> </w:t>
      </w:r>
      <w:r>
        <w:t>die</w:t>
      </w:r>
      <w:r w:rsidR="005E6B7B">
        <w:t xml:space="preserve"> </w:t>
      </w:r>
      <w:r>
        <w:t>Besten</w:t>
      </w:r>
      <w:r w:rsidR="005E6B7B">
        <w:t xml:space="preserve"> </w:t>
      </w:r>
      <w:r>
        <w:t>geleistet</w:t>
      </w:r>
      <w:r w:rsidR="005E6B7B">
        <w:t xml:space="preserve"> </w:t>
      </w:r>
      <w:r>
        <w:t>haben,</w:t>
      </w:r>
      <w:r w:rsidR="005E6B7B">
        <w:t xml:space="preserve"> </w:t>
      </w:r>
      <w:r>
        <w:t>mögen</w:t>
      </w:r>
      <w:r w:rsidR="005E6B7B">
        <w:t xml:space="preserve"> </w:t>
      </w:r>
      <w:r>
        <w:t>sie</w:t>
      </w:r>
      <w:r w:rsidR="005E6B7B">
        <w:t xml:space="preserve"> </w:t>
      </w:r>
      <w:r>
        <w:t>Abraham</w:t>
      </w:r>
      <w:r w:rsidR="005E6B7B">
        <w:t xml:space="preserve"> </w:t>
      </w:r>
      <w:r>
        <w:t>oder</w:t>
      </w:r>
      <w:r w:rsidR="005E6B7B">
        <w:t xml:space="preserve"> </w:t>
      </w:r>
      <w:r>
        <w:t>Odysseus,</w:t>
      </w:r>
      <w:r w:rsidR="005E6B7B">
        <w:t xml:space="preserve"> </w:t>
      </w:r>
      <w:r>
        <w:t>Miltiades</w:t>
      </w:r>
      <w:r w:rsidR="005E6B7B">
        <w:t xml:space="preserve"> </w:t>
      </w:r>
      <w:r>
        <w:t>oder</w:t>
      </w:r>
      <w:r w:rsidR="005E6B7B">
        <w:t xml:space="preserve"> </w:t>
      </w:r>
      <w:r>
        <w:t>Mose</w:t>
      </w:r>
      <w:r w:rsidR="005E6B7B">
        <w:t xml:space="preserve"> </w:t>
      </w:r>
      <w:r>
        <w:t>geheißen</w:t>
      </w:r>
      <w:r w:rsidR="005E6B7B">
        <w:t xml:space="preserve"> </w:t>
      </w:r>
      <w:r>
        <w:t>haben.</w:t>
      </w:r>
      <w:r w:rsidR="005E6B7B">
        <w:t xml:space="preserve"> </w:t>
      </w:r>
      <w:r>
        <w:t>Die</w:t>
      </w:r>
      <w:r w:rsidR="005E6B7B">
        <w:t xml:space="preserve"> </w:t>
      </w:r>
      <w:r>
        <w:t>Religion</w:t>
      </w:r>
      <w:r w:rsidR="005E6B7B">
        <w:t xml:space="preserve"> </w:t>
      </w:r>
      <w:r>
        <w:t>war</w:t>
      </w:r>
      <w:r w:rsidR="005E6B7B">
        <w:t xml:space="preserve"> </w:t>
      </w:r>
      <w:r>
        <w:t>nicht</w:t>
      </w:r>
      <w:r w:rsidR="005E6B7B">
        <w:t xml:space="preserve"> </w:t>
      </w:r>
      <w:r>
        <w:t>in</w:t>
      </w:r>
      <w:r w:rsidR="005E6B7B">
        <w:t xml:space="preserve"> </w:t>
      </w:r>
      <w:r>
        <w:t>die</w:t>
      </w:r>
      <w:r w:rsidR="005E6B7B">
        <w:t xml:space="preserve"> </w:t>
      </w:r>
      <w:r>
        <w:t>Grenzen</w:t>
      </w:r>
      <w:r w:rsidR="005E6B7B">
        <w:t xml:space="preserve"> </w:t>
      </w:r>
      <w:r>
        <w:t>Palästinas</w:t>
      </w:r>
      <w:r w:rsidR="005E6B7B">
        <w:t xml:space="preserve"> </w:t>
      </w:r>
      <w:r>
        <w:t>eingeschlossen,</w:t>
      </w:r>
      <w:r w:rsidR="005E6B7B">
        <w:t xml:space="preserve"> </w:t>
      </w:r>
      <w:r>
        <w:t>weil</w:t>
      </w:r>
      <w:r w:rsidR="005E6B7B">
        <w:t xml:space="preserve"> </w:t>
      </w:r>
      <w:r>
        <w:t>der</w:t>
      </w:r>
      <w:r w:rsidR="005E6B7B">
        <w:t xml:space="preserve"> </w:t>
      </w:r>
      <w:r>
        <w:t>himmlische</w:t>
      </w:r>
      <w:r w:rsidR="005E6B7B">
        <w:t xml:space="preserve"> </w:t>
      </w:r>
      <w:r>
        <w:t>Geist</w:t>
      </w:r>
      <w:r w:rsidR="005E6B7B">
        <w:t xml:space="preserve"> </w:t>
      </w:r>
      <w:r>
        <w:t>nicht</w:t>
      </w:r>
      <w:r w:rsidR="005E6B7B">
        <w:t xml:space="preserve"> </w:t>
      </w:r>
      <w:r>
        <w:t>nur</w:t>
      </w:r>
      <w:r w:rsidR="005E6B7B">
        <w:t xml:space="preserve"> </w:t>
      </w:r>
      <w:r>
        <w:t>Palästina,</w:t>
      </w:r>
      <w:r w:rsidR="005E6B7B">
        <w:t xml:space="preserve"> </w:t>
      </w:r>
      <w:r>
        <w:t>sondern</w:t>
      </w:r>
      <w:r w:rsidR="005E6B7B">
        <w:t xml:space="preserve"> </w:t>
      </w:r>
      <w:r>
        <w:t>die</w:t>
      </w:r>
      <w:r w:rsidR="005E6B7B">
        <w:t xml:space="preserve"> </w:t>
      </w:r>
      <w:r>
        <w:t>ganze</w:t>
      </w:r>
      <w:r w:rsidR="005E6B7B">
        <w:t xml:space="preserve"> </w:t>
      </w:r>
      <w:r>
        <w:t>Welt</w:t>
      </w:r>
      <w:r w:rsidR="005E6B7B">
        <w:t xml:space="preserve"> </w:t>
      </w:r>
      <w:r>
        <w:t>geschaffen</w:t>
      </w:r>
      <w:r w:rsidR="005E6B7B">
        <w:t xml:space="preserve"> </w:t>
      </w:r>
      <w:r>
        <w:t>hat</w:t>
      </w:r>
      <w:r w:rsidR="005E6B7B">
        <w:t xml:space="preserve"> </w:t>
      </w:r>
      <w:r>
        <w:t>und</w:t>
      </w:r>
      <w:r w:rsidR="005E6B7B">
        <w:t xml:space="preserve"> </w:t>
      </w:r>
      <w:r>
        <w:t>mit</w:t>
      </w:r>
      <w:r w:rsidR="005E6B7B">
        <w:t xml:space="preserve"> </w:t>
      </w:r>
      <w:r>
        <w:t>seiner</w:t>
      </w:r>
      <w:r w:rsidR="005E6B7B">
        <w:t xml:space="preserve"> </w:t>
      </w:r>
      <w:r>
        <w:t>Liebe</w:t>
      </w:r>
      <w:r w:rsidR="005E6B7B">
        <w:t xml:space="preserve"> </w:t>
      </w:r>
      <w:r>
        <w:t>umfasst.</w:t>
      </w:r>
    </w:p>
    <w:p w14:paraId="4D837670" w14:textId="11AA3D47" w:rsidR="00066F22" w:rsidRDefault="00066F22" w:rsidP="00066F22">
      <w:pPr>
        <w:pStyle w:val="berschrift2"/>
      </w:pPr>
      <w:r>
        <w:t>An</w:t>
      </w:r>
      <w:r w:rsidR="005E6B7B">
        <w:t xml:space="preserve"> </w:t>
      </w:r>
      <w:r>
        <w:t>den</w:t>
      </w:r>
      <w:r w:rsidR="005E6B7B">
        <w:t xml:space="preserve"> </w:t>
      </w:r>
      <w:r>
        <w:t>Rath</w:t>
      </w:r>
      <w:r w:rsidR="005E6B7B">
        <w:t xml:space="preserve"> </w:t>
      </w:r>
      <w:r>
        <w:t>zu</w:t>
      </w:r>
      <w:r w:rsidR="005E6B7B">
        <w:t xml:space="preserve"> </w:t>
      </w:r>
      <w:r>
        <w:t>Memmingen.</w:t>
      </w:r>
      <w:r w:rsidR="005E6B7B">
        <w:t xml:space="preserve"> </w:t>
      </w:r>
      <w:r>
        <w:t>-</w:t>
      </w:r>
      <w:r w:rsidR="005E6B7B">
        <w:t xml:space="preserve"> </w:t>
      </w:r>
      <w:r>
        <w:t>10.</w:t>
      </w:r>
      <w:r w:rsidR="005E6B7B">
        <w:t xml:space="preserve"> </w:t>
      </w:r>
      <w:r>
        <w:t>Okt.</w:t>
      </w:r>
      <w:r w:rsidR="005E6B7B">
        <w:t xml:space="preserve"> </w:t>
      </w:r>
      <w:r>
        <w:t>1530.</w:t>
      </w:r>
    </w:p>
    <w:p w14:paraId="476383E6" w14:textId="6BDCD838" w:rsidR="00066F22" w:rsidRDefault="00066F22" w:rsidP="00066F22">
      <w:pPr>
        <w:pStyle w:val="StandardWeb"/>
      </w:pPr>
      <w:r>
        <w:t>Gnade</w:t>
      </w:r>
      <w:r w:rsidR="005E6B7B">
        <w:t xml:space="preserve"> </w:t>
      </w:r>
      <w:r>
        <w:t>und</w:t>
      </w:r>
      <w:r w:rsidR="005E6B7B">
        <w:t xml:space="preserve"> </w:t>
      </w:r>
      <w:r>
        <w:t>Friede</w:t>
      </w:r>
      <w:r w:rsidR="005E6B7B">
        <w:t xml:space="preserve"> </w:t>
      </w:r>
      <w:r>
        <w:t>von</w:t>
      </w:r>
      <w:r w:rsidR="005E6B7B">
        <w:t xml:space="preserve"> </w:t>
      </w:r>
      <w:r>
        <w:t>Gott</w:t>
      </w:r>
      <w:r w:rsidR="005E6B7B">
        <w:t xml:space="preserve"> </w:t>
      </w:r>
      <w:r>
        <w:t>zuvor.</w:t>
      </w:r>
      <w:r w:rsidR="005E6B7B">
        <w:t xml:space="preserve"> </w:t>
      </w:r>
      <w:r>
        <w:t>Ehrsame,</w:t>
      </w:r>
      <w:r w:rsidR="005E6B7B">
        <w:t xml:space="preserve"> </w:t>
      </w:r>
      <w:r>
        <w:t>weise,</w:t>
      </w:r>
      <w:r w:rsidR="005E6B7B">
        <w:t xml:space="preserve"> </w:t>
      </w:r>
      <w:r>
        <w:t>günstige,</w:t>
      </w:r>
      <w:r w:rsidR="005E6B7B">
        <w:t xml:space="preserve"> </w:t>
      </w:r>
      <w:r>
        <w:t>theuerste</w:t>
      </w:r>
      <w:r w:rsidR="005E6B7B">
        <w:t xml:space="preserve"> </w:t>
      </w:r>
      <w:r>
        <w:t>Herren</w:t>
      </w:r>
      <w:r w:rsidR="005E6B7B">
        <w:t xml:space="preserve"> </w:t>
      </w:r>
      <w:r>
        <w:t>und</w:t>
      </w:r>
      <w:r w:rsidR="005E6B7B">
        <w:t xml:space="preserve"> </w:t>
      </w:r>
      <w:r>
        <w:t>Brüder</w:t>
      </w:r>
      <w:r w:rsidR="005E6B7B">
        <w:t xml:space="preserve"> </w:t>
      </w:r>
      <w:r>
        <w:t>in</w:t>
      </w:r>
      <w:r w:rsidR="005E6B7B">
        <w:t xml:space="preserve"> </w:t>
      </w:r>
      <w:r>
        <w:t>Gott!</w:t>
      </w:r>
      <w:r w:rsidR="005E6B7B">
        <w:t xml:space="preserve"> </w:t>
      </w:r>
      <w:r>
        <w:t>Ich</w:t>
      </w:r>
      <w:r w:rsidR="005E6B7B">
        <w:t xml:space="preserve"> </w:t>
      </w:r>
      <w:r>
        <w:t>bitte</w:t>
      </w:r>
      <w:r w:rsidR="005E6B7B">
        <w:t xml:space="preserve"> </w:t>
      </w:r>
      <w:r>
        <w:t>Euch</w:t>
      </w:r>
      <w:r w:rsidR="005E6B7B">
        <w:t xml:space="preserve"> </w:t>
      </w:r>
      <w:r>
        <w:t>durch</w:t>
      </w:r>
      <w:r w:rsidR="005E6B7B">
        <w:t xml:space="preserve"> </w:t>
      </w:r>
      <w:r>
        <w:t>Jesum</w:t>
      </w:r>
      <w:r w:rsidR="005E6B7B">
        <w:t xml:space="preserve"> </w:t>
      </w:r>
      <w:r>
        <w:t>Christum,</w:t>
      </w:r>
      <w:r w:rsidR="005E6B7B">
        <w:t xml:space="preserve"> </w:t>
      </w:r>
      <w:r>
        <w:t>unsern</w:t>
      </w:r>
      <w:r w:rsidR="005E6B7B">
        <w:t xml:space="preserve"> </w:t>
      </w:r>
      <w:r>
        <w:t>Herrn,</w:t>
      </w:r>
      <w:r w:rsidR="005E6B7B">
        <w:t xml:space="preserve"> </w:t>
      </w:r>
      <w:r>
        <w:t>um</w:t>
      </w:r>
      <w:r w:rsidR="005E6B7B">
        <w:t xml:space="preserve"> </w:t>
      </w:r>
      <w:r>
        <w:t>dessentwillen</w:t>
      </w:r>
      <w:r w:rsidR="005E6B7B">
        <w:t xml:space="preserve"> </w:t>
      </w:r>
      <w:r>
        <w:t>Ihr</w:t>
      </w:r>
      <w:r w:rsidR="005E6B7B">
        <w:t xml:space="preserve"> </w:t>
      </w:r>
      <w:r>
        <w:t>in</w:t>
      </w:r>
      <w:r w:rsidR="005E6B7B">
        <w:t xml:space="preserve"> </w:t>
      </w:r>
      <w:r>
        <w:t>Gefahr</w:t>
      </w:r>
      <w:r w:rsidR="005E6B7B">
        <w:t xml:space="preserve"> </w:t>
      </w:r>
      <w:r>
        <w:t>steht,</w:t>
      </w:r>
      <w:r w:rsidR="005E6B7B">
        <w:t xml:space="preserve"> </w:t>
      </w:r>
      <w:r>
        <w:t>mein</w:t>
      </w:r>
      <w:r w:rsidR="005E6B7B">
        <w:t xml:space="preserve"> </w:t>
      </w:r>
      <w:r>
        <w:t>Schreiben</w:t>
      </w:r>
      <w:r w:rsidR="005E6B7B">
        <w:t xml:space="preserve"> </w:t>
      </w:r>
      <w:r>
        <w:t>nicht</w:t>
      </w:r>
      <w:r w:rsidR="005E6B7B">
        <w:t xml:space="preserve"> </w:t>
      </w:r>
      <w:r>
        <w:t>übel</w:t>
      </w:r>
      <w:r w:rsidR="005E6B7B">
        <w:t xml:space="preserve"> </w:t>
      </w:r>
      <w:r>
        <w:t>aufzunehmen,</w:t>
      </w:r>
      <w:r w:rsidR="005E6B7B">
        <w:t xml:space="preserve"> </w:t>
      </w:r>
      <w:r>
        <w:t>das</w:t>
      </w:r>
      <w:r w:rsidR="005E6B7B">
        <w:t xml:space="preserve"> </w:t>
      </w:r>
      <w:r>
        <w:t>ich</w:t>
      </w:r>
      <w:r w:rsidR="005E6B7B">
        <w:t xml:space="preserve"> </w:t>
      </w:r>
      <w:r>
        <w:t>fürwahr</w:t>
      </w:r>
      <w:r w:rsidR="005E6B7B">
        <w:t xml:space="preserve"> </w:t>
      </w:r>
      <w:r>
        <w:t>nicht</w:t>
      </w:r>
      <w:r w:rsidR="005E6B7B">
        <w:t xml:space="preserve"> </w:t>
      </w:r>
      <w:r>
        <w:t>aus</w:t>
      </w:r>
      <w:r w:rsidR="005E6B7B">
        <w:t xml:space="preserve"> </w:t>
      </w:r>
      <w:r>
        <w:t>Frechheit</w:t>
      </w:r>
      <w:r w:rsidR="005E6B7B">
        <w:t xml:space="preserve"> </w:t>
      </w:r>
      <w:r>
        <w:t>oder</w:t>
      </w:r>
      <w:r w:rsidR="005E6B7B">
        <w:t xml:space="preserve"> </w:t>
      </w:r>
      <w:r>
        <w:t>Vorwitz,</w:t>
      </w:r>
      <w:r w:rsidR="005E6B7B">
        <w:t xml:space="preserve"> </w:t>
      </w:r>
      <w:r>
        <w:t>sondern</w:t>
      </w:r>
      <w:r w:rsidR="005E6B7B">
        <w:t xml:space="preserve"> </w:t>
      </w:r>
      <w:r>
        <w:t>aus</w:t>
      </w:r>
      <w:r w:rsidR="005E6B7B">
        <w:t xml:space="preserve"> </w:t>
      </w:r>
      <w:r>
        <w:t>Sorgfalt</w:t>
      </w:r>
      <w:r w:rsidR="005E6B7B">
        <w:t xml:space="preserve"> </w:t>
      </w:r>
      <w:r>
        <w:t>und</w:t>
      </w:r>
      <w:r w:rsidR="005E6B7B">
        <w:t xml:space="preserve"> </w:t>
      </w:r>
      <w:r>
        <w:t>Treue</w:t>
      </w:r>
      <w:r w:rsidR="005E6B7B">
        <w:t xml:space="preserve"> </w:t>
      </w:r>
      <w:r>
        <w:t>schrieb.</w:t>
      </w:r>
      <w:r w:rsidR="005E6B7B">
        <w:t xml:space="preserve"> </w:t>
      </w:r>
      <w:r>
        <w:t>Denn</w:t>
      </w:r>
      <w:r w:rsidR="005E6B7B">
        <w:t xml:space="preserve"> </w:t>
      </w:r>
      <w:r>
        <w:t>weil</w:t>
      </w:r>
      <w:r w:rsidR="005E6B7B">
        <w:t xml:space="preserve"> </w:t>
      </w:r>
      <w:r>
        <w:t>wir</w:t>
      </w:r>
      <w:r w:rsidR="005E6B7B">
        <w:t xml:space="preserve"> </w:t>
      </w:r>
      <w:r>
        <w:t>uns</w:t>
      </w:r>
      <w:r w:rsidR="005E6B7B">
        <w:t xml:space="preserve"> </w:t>
      </w:r>
      <w:r>
        <w:t>mit</w:t>
      </w:r>
      <w:r w:rsidR="005E6B7B">
        <w:t xml:space="preserve"> </w:t>
      </w:r>
      <w:r>
        <w:t>den</w:t>
      </w:r>
      <w:r w:rsidR="005E6B7B">
        <w:t xml:space="preserve"> </w:t>
      </w:r>
      <w:r>
        <w:t>Fröhlichen</w:t>
      </w:r>
      <w:r w:rsidR="005E6B7B">
        <w:t xml:space="preserve"> </w:t>
      </w:r>
      <w:r>
        <w:t>freuen,</w:t>
      </w:r>
      <w:r w:rsidR="005E6B7B">
        <w:t xml:space="preserve"> </w:t>
      </w:r>
      <w:r>
        <w:t>und</w:t>
      </w:r>
      <w:r w:rsidR="005E6B7B">
        <w:t xml:space="preserve"> </w:t>
      </w:r>
      <w:r>
        <w:t>mit</w:t>
      </w:r>
      <w:r w:rsidR="005E6B7B">
        <w:t xml:space="preserve"> </w:t>
      </w:r>
      <w:r>
        <w:t>den</w:t>
      </w:r>
      <w:r w:rsidR="005E6B7B">
        <w:t xml:space="preserve"> </w:t>
      </w:r>
      <w:r>
        <w:t>Weinenden</w:t>
      </w:r>
      <w:r w:rsidR="005E6B7B">
        <w:t xml:space="preserve"> </w:t>
      </w:r>
      <w:r>
        <w:t>trauern</w:t>
      </w:r>
      <w:r w:rsidR="005E6B7B">
        <w:t xml:space="preserve"> </w:t>
      </w:r>
      <w:r>
        <w:t>müssen,</w:t>
      </w:r>
      <w:r w:rsidR="005E6B7B">
        <w:t xml:space="preserve"> </w:t>
      </w:r>
      <w:r>
        <w:t>sollen</w:t>
      </w:r>
      <w:r w:rsidR="005E6B7B">
        <w:t xml:space="preserve"> </w:t>
      </w:r>
      <w:r>
        <w:t>wir</w:t>
      </w:r>
      <w:r w:rsidR="005E6B7B">
        <w:t xml:space="preserve"> </w:t>
      </w:r>
      <w:r>
        <w:t>uns</w:t>
      </w:r>
      <w:r w:rsidR="005E6B7B">
        <w:t xml:space="preserve"> </w:t>
      </w:r>
      <w:r>
        <w:t>auch</w:t>
      </w:r>
      <w:r w:rsidR="005E6B7B">
        <w:t xml:space="preserve"> </w:t>
      </w:r>
      <w:r>
        <w:t>mit</w:t>
      </w:r>
      <w:r w:rsidR="005E6B7B">
        <w:t xml:space="preserve"> </w:t>
      </w:r>
      <w:r>
        <w:t>den</w:t>
      </w:r>
      <w:r w:rsidR="005E6B7B">
        <w:t xml:space="preserve"> </w:t>
      </w:r>
      <w:r>
        <w:t>Aengstlichen</w:t>
      </w:r>
      <w:r w:rsidR="005E6B7B">
        <w:t xml:space="preserve"> </w:t>
      </w:r>
      <w:r>
        <w:t>ängstigen</w:t>
      </w:r>
      <w:r w:rsidR="005E6B7B">
        <w:t xml:space="preserve"> </w:t>
      </w:r>
      <w:r>
        <w:t>und</w:t>
      </w:r>
      <w:r w:rsidR="005E6B7B">
        <w:t xml:space="preserve"> </w:t>
      </w:r>
      <w:r>
        <w:t>bekümmern,</w:t>
      </w:r>
      <w:r w:rsidR="005E6B7B">
        <w:t xml:space="preserve"> </w:t>
      </w:r>
      <w:r>
        <w:t>nicht</w:t>
      </w:r>
      <w:r w:rsidR="005E6B7B">
        <w:t xml:space="preserve"> </w:t>
      </w:r>
      <w:r>
        <w:t>als</w:t>
      </w:r>
      <w:r w:rsidR="005E6B7B">
        <w:t xml:space="preserve"> </w:t>
      </w:r>
      <w:r>
        <w:t>solche,</w:t>
      </w:r>
      <w:r w:rsidR="005E6B7B">
        <w:t xml:space="preserve"> </w:t>
      </w:r>
      <w:r>
        <w:t>die</w:t>
      </w:r>
      <w:r w:rsidR="005E6B7B">
        <w:t xml:space="preserve"> </w:t>
      </w:r>
      <w:r>
        <w:t>an</w:t>
      </w:r>
      <w:r w:rsidR="005E6B7B">
        <w:t xml:space="preserve"> </w:t>
      </w:r>
      <w:r>
        <w:t>ihrem</w:t>
      </w:r>
      <w:r w:rsidR="005E6B7B">
        <w:t xml:space="preserve"> </w:t>
      </w:r>
      <w:r>
        <w:t>Gott</w:t>
      </w:r>
      <w:r w:rsidR="005E6B7B">
        <w:t xml:space="preserve"> </w:t>
      </w:r>
      <w:r>
        <w:t>zweifeln,</w:t>
      </w:r>
      <w:r w:rsidR="005E6B7B">
        <w:t xml:space="preserve"> </w:t>
      </w:r>
      <w:r>
        <w:t>sondern</w:t>
      </w:r>
      <w:r w:rsidR="005E6B7B">
        <w:t xml:space="preserve"> </w:t>
      </w:r>
      <w:r>
        <w:t>als</w:t>
      </w:r>
      <w:r w:rsidR="005E6B7B">
        <w:t xml:space="preserve"> </w:t>
      </w:r>
      <w:r>
        <w:t>solche,</w:t>
      </w:r>
      <w:r w:rsidR="005E6B7B">
        <w:t xml:space="preserve"> </w:t>
      </w:r>
      <w:r>
        <w:t>die</w:t>
      </w:r>
      <w:r w:rsidR="005E6B7B">
        <w:t xml:space="preserve"> </w:t>
      </w:r>
      <w:r>
        <w:t>sich</w:t>
      </w:r>
      <w:r w:rsidR="005E6B7B">
        <w:t xml:space="preserve"> </w:t>
      </w:r>
      <w:r>
        <w:t>vorsehen,</w:t>
      </w:r>
      <w:r w:rsidR="005E6B7B">
        <w:t xml:space="preserve"> </w:t>
      </w:r>
      <w:r>
        <w:t>daß</w:t>
      </w:r>
      <w:r w:rsidR="005E6B7B">
        <w:t xml:space="preserve"> </w:t>
      </w:r>
      <w:r>
        <w:t>Niemand</w:t>
      </w:r>
      <w:r w:rsidR="005E6B7B">
        <w:t xml:space="preserve"> </w:t>
      </w:r>
      <w:r>
        <w:t>in</w:t>
      </w:r>
      <w:r w:rsidR="005E6B7B">
        <w:t xml:space="preserve"> </w:t>
      </w:r>
      <w:r>
        <w:t>Zweifel</w:t>
      </w:r>
      <w:r w:rsidR="005E6B7B">
        <w:t xml:space="preserve"> </w:t>
      </w:r>
      <w:r>
        <w:t>falle</w:t>
      </w:r>
      <w:r w:rsidR="005E6B7B">
        <w:t xml:space="preserve"> </w:t>
      </w:r>
      <w:r>
        <w:t>oder</w:t>
      </w:r>
      <w:r w:rsidR="005E6B7B">
        <w:t xml:space="preserve"> </w:t>
      </w:r>
      <w:r>
        <w:t>geärgert</w:t>
      </w:r>
      <w:r w:rsidR="005E6B7B">
        <w:t xml:space="preserve"> </w:t>
      </w:r>
      <w:r>
        <w:t>werde.</w:t>
      </w:r>
      <w:r w:rsidR="005E6B7B">
        <w:t xml:space="preserve"> </w:t>
      </w:r>
      <w:r>
        <w:t>Wie</w:t>
      </w:r>
      <w:r w:rsidR="005E6B7B">
        <w:t xml:space="preserve"> </w:t>
      </w:r>
      <w:r>
        <w:t>denn</w:t>
      </w:r>
      <w:r w:rsidR="005E6B7B">
        <w:t xml:space="preserve"> </w:t>
      </w:r>
      <w:r>
        <w:t>auch</w:t>
      </w:r>
      <w:r w:rsidR="005E6B7B">
        <w:t xml:space="preserve"> </w:t>
      </w:r>
      <w:r>
        <w:t>der</w:t>
      </w:r>
      <w:r w:rsidR="005E6B7B">
        <w:t xml:space="preserve"> </w:t>
      </w:r>
      <w:r>
        <w:t>h.</w:t>
      </w:r>
      <w:r w:rsidR="005E6B7B">
        <w:t xml:space="preserve"> </w:t>
      </w:r>
      <w:r>
        <w:t>Paulus</w:t>
      </w:r>
      <w:r w:rsidR="005E6B7B">
        <w:t xml:space="preserve"> </w:t>
      </w:r>
      <w:r>
        <w:t>sagt:</w:t>
      </w:r>
      <w:r w:rsidR="005E6B7B">
        <w:t xml:space="preserve"> </w:t>
      </w:r>
      <w:r>
        <w:t>wer</w:t>
      </w:r>
      <w:r w:rsidR="005E6B7B">
        <w:t xml:space="preserve"> </w:t>
      </w:r>
      <w:r>
        <w:t>wird</w:t>
      </w:r>
      <w:r w:rsidR="005E6B7B">
        <w:t xml:space="preserve"> </w:t>
      </w:r>
      <w:r>
        <w:t>geärgert,</w:t>
      </w:r>
      <w:r w:rsidR="005E6B7B">
        <w:t xml:space="preserve"> </w:t>
      </w:r>
      <w:r>
        <w:t>und</w:t>
      </w:r>
      <w:r w:rsidR="005E6B7B">
        <w:t xml:space="preserve"> </w:t>
      </w:r>
      <w:r>
        <w:t>ich</w:t>
      </w:r>
      <w:r w:rsidR="005E6B7B">
        <w:t xml:space="preserve"> </w:t>
      </w:r>
      <w:r>
        <w:t>brenne</w:t>
      </w:r>
      <w:r w:rsidR="005E6B7B">
        <w:t xml:space="preserve"> </w:t>
      </w:r>
      <w:r>
        <w:t>oder</w:t>
      </w:r>
      <w:r w:rsidR="005E6B7B">
        <w:t xml:space="preserve"> </w:t>
      </w:r>
      <w:r>
        <w:t>ängste</w:t>
      </w:r>
      <w:r w:rsidR="005E6B7B">
        <w:t xml:space="preserve"> </w:t>
      </w:r>
      <w:r>
        <w:t>mich</w:t>
      </w:r>
      <w:r w:rsidR="005E6B7B">
        <w:t xml:space="preserve"> </w:t>
      </w:r>
      <w:r>
        <w:t>nicht?</w:t>
      </w:r>
      <w:r w:rsidR="005E6B7B">
        <w:t xml:space="preserve"> </w:t>
      </w:r>
      <w:r>
        <w:t>Ich</w:t>
      </w:r>
      <w:r w:rsidR="005E6B7B">
        <w:t xml:space="preserve"> </w:t>
      </w:r>
      <w:r>
        <w:t>sandte</w:t>
      </w:r>
      <w:r w:rsidR="005E6B7B">
        <w:t xml:space="preserve"> </w:t>
      </w:r>
      <w:r>
        <w:t>daher,</w:t>
      </w:r>
      <w:r w:rsidR="005E6B7B">
        <w:t xml:space="preserve"> </w:t>
      </w:r>
      <w:r>
        <w:t>so</w:t>
      </w:r>
      <w:r w:rsidR="005E6B7B">
        <w:t xml:space="preserve"> </w:t>
      </w:r>
      <w:r>
        <w:t>wenig</w:t>
      </w:r>
      <w:r w:rsidR="005E6B7B">
        <w:t xml:space="preserve"> </w:t>
      </w:r>
      <w:r>
        <w:t>Ansehen</w:t>
      </w:r>
      <w:r w:rsidR="005E6B7B">
        <w:t xml:space="preserve"> </w:t>
      </w:r>
      <w:r>
        <w:t>ich</w:t>
      </w:r>
      <w:r w:rsidR="005E6B7B">
        <w:t xml:space="preserve"> </w:t>
      </w:r>
      <w:r>
        <w:t>auch</w:t>
      </w:r>
      <w:r w:rsidR="005E6B7B">
        <w:t xml:space="preserve"> </w:t>
      </w:r>
      <w:r>
        <w:t>besitze,</w:t>
      </w:r>
      <w:r w:rsidR="005E6B7B">
        <w:t xml:space="preserve"> </w:t>
      </w:r>
      <w:r>
        <w:t>um</w:t>
      </w:r>
      <w:r w:rsidR="005E6B7B">
        <w:t xml:space="preserve"> </w:t>
      </w:r>
      <w:r>
        <w:t>so</w:t>
      </w:r>
      <w:r w:rsidR="005E6B7B">
        <w:t xml:space="preserve"> </w:t>
      </w:r>
      <w:r>
        <w:t>vortreffliche</w:t>
      </w:r>
      <w:r w:rsidR="005E6B7B">
        <w:t xml:space="preserve"> </w:t>
      </w:r>
      <w:r>
        <w:t>Männer</w:t>
      </w:r>
      <w:r w:rsidR="005E6B7B">
        <w:t xml:space="preserve"> </w:t>
      </w:r>
      <w:r>
        <w:t>zu</w:t>
      </w:r>
      <w:r w:rsidR="005E6B7B">
        <w:t xml:space="preserve"> </w:t>
      </w:r>
      <w:r>
        <w:t>ermahnen,</w:t>
      </w:r>
      <w:r w:rsidR="005E6B7B">
        <w:t xml:space="preserve"> </w:t>
      </w:r>
      <w:r>
        <w:t>in</w:t>
      </w:r>
      <w:r w:rsidR="005E6B7B">
        <w:t xml:space="preserve"> </w:t>
      </w:r>
      <w:r>
        <w:t>bester</w:t>
      </w:r>
      <w:r w:rsidR="005E6B7B">
        <w:t xml:space="preserve"> </w:t>
      </w:r>
      <w:r>
        <w:t>Absicht</w:t>
      </w:r>
      <w:r w:rsidR="005E6B7B">
        <w:t xml:space="preserve"> </w:t>
      </w:r>
      <w:r>
        <w:t>Euch,</w:t>
      </w:r>
      <w:r w:rsidR="005E6B7B">
        <w:t xml:space="preserve"> </w:t>
      </w:r>
      <w:r>
        <w:t>liebste</w:t>
      </w:r>
      <w:r w:rsidR="005E6B7B">
        <w:t xml:space="preserve"> </w:t>
      </w:r>
      <w:r>
        <w:t>Herren</w:t>
      </w:r>
      <w:r w:rsidR="005E6B7B">
        <w:t xml:space="preserve"> </w:t>
      </w:r>
      <w:r>
        <w:t>und</w:t>
      </w:r>
      <w:r w:rsidR="005E6B7B">
        <w:t xml:space="preserve"> </w:t>
      </w:r>
      <w:r>
        <w:t>Brüder,</w:t>
      </w:r>
      <w:r w:rsidR="005E6B7B">
        <w:t xml:space="preserve"> </w:t>
      </w:r>
      <w:r>
        <w:t>diesen</w:t>
      </w:r>
      <w:r w:rsidR="005E6B7B">
        <w:t xml:space="preserve"> </w:t>
      </w:r>
      <w:r>
        <w:t>meinen</w:t>
      </w:r>
      <w:r w:rsidR="005E6B7B">
        <w:t xml:space="preserve"> </w:t>
      </w:r>
      <w:r>
        <w:t>Trost,</w:t>
      </w:r>
      <w:r w:rsidR="005E6B7B">
        <w:t xml:space="preserve"> </w:t>
      </w:r>
      <w:r>
        <w:t>nicht</w:t>
      </w:r>
      <w:r w:rsidR="005E6B7B">
        <w:t xml:space="preserve"> </w:t>
      </w:r>
      <w:r>
        <w:t>daß</w:t>
      </w:r>
      <w:r w:rsidR="005E6B7B">
        <w:t xml:space="preserve"> </w:t>
      </w:r>
      <w:r>
        <w:t>ich</w:t>
      </w:r>
      <w:r w:rsidR="005E6B7B">
        <w:t xml:space="preserve"> </w:t>
      </w:r>
      <w:r>
        <w:t>an</w:t>
      </w:r>
      <w:r w:rsidR="005E6B7B">
        <w:t xml:space="preserve"> </w:t>
      </w:r>
      <w:r>
        <w:t>Eurer</w:t>
      </w:r>
      <w:r w:rsidR="005E6B7B">
        <w:t xml:space="preserve"> </w:t>
      </w:r>
      <w:r>
        <w:t>Treue</w:t>
      </w:r>
      <w:r w:rsidR="005E6B7B">
        <w:t xml:space="preserve"> </w:t>
      </w:r>
      <w:r>
        <w:t>und</w:t>
      </w:r>
      <w:r w:rsidR="005E6B7B">
        <w:t xml:space="preserve"> </w:t>
      </w:r>
      <w:r>
        <w:t>Standhaftigkeit</w:t>
      </w:r>
      <w:r w:rsidR="005E6B7B">
        <w:t xml:space="preserve"> </w:t>
      </w:r>
      <w:r>
        <w:t>zweifelte,</w:t>
      </w:r>
      <w:r w:rsidR="005E6B7B">
        <w:t xml:space="preserve"> </w:t>
      </w:r>
      <w:r>
        <w:t>sondern</w:t>
      </w:r>
      <w:r w:rsidR="005E6B7B">
        <w:t xml:space="preserve"> </w:t>
      </w:r>
      <w:r>
        <w:t>um</w:t>
      </w:r>
      <w:r w:rsidR="005E6B7B">
        <w:t xml:space="preserve"> </w:t>
      </w:r>
      <w:r>
        <w:t>Euch</w:t>
      </w:r>
      <w:r w:rsidR="005E6B7B">
        <w:t xml:space="preserve"> </w:t>
      </w:r>
      <w:r>
        <w:t>zu</w:t>
      </w:r>
      <w:r w:rsidR="005E6B7B">
        <w:t xml:space="preserve"> </w:t>
      </w:r>
      <w:r>
        <w:t>warnen,</w:t>
      </w:r>
      <w:r w:rsidR="005E6B7B">
        <w:t xml:space="preserve"> </w:t>
      </w:r>
      <w:r>
        <w:t>an</w:t>
      </w:r>
      <w:r w:rsidR="005E6B7B">
        <w:t xml:space="preserve"> </w:t>
      </w:r>
      <w:r>
        <w:t>Nichts,</w:t>
      </w:r>
      <w:r w:rsidR="005E6B7B">
        <w:t xml:space="preserve"> </w:t>
      </w:r>
      <w:r>
        <w:t>das</w:t>
      </w:r>
      <w:r w:rsidR="005E6B7B">
        <w:t xml:space="preserve"> </w:t>
      </w:r>
      <w:r>
        <w:t>Euch</w:t>
      </w:r>
      <w:r w:rsidR="005E6B7B">
        <w:t xml:space="preserve"> </w:t>
      </w:r>
      <w:r>
        <w:t>begegnen</w:t>
      </w:r>
      <w:r w:rsidR="005E6B7B">
        <w:t xml:space="preserve"> </w:t>
      </w:r>
      <w:r>
        <w:t>könnte,</w:t>
      </w:r>
      <w:r w:rsidR="005E6B7B">
        <w:t xml:space="preserve"> </w:t>
      </w:r>
      <w:r>
        <w:t>Euch</w:t>
      </w:r>
      <w:r w:rsidR="005E6B7B">
        <w:t xml:space="preserve"> </w:t>
      </w:r>
      <w:r>
        <w:t>zu</w:t>
      </w:r>
      <w:r w:rsidR="005E6B7B">
        <w:t xml:space="preserve"> </w:t>
      </w:r>
      <w:r>
        <w:t>ärgern.</w:t>
      </w:r>
      <w:r w:rsidR="005E6B7B">
        <w:t xml:space="preserve"> </w:t>
      </w:r>
      <w:r>
        <w:t>Nun</w:t>
      </w:r>
      <w:r w:rsidR="005E6B7B">
        <w:t xml:space="preserve"> </w:t>
      </w:r>
      <w:r>
        <w:t>ist</w:t>
      </w:r>
      <w:r w:rsidR="005E6B7B">
        <w:t xml:space="preserve"> </w:t>
      </w:r>
      <w:r>
        <w:t>kein</w:t>
      </w:r>
      <w:r w:rsidR="005E6B7B">
        <w:t xml:space="preserve"> </w:t>
      </w:r>
      <w:r>
        <w:t>Zweifel,</w:t>
      </w:r>
      <w:r w:rsidR="005E6B7B">
        <w:t xml:space="preserve"> </w:t>
      </w:r>
      <w:r>
        <w:t>wie</w:t>
      </w:r>
      <w:r w:rsidR="005E6B7B">
        <w:t xml:space="preserve"> </w:t>
      </w:r>
      <w:r>
        <w:t>auch</w:t>
      </w:r>
      <w:r w:rsidR="005E6B7B">
        <w:t xml:space="preserve"> </w:t>
      </w:r>
      <w:r>
        <w:t>die</w:t>
      </w:r>
      <w:r w:rsidR="005E6B7B">
        <w:t xml:space="preserve"> </w:t>
      </w:r>
      <w:r>
        <w:t>heidnischen</w:t>
      </w:r>
      <w:r w:rsidR="005E6B7B">
        <w:t xml:space="preserve"> </w:t>
      </w:r>
      <w:r>
        <w:t>Philosophen</w:t>
      </w:r>
      <w:r w:rsidR="005E6B7B">
        <w:t xml:space="preserve"> </w:t>
      </w:r>
      <w:r>
        <w:t>bekennen,</w:t>
      </w:r>
      <w:r w:rsidR="005E6B7B">
        <w:t xml:space="preserve"> </w:t>
      </w:r>
      <w:r>
        <w:t>daß</w:t>
      </w:r>
      <w:r w:rsidR="005E6B7B">
        <w:t xml:space="preserve"> </w:t>
      </w:r>
      <w:r>
        <w:t>Tugend</w:t>
      </w:r>
      <w:r w:rsidR="005E6B7B">
        <w:t xml:space="preserve"> </w:t>
      </w:r>
      <w:r>
        <w:t>und</w:t>
      </w:r>
      <w:r w:rsidR="005E6B7B">
        <w:t xml:space="preserve"> </w:t>
      </w:r>
      <w:r>
        <w:t>Gerechtigkeit</w:t>
      </w:r>
      <w:r w:rsidR="005E6B7B">
        <w:t xml:space="preserve"> </w:t>
      </w:r>
      <w:r>
        <w:t>eine</w:t>
      </w:r>
      <w:r w:rsidR="005E6B7B">
        <w:t xml:space="preserve"> </w:t>
      </w:r>
      <w:r>
        <w:t>so</w:t>
      </w:r>
      <w:r w:rsidR="005E6B7B">
        <w:t xml:space="preserve"> </w:t>
      </w:r>
      <w:r>
        <w:t>große</w:t>
      </w:r>
      <w:r w:rsidR="005E6B7B">
        <w:t xml:space="preserve"> </w:t>
      </w:r>
      <w:r>
        <w:t>und</w:t>
      </w:r>
      <w:r w:rsidR="005E6B7B">
        <w:t xml:space="preserve"> </w:t>
      </w:r>
      <w:r>
        <w:t>köstliche</w:t>
      </w:r>
      <w:r w:rsidR="005E6B7B">
        <w:t xml:space="preserve"> </w:t>
      </w:r>
      <w:r>
        <w:t>Sache</w:t>
      </w:r>
      <w:r w:rsidR="005E6B7B">
        <w:t xml:space="preserve"> </w:t>
      </w:r>
      <w:r>
        <w:t>ist,</w:t>
      </w:r>
      <w:r w:rsidR="005E6B7B">
        <w:t xml:space="preserve"> </w:t>
      </w:r>
      <w:r>
        <w:t>daß</w:t>
      </w:r>
      <w:r w:rsidR="005E6B7B">
        <w:t xml:space="preserve"> </w:t>
      </w:r>
      <w:r>
        <w:t>sie</w:t>
      </w:r>
      <w:r w:rsidR="005E6B7B">
        <w:t xml:space="preserve"> </w:t>
      </w:r>
      <w:r>
        <w:t>niemand</w:t>
      </w:r>
      <w:r w:rsidR="005E6B7B">
        <w:t xml:space="preserve"> </w:t>
      </w:r>
      <w:r>
        <w:t>völlig</w:t>
      </w:r>
      <w:r w:rsidR="005E6B7B">
        <w:t xml:space="preserve"> </w:t>
      </w:r>
      <w:r>
        <w:t>erlangt,</w:t>
      </w:r>
      <w:r w:rsidR="005E6B7B">
        <w:t xml:space="preserve"> </w:t>
      </w:r>
      <w:r>
        <w:t>als</w:t>
      </w:r>
      <w:r w:rsidR="005E6B7B">
        <w:t xml:space="preserve"> </w:t>
      </w:r>
      <w:r>
        <w:t>wer</w:t>
      </w:r>
      <w:r w:rsidR="005E6B7B">
        <w:t xml:space="preserve"> </w:t>
      </w:r>
      <w:r>
        <w:t>zu</w:t>
      </w:r>
      <w:r w:rsidR="005E6B7B">
        <w:t xml:space="preserve"> </w:t>
      </w:r>
      <w:r>
        <w:t>sterben</w:t>
      </w:r>
      <w:r w:rsidR="005E6B7B">
        <w:t xml:space="preserve"> </w:t>
      </w:r>
      <w:r>
        <w:t>wagte.</w:t>
      </w:r>
      <w:r w:rsidR="005E6B7B">
        <w:t xml:space="preserve"> </w:t>
      </w:r>
      <w:r>
        <w:t>Denn</w:t>
      </w:r>
      <w:r w:rsidR="005E6B7B">
        <w:t xml:space="preserve"> </w:t>
      </w:r>
      <w:r>
        <w:t>das</w:t>
      </w:r>
      <w:r w:rsidR="005E6B7B">
        <w:t xml:space="preserve"> </w:t>
      </w:r>
      <w:r>
        <w:t>ist</w:t>
      </w:r>
      <w:r w:rsidR="005E6B7B">
        <w:t xml:space="preserve"> </w:t>
      </w:r>
      <w:r>
        <w:t>gewiß,</w:t>
      </w:r>
      <w:r w:rsidR="005E6B7B">
        <w:t xml:space="preserve"> </w:t>
      </w:r>
      <w:r>
        <w:t>daß</w:t>
      </w:r>
      <w:r w:rsidR="005E6B7B">
        <w:t xml:space="preserve"> </w:t>
      </w:r>
      <w:r>
        <w:t>alle</w:t>
      </w:r>
      <w:r w:rsidR="005E6B7B">
        <w:t xml:space="preserve"> </w:t>
      </w:r>
      <w:r>
        <w:t>Rechtschaffenen</w:t>
      </w:r>
      <w:r w:rsidR="005E6B7B">
        <w:t xml:space="preserve"> </w:t>
      </w:r>
      <w:r>
        <w:t>so</w:t>
      </w:r>
      <w:r w:rsidR="005E6B7B">
        <w:t xml:space="preserve"> </w:t>
      </w:r>
      <w:r>
        <w:t>vielen</w:t>
      </w:r>
      <w:r w:rsidR="005E6B7B">
        <w:t xml:space="preserve"> </w:t>
      </w:r>
      <w:r>
        <w:t>und</w:t>
      </w:r>
      <w:r w:rsidR="005E6B7B">
        <w:t xml:space="preserve"> </w:t>
      </w:r>
      <w:r>
        <w:t>so</w:t>
      </w:r>
      <w:r w:rsidR="005E6B7B">
        <w:t xml:space="preserve"> </w:t>
      </w:r>
      <w:r>
        <w:t>großen</w:t>
      </w:r>
      <w:r w:rsidR="005E6B7B">
        <w:t xml:space="preserve"> </w:t>
      </w:r>
      <w:r>
        <w:t>Nachstellungen</w:t>
      </w:r>
      <w:r w:rsidR="005E6B7B">
        <w:t xml:space="preserve"> </w:t>
      </w:r>
      <w:r>
        <w:t>ausgesetzt</w:t>
      </w:r>
      <w:r w:rsidR="005E6B7B">
        <w:t xml:space="preserve"> </w:t>
      </w:r>
      <w:r>
        <w:t>sind,</w:t>
      </w:r>
      <w:r w:rsidR="005E6B7B">
        <w:t xml:space="preserve"> </w:t>
      </w:r>
      <w:r>
        <w:t>daß</w:t>
      </w:r>
      <w:r w:rsidR="005E6B7B">
        <w:t xml:space="preserve"> </w:t>
      </w:r>
      <w:r>
        <w:t>wenn</w:t>
      </w:r>
      <w:r w:rsidR="005E6B7B">
        <w:t xml:space="preserve"> </w:t>
      </w:r>
      <w:r>
        <w:t>sie</w:t>
      </w:r>
      <w:r w:rsidR="005E6B7B">
        <w:t xml:space="preserve"> </w:t>
      </w:r>
      <w:r>
        <w:t>sich</w:t>
      </w:r>
      <w:r w:rsidR="005E6B7B">
        <w:t xml:space="preserve"> </w:t>
      </w:r>
      <w:r>
        <w:t>überhaupt</w:t>
      </w:r>
      <w:r w:rsidR="005E6B7B">
        <w:t xml:space="preserve"> </w:t>
      </w:r>
      <w:r>
        <w:t>nicht</w:t>
      </w:r>
      <w:r w:rsidR="005E6B7B">
        <w:t xml:space="preserve"> </w:t>
      </w:r>
      <w:r>
        <w:t>verschätzten,</w:t>
      </w:r>
      <w:r w:rsidR="005E6B7B">
        <w:t xml:space="preserve"> </w:t>
      </w:r>
      <w:r>
        <w:t>eher</w:t>
      </w:r>
      <w:r w:rsidR="005E6B7B">
        <w:t xml:space="preserve"> </w:t>
      </w:r>
      <w:r>
        <w:t>den</w:t>
      </w:r>
      <w:r w:rsidR="005E6B7B">
        <w:t xml:space="preserve"> </w:t>
      </w:r>
      <w:r>
        <w:t>Tod</w:t>
      </w:r>
      <w:r w:rsidR="005E6B7B">
        <w:t xml:space="preserve"> </w:t>
      </w:r>
      <w:r>
        <w:t>erleiden,</w:t>
      </w:r>
      <w:r w:rsidR="005E6B7B">
        <w:t xml:space="preserve"> </w:t>
      </w:r>
      <w:r>
        <w:t>als</w:t>
      </w:r>
      <w:r w:rsidR="005E6B7B">
        <w:t xml:space="preserve"> </w:t>
      </w:r>
      <w:r>
        <w:t>von</w:t>
      </w:r>
      <w:r w:rsidR="005E6B7B">
        <w:t xml:space="preserve"> </w:t>
      </w:r>
      <w:r>
        <w:t>der</w:t>
      </w:r>
      <w:r w:rsidR="005E6B7B">
        <w:t xml:space="preserve"> </w:t>
      </w:r>
      <w:r>
        <w:t>Rechtschaffenheit</w:t>
      </w:r>
      <w:r w:rsidR="005E6B7B">
        <w:t xml:space="preserve"> </w:t>
      </w:r>
      <w:r>
        <w:t>abtreten,</w:t>
      </w:r>
      <w:r w:rsidR="005E6B7B">
        <w:t xml:space="preserve"> </w:t>
      </w:r>
      <w:r>
        <w:t>sich</w:t>
      </w:r>
      <w:r w:rsidR="005E6B7B">
        <w:t xml:space="preserve"> </w:t>
      </w:r>
      <w:r>
        <w:t>abführen</w:t>
      </w:r>
      <w:r w:rsidR="005E6B7B">
        <w:t xml:space="preserve"> </w:t>
      </w:r>
      <w:r>
        <w:t>und</w:t>
      </w:r>
      <w:r w:rsidR="005E6B7B">
        <w:t xml:space="preserve"> </w:t>
      </w:r>
      <w:r>
        <w:t>aus</w:t>
      </w:r>
      <w:r w:rsidR="005E6B7B">
        <w:t xml:space="preserve"> </w:t>
      </w:r>
      <w:r>
        <w:t>Furcht</w:t>
      </w:r>
      <w:r w:rsidR="005E6B7B">
        <w:t xml:space="preserve"> </w:t>
      </w:r>
      <w:r>
        <w:t>die</w:t>
      </w:r>
      <w:r w:rsidR="005E6B7B">
        <w:t xml:space="preserve"> </w:t>
      </w:r>
      <w:r>
        <w:t>Gerechtigkeit</w:t>
      </w:r>
      <w:r w:rsidR="005E6B7B">
        <w:t xml:space="preserve"> </w:t>
      </w:r>
      <w:r>
        <w:t>verlassen</w:t>
      </w:r>
      <w:r w:rsidR="005E6B7B">
        <w:t xml:space="preserve"> </w:t>
      </w:r>
      <w:r>
        <w:t>würden;</w:t>
      </w:r>
      <w:r w:rsidR="005E6B7B">
        <w:t xml:space="preserve"> </w:t>
      </w:r>
      <w:r>
        <w:t>darum</w:t>
      </w:r>
      <w:r w:rsidR="005E6B7B">
        <w:t xml:space="preserve"> </w:t>
      </w:r>
      <w:r>
        <w:t>muß</w:t>
      </w:r>
      <w:r w:rsidR="005E6B7B">
        <w:t xml:space="preserve"> </w:t>
      </w:r>
      <w:r>
        <w:t>die</w:t>
      </w:r>
      <w:r w:rsidR="005E6B7B">
        <w:t xml:space="preserve"> </w:t>
      </w:r>
      <w:r>
        <w:t>Verachtung</w:t>
      </w:r>
      <w:r w:rsidR="005E6B7B">
        <w:t xml:space="preserve"> </w:t>
      </w:r>
      <w:r>
        <w:t>seiner</w:t>
      </w:r>
      <w:r w:rsidR="005E6B7B">
        <w:t xml:space="preserve"> </w:t>
      </w:r>
      <w:r>
        <w:t>selbst</w:t>
      </w:r>
      <w:r w:rsidR="005E6B7B">
        <w:t xml:space="preserve"> </w:t>
      </w:r>
      <w:r>
        <w:t>auch</w:t>
      </w:r>
      <w:r w:rsidR="005E6B7B">
        <w:t xml:space="preserve"> </w:t>
      </w:r>
      <w:r>
        <w:t>in</w:t>
      </w:r>
      <w:r w:rsidR="005E6B7B">
        <w:t xml:space="preserve"> </w:t>
      </w:r>
      <w:r>
        <w:t>der</w:t>
      </w:r>
      <w:r w:rsidR="005E6B7B">
        <w:t xml:space="preserve"> </w:t>
      </w:r>
      <w:r>
        <w:t>gemeinen</w:t>
      </w:r>
      <w:r w:rsidR="005E6B7B">
        <w:t xml:space="preserve"> </w:t>
      </w:r>
      <w:r>
        <w:t>Gerechtigkeit</w:t>
      </w:r>
      <w:r w:rsidR="005E6B7B">
        <w:t xml:space="preserve"> </w:t>
      </w:r>
      <w:r>
        <w:t>an</w:t>
      </w:r>
      <w:r w:rsidR="005E6B7B">
        <w:t xml:space="preserve"> </w:t>
      </w:r>
      <w:r>
        <w:t>die</w:t>
      </w:r>
      <w:r w:rsidR="005E6B7B">
        <w:t xml:space="preserve"> </w:t>
      </w:r>
      <w:r>
        <w:t>Spitze</w:t>
      </w:r>
      <w:r w:rsidR="005E6B7B">
        <w:t xml:space="preserve"> </w:t>
      </w:r>
      <w:r>
        <w:t>gestellt</w:t>
      </w:r>
      <w:r w:rsidR="005E6B7B">
        <w:t xml:space="preserve"> </w:t>
      </w:r>
      <w:r>
        <w:t>werden,</w:t>
      </w:r>
      <w:r w:rsidR="005E6B7B">
        <w:t xml:space="preserve"> </w:t>
      </w:r>
      <w:r>
        <w:t>oder</w:t>
      </w:r>
      <w:r w:rsidR="005E6B7B">
        <w:t xml:space="preserve"> </w:t>
      </w:r>
      <w:r>
        <w:t>man</w:t>
      </w:r>
      <w:r w:rsidR="005E6B7B">
        <w:t xml:space="preserve"> </w:t>
      </w:r>
      <w:r>
        <w:t>wird</w:t>
      </w:r>
      <w:r w:rsidR="005E6B7B">
        <w:t xml:space="preserve"> </w:t>
      </w:r>
      <w:r>
        <w:t>flüchtig.</w:t>
      </w:r>
      <w:r w:rsidR="005E6B7B">
        <w:t xml:space="preserve"> </w:t>
      </w:r>
      <w:r>
        <w:t>Wie</w:t>
      </w:r>
      <w:r w:rsidR="005E6B7B">
        <w:t xml:space="preserve"> </w:t>
      </w:r>
      <w:r>
        <w:t>viel</w:t>
      </w:r>
      <w:r w:rsidR="005E6B7B">
        <w:t xml:space="preserve"> </w:t>
      </w:r>
      <w:r>
        <w:t>mehr</w:t>
      </w:r>
      <w:r w:rsidR="005E6B7B">
        <w:t xml:space="preserve"> </w:t>
      </w:r>
      <w:r>
        <w:t>müssen</w:t>
      </w:r>
      <w:r w:rsidR="005E6B7B">
        <w:t xml:space="preserve"> </w:t>
      </w:r>
      <w:r>
        <w:t>wir</w:t>
      </w:r>
      <w:r w:rsidR="005E6B7B">
        <w:t xml:space="preserve"> </w:t>
      </w:r>
      <w:r>
        <w:t>in</w:t>
      </w:r>
      <w:r w:rsidR="005E6B7B">
        <w:t xml:space="preserve"> </w:t>
      </w:r>
      <w:r>
        <w:t>der</w:t>
      </w:r>
      <w:r w:rsidR="005E6B7B">
        <w:t xml:space="preserve"> </w:t>
      </w:r>
      <w:r>
        <w:t>Sache</w:t>
      </w:r>
      <w:r w:rsidR="005E6B7B">
        <w:t xml:space="preserve"> </w:t>
      </w:r>
      <w:r>
        <w:t>der</w:t>
      </w:r>
      <w:r w:rsidR="005E6B7B">
        <w:t xml:space="preserve"> </w:t>
      </w:r>
      <w:r>
        <w:t>christlichen</w:t>
      </w:r>
      <w:r w:rsidR="005E6B7B">
        <w:t xml:space="preserve"> </w:t>
      </w:r>
      <w:r>
        <w:t>Religion</w:t>
      </w:r>
      <w:r w:rsidR="005E6B7B">
        <w:t xml:space="preserve"> </w:t>
      </w:r>
      <w:r>
        <w:t>und</w:t>
      </w:r>
      <w:r w:rsidR="005E6B7B">
        <w:t xml:space="preserve"> </w:t>
      </w:r>
      <w:r>
        <w:t>des</w:t>
      </w:r>
      <w:r w:rsidR="005E6B7B">
        <w:t xml:space="preserve"> </w:t>
      </w:r>
      <w:r>
        <w:t>Glaubens,</w:t>
      </w:r>
      <w:r w:rsidR="005E6B7B">
        <w:t xml:space="preserve"> </w:t>
      </w:r>
      <w:r>
        <w:t>der</w:t>
      </w:r>
      <w:r w:rsidR="005E6B7B">
        <w:t xml:space="preserve"> </w:t>
      </w:r>
      <w:r>
        <w:t>nichts</w:t>
      </w:r>
      <w:r w:rsidR="005E6B7B">
        <w:t xml:space="preserve"> </w:t>
      </w:r>
      <w:r>
        <w:t>Anderes</w:t>
      </w:r>
      <w:r w:rsidR="005E6B7B">
        <w:t xml:space="preserve"> </w:t>
      </w:r>
      <w:r>
        <w:t>ist,</w:t>
      </w:r>
      <w:r w:rsidR="005E6B7B">
        <w:t xml:space="preserve"> </w:t>
      </w:r>
      <w:r>
        <w:t>als</w:t>
      </w:r>
      <w:r w:rsidR="005E6B7B">
        <w:t xml:space="preserve"> </w:t>
      </w:r>
      <w:r>
        <w:t>der</w:t>
      </w:r>
      <w:r w:rsidR="005E6B7B">
        <w:t xml:space="preserve"> </w:t>
      </w:r>
      <w:r>
        <w:t>völlige</w:t>
      </w:r>
      <w:r w:rsidR="005E6B7B">
        <w:t xml:space="preserve"> </w:t>
      </w:r>
      <w:r>
        <w:t>Tod</w:t>
      </w:r>
      <w:r w:rsidR="005E6B7B">
        <w:t xml:space="preserve"> </w:t>
      </w:r>
      <w:r>
        <w:t>des</w:t>
      </w:r>
      <w:r w:rsidR="005E6B7B">
        <w:t xml:space="preserve"> </w:t>
      </w:r>
      <w:r>
        <w:t>Fleisches</w:t>
      </w:r>
      <w:r w:rsidR="005E6B7B">
        <w:t xml:space="preserve"> </w:t>
      </w:r>
      <w:r>
        <w:t>und</w:t>
      </w:r>
      <w:r w:rsidR="005E6B7B">
        <w:t xml:space="preserve"> </w:t>
      </w:r>
      <w:r>
        <w:t>das</w:t>
      </w:r>
      <w:r w:rsidR="005E6B7B">
        <w:t xml:space="preserve"> </w:t>
      </w:r>
      <w:r>
        <w:t>Leben</w:t>
      </w:r>
      <w:r w:rsidR="005E6B7B">
        <w:t xml:space="preserve"> </w:t>
      </w:r>
      <w:r>
        <w:t>des</w:t>
      </w:r>
      <w:r w:rsidR="005E6B7B">
        <w:t xml:space="preserve"> </w:t>
      </w:r>
      <w:r>
        <w:t>Geistes,</w:t>
      </w:r>
      <w:r w:rsidR="005E6B7B">
        <w:t xml:space="preserve"> </w:t>
      </w:r>
      <w:r>
        <w:t>uns</w:t>
      </w:r>
      <w:r w:rsidR="005E6B7B">
        <w:t xml:space="preserve"> </w:t>
      </w:r>
      <w:r>
        <w:t>schon</w:t>
      </w:r>
      <w:r w:rsidR="005E6B7B">
        <w:t xml:space="preserve"> </w:t>
      </w:r>
      <w:r>
        <w:t>längst</w:t>
      </w:r>
      <w:r w:rsidR="005E6B7B">
        <w:t xml:space="preserve"> </w:t>
      </w:r>
      <w:r>
        <w:t>verachtet,</w:t>
      </w:r>
      <w:r w:rsidR="005E6B7B">
        <w:t xml:space="preserve"> </w:t>
      </w:r>
      <w:r>
        <w:t>und</w:t>
      </w:r>
      <w:r w:rsidR="005E6B7B">
        <w:t xml:space="preserve"> </w:t>
      </w:r>
      <w:r>
        <w:t>es</w:t>
      </w:r>
      <w:r w:rsidR="005E6B7B">
        <w:t xml:space="preserve"> </w:t>
      </w:r>
      <w:r>
        <w:t>dahin</w:t>
      </w:r>
      <w:r w:rsidR="005E6B7B">
        <w:t xml:space="preserve"> </w:t>
      </w:r>
      <w:r>
        <w:t>gebracht</w:t>
      </w:r>
      <w:r w:rsidR="005E6B7B">
        <w:t xml:space="preserve"> </w:t>
      </w:r>
      <w:r>
        <w:t>haben,</w:t>
      </w:r>
      <w:r w:rsidR="005E6B7B">
        <w:t xml:space="preserve"> </w:t>
      </w:r>
      <w:r>
        <w:t>daß</w:t>
      </w:r>
      <w:r w:rsidR="005E6B7B">
        <w:t xml:space="preserve"> </w:t>
      </w:r>
      <w:r>
        <w:t>wir</w:t>
      </w:r>
      <w:r w:rsidR="005E6B7B">
        <w:t xml:space="preserve"> </w:t>
      </w:r>
      <w:r>
        <w:t>allein</w:t>
      </w:r>
      <w:r w:rsidR="005E6B7B">
        <w:t xml:space="preserve"> </w:t>
      </w:r>
      <w:r>
        <w:t>dem</w:t>
      </w:r>
      <w:r w:rsidR="005E6B7B">
        <w:t xml:space="preserve"> </w:t>
      </w:r>
      <w:r>
        <w:t>himmlischen</w:t>
      </w:r>
      <w:r w:rsidR="005E6B7B">
        <w:t xml:space="preserve"> </w:t>
      </w:r>
      <w:r>
        <w:t>Hauptmann</w:t>
      </w:r>
      <w:r w:rsidR="005E6B7B">
        <w:t xml:space="preserve"> </w:t>
      </w:r>
      <w:r>
        <w:t>gefallen,</w:t>
      </w:r>
      <w:r w:rsidR="005E6B7B">
        <w:t xml:space="preserve"> </w:t>
      </w:r>
      <w:r>
        <w:t>in</w:t>
      </w:r>
      <w:r w:rsidR="005E6B7B">
        <w:t xml:space="preserve"> </w:t>
      </w:r>
      <w:r>
        <w:t>dessen</w:t>
      </w:r>
      <w:r w:rsidR="005E6B7B">
        <w:t xml:space="preserve"> </w:t>
      </w:r>
      <w:r>
        <w:t>Heer</w:t>
      </w:r>
      <w:r w:rsidR="005E6B7B">
        <w:t xml:space="preserve"> </w:t>
      </w:r>
      <w:r>
        <w:t>wir</w:t>
      </w:r>
      <w:r w:rsidR="005E6B7B">
        <w:t xml:space="preserve"> </w:t>
      </w:r>
      <w:r>
        <w:t>uns</w:t>
      </w:r>
      <w:r w:rsidR="005E6B7B">
        <w:t xml:space="preserve"> </w:t>
      </w:r>
      <w:r>
        <w:t>einschreiben</w:t>
      </w:r>
      <w:r w:rsidR="005E6B7B">
        <w:t xml:space="preserve"> </w:t>
      </w:r>
      <w:r>
        <w:t>ließen.</w:t>
      </w:r>
      <w:r w:rsidR="005E6B7B">
        <w:t xml:space="preserve"> </w:t>
      </w:r>
      <w:r>
        <w:t>Bedenket,</w:t>
      </w:r>
      <w:r w:rsidR="005E6B7B">
        <w:t xml:space="preserve"> </w:t>
      </w:r>
      <w:r>
        <w:t>theuerste</w:t>
      </w:r>
      <w:r w:rsidR="005E6B7B">
        <w:t xml:space="preserve"> </w:t>
      </w:r>
      <w:r>
        <w:t>Herren</w:t>
      </w:r>
      <w:r w:rsidR="005E6B7B">
        <w:t xml:space="preserve"> </w:t>
      </w:r>
      <w:r>
        <w:t>und</w:t>
      </w:r>
      <w:r w:rsidR="005E6B7B">
        <w:t xml:space="preserve"> </w:t>
      </w:r>
      <w:r>
        <w:t>Brüder,</w:t>
      </w:r>
      <w:r w:rsidR="005E6B7B">
        <w:t xml:space="preserve"> </w:t>
      </w:r>
      <w:r>
        <w:t>ob</w:t>
      </w:r>
      <w:r w:rsidR="005E6B7B">
        <w:t xml:space="preserve"> </w:t>
      </w:r>
      <w:r>
        <w:t>es</w:t>
      </w:r>
      <w:r w:rsidR="005E6B7B">
        <w:t xml:space="preserve"> </w:t>
      </w:r>
      <w:r>
        <w:t>nicht</w:t>
      </w:r>
      <w:r w:rsidR="005E6B7B">
        <w:t xml:space="preserve"> </w:t>
      </w:r>
      <w:r>
        <w:t>in</w:t>
      </w:r>
      <w:r w:rsidR="005E6B7B">
        <w:t xml:space="preserve"> </w:t>
      </w:r>
      <w:r>
        <w:t>der</w:t>
      </w:r>
      <w:r w:rsidR="005E6B7B">
        <w:t xml:space="preserve"> </w:t>
      </w:r>
      <w:r>
        <w:t>ganzen</w:t>
      </w:r>
      <w:r w:rsidR="005E6B7B">
        <w:t xml:space="preserve"> </w:t>
      </w:r>
      <w:r>
        <w:t>Christenwelt</w:t>
      </w:r>
      <w:r w:rsidR="005E6B7B">
        <w:t xml:space="preserve"> </w:t>
      </w:r>
      <w:r>
        <w:t>so</w:t>
      </w:r>
      <w:r w:rsidR="005E6B7B">
        <w:t xml:space="preserve"> </w:t>
      </w:r>
      <w:r>
        <w:t>wenig</w:t>
      </w:r>
      <w:r w:rsidR="005E6B7B">
        <w:t xml:space="preserve"> </w:t>
      </w:r>
      <w:r>
        <w:t>christlich,</w:t>
      </w:r>
      <w:r w:rsidR="005E6B7B">
        <w:t xml:space="preserve"> </w:t>
      </w:r>
      <w:r>
        <w:t>so</w:t>
      </w:r>
      <w:r w:rsidR="005E6B7B">
        <w:t xml:space="preserve"> </w:t>
      </w:r>
      <w:r>
        <w:t>gottlos</w:t>
      </w:r>
      <w:r w:rsidR="005E6B7B">
        <w:t xml:space="preserve"> </w:t>
      </w:r>
      <w:r>
        <w:t>und</w:t>
      </w:r>
      <w:r w:rsidR="005E6B7B">
        <w:t xml:space="preserve"> </w:t>
      </w:r>
      <w:r>
        <w:t>elend</w:t>
      </w:r>
      <w:r w:rsidR="005E6B7B">
        <w:t xml:space="preserve"> </w:t>
      </w:r>
      <w:r>
        <w:t>stehe,</w:t>
      </w:r>
      <w:r w:rsidR="005E6B7B">
        <w:t xml:space="preserve"> </w:t>
      </w:r>
      <w:r>
        <w:t>daß</w:t>
      </w:r>
      <w:r w:rsidR="005E6B7B">
        <w:t xml:space="preserve"> </w:t>
      </w:r>
      <w:r>
        <w:t>jedes</w:t>
      </w:r>
      <w:r w:rsidR="005E6B7B">
        <w:t xml:space="preserve"> </w:t>
      </w:r>
      <w:r>
        <w:t>Menschen</w:t>
      </w:r>
      <w:r w:rsidR="005E6B7B">
        <w:t xml:space="preserve"> </w:t>
      </w:r>
      <w:r>
        <w:t>Gewissen</w:t>
      </w:r>
      <w:r w:rsidR="005E6B7B">
        <w:t xml:space="preserve"> </w:t>
      </w:r>
      <w:r>
        <w:t>selbst</w:t>
      </w:r>
      <w:r w:rsidR="005E6B7B">
        <w:t xml:space="preserve"> </w:t>
      </w:r>
      <w:r>
        <w:t>dieß</w:t>
      </w:r>
      <w:r w:rsidR="005E6B7B">
        <w:t xml:space="preserve"> </w:t>
      </w:r>
      <w:r>
        <w:t>Urtheil</w:t>
      </w:r>
      <w:r w:rsidR="005E6B7B">
        <w:t xml:space="preserve"> </w:t>
      </w:r>
      <w:r>
        <w:t>spricht:</w:t>
      </w:r>
      <w:r w:rsidR="005E6B7B">
        <w:t xml:space="preserve"> </w:t>
      </w:r>
      <w:r>
        <w:t>wir</w:t>
      </w:r>
      <w:r w:rsidR="005E6B7B">
        <w:t xml:space="preserve"> </w:t>
      </w:r>
      <w:r>
        <w:t>müssen</w:t>
      </w:r>
      <w:r w:rsidR="005E6B7B">
        <w:t xml:space="preserve"> </w:t>
      </w:r>
      <w:r>
        <w:t>uns</w:t>
      </w:r>
      <w:r w:rsidR="005E6B7B">
        <w:t xml:space="preserve"> </w:t>
      </w:r>
      <w:r>
        <w:t>durchaus</w:t>
      </w:r>
      <w:r w:rsidR="005E6B7B">
        <w:t xml:space="preserve"> </w:t>
      </w:r>
      <w:r>
        <w:t>bessern,</w:t>
      </w:r>
      <w:r w:rsidR="005E6B7B">
        <w:t xml:space="preserve"> </w:t>
      </w:r>
      <w:r>
        <w:t>oder</w:t>
      </w:r>
      <w:r w:rsidR="005E6B7B">
        <w:t xml:space="preserve"> </w:t>
      </w:r>
      <w:r>
        <w:t>Gott</w:t>
      </w:r>
      <w:r w:rsidR="005E6B7B">
        <w:t xml:space="preserve"> </w:t>
      </w:r>
      <w:r>
        <w:t>wird</w:t>
      </w:r>
      <w:r w:rsidR="005E6B7B">
        <w:t xml:space="preserve"> </w:t>
      </w:r>
      <w:r>
        <w:t>uns</w:t>
      </w:r>
      <w:r w:rsidR="005E6B7B">
        <w:t xml:space="preserve"> </w:t>
      </w:r>
      <w:r>
        <w:t>strafen;</w:t>
      </w:r>
      <w:r w:rsidR="005E6B7B">
        <w:t xml:space="preserve"> </w:t>
      </w:r>
      <w:r>
        <w:t>da</w:t>
      </w:r>
      <w:r w:rsidR="005E6B7B">
        <w:t xml:space="preserve"> </w:t>
      </w:r>
      <w:r>
        <w:t>nun</w:t>
      </w:r>
      <w:r w:rsidR="005E6B7B">
        <w:t xml:space="preserve"> </w:t>
      </w:r>
      <w:r>
        <w:t>dieß</w:t>
      </w:r>
      <w:r w:rsidR="005E6B7B">
        <w:t xml:space="preserve"> </w:t>
      </w:r>
      <w:r>
        <w:t>Aller</w:t>
      </w:r>
      <w:r w:rsidR="005E6B7B">
        <w:t xml:space="preserve"> </w:t>
      </w:r>
      <w:r>
        <w:t>Gemüther</w:t>
      </w:r>
      <w:r w:rsidR="005E6B7B">
        <w:t xml:space="preserve"> </w:t>
      </w:r>
      <w:r>
        <w:t>bekennen</w:t>
      </w:r>
      <w:r w:rsidR="005E6B7B">
        <w:t xml:space="preserve"> </w:t>
      </w:r>
      <w:r>
        <w:t>und</w:t>
      </w:r>
      <w:r w:rsidR="005E6B7B">
        <w:t xml:space="preserve"> </w:t>
      </w:r>
      <w:r>
        <w:t>Alle</w:t>
      </w:r>
      <w:r w:rsidR="005E6B7B">
        <w:t xml:space="preserve"> </w:t>
      </w:r>
      <w:r>
        <w:t>sehen,</w:t>
      </w:r>
      <w:r w:rsidR="005E6B7B">
        <w:t xml:space="preserve"> </w:t>
      </w:r>
      <w:r>
        <w:t>daß</w:t>
      </w:r>
      <w:r w:rsidR="005E6B7B">
        <w:t xml:space="preserve"> </w:t>
      </w:r>
      <w:r>
        <w:t>diese</w:t>
      </w:r>
      <w:r w:rsidR="005E6B7B">
        <w:t xml:space="preserve"> </w:t>
      </w:r>
      <w:r>
        <w:t>gottlosen</w:t>
      </w:r>
      <w:r w:rsidR="005E6B7B">
        <w:t xml:space="preserve"> </w:t>
      </w:r>
      <w:r>
        <w:t>Sitten</w:t>
      </w:r>
      <w:r w:rsidR="005E6B7B">
        <w:t xml:space="preserve"> </w:t>
      </w:r>
      <w:r>
        <w:t>durch</w:t>
      </w:r>
      <w:r w:rsidR="005E6B7B">
        <w:t xml:space="preserve"> </w:t>
      </w:r>
      <w:r>
        <w:t>die</w:t>
      </w:r>
      <w:r w:rsidR="005E6B7B">
        <w:t xml:space="preserve"> </w:t>
      </w:r>
      <w:r>
        <w:t>verkehrte</w:t>
      </w:r>
      <w:r w:rsidR="005E6B7B">
        <w:t xml:space="preserve"> </w:t>
      </w:r>
      <w:r>
        <w:t>Lehre</w:t>
      </w:r>
      <w:r w:rsidR="005E6B7B">
        <w:t xml:space="preserve"> </w:t>
      </w:r>
      <w:r>
        <w:t>des</w:t>
      </w:r>
      <w:r w:rsidR="005E6B7B">
        <w:t xml:space="preserve"> </w:t>
      </w:r>
      <w:r>
        <w:t>Papstes</w:t>
      </w:r>
      <w:r w:rsidR="005E6B7B">
        <w:t xml:space="preserve"> </w:t>
      </w:r>
      <w:r>
        <w:t>entstanden</w:t>
      </w:r>
      <w:r w:rsidR="005E6B7B">
        <w:t xml:space="preserve"> </w:t>
      </w:r>
      <w:r>
        <w:t>und</w:t>
      </w:r>
      <w:r w:rsidR="005E6B7B">
        <w:t xml:space="preserve"> </w:t>
      </w:r>
      <w:r>
        <w:t>erwachsen</w:t>
      </w:r>
      <w:r w:rsidR="005E6B7B">
        <w:t xml:space="preserve"> </w:t>
      </w:r>
      <w:r>
        <w:t>seien,</w:t>
      </w:r>
      <w:r w:rsidR="005E6B7B">
        <w:t xml:space="preserve"> </w:t>
      </w:r>
      <w:r>
        <w:t>so</w:t>
      </w:r>
      <w:r w:rsidR="005E6B7B">
        <w:t xml:space="preserve"> </w:t>
      </w:r>
      <w:r>
        <w:t>daß</w:t>
      </w:r>
      <w:r w:rsidR="005E6B7B">
        <w:t xml:space="preserve"> </w:t>
      </w:r>
      <w:r>
        <w:t>man</w:t>
      </w:r>
      <w:r w:rsidR="005E6B7B">
        <w:t xml:space="preserve"> </w:t>
      </w:r>
      <w:r>
        <w:t>nicht</w:t>
      </w:r>
      <w:r w:rsidR="005E6B7B">
        <w:t xml:space="preserve"> </w:t>
      </w:r>
      <w:r>
        <w:t>hoffen</w:t>
      </w:r>
      <w:r w:rsidR="005E6B7B">
        <w:t xml:space="preserve"> </w:t>
      </w:r>
      <w:r>
        <w:t>darf,</w:t>
      </w:r>
      <w:r w:rsidR="005E6B7B">
        <w:t xml:space="preserve"> </w:t>
      </w:r>
      <w:r>
        <w:t>sie</w:t>
      </w:r>
      <w:r w:rsidR="005E6B7B">
        <w:t xml:space="preserve"> </w:t>
      </w:r>
      <w:r>
        <w:t>werden</w:t>
      </w:r>
      <w:r w:rsidR="005E6B7B">
        <w:t xml:space="preserve"> </w:t>
      </w:r>
      <w:r>
        <w:t>durch</w:t>
      </w:r>
      <w:r w:rsidR="005E6B7B">
        <w:t xml:space="preserve"> </w:t>
      </w:r>
      <w:r>
        <w:t>diese</w:t>
      </w:r>
      <w:r w:rsidR="005E6B7B">
        <w:t xml:space="preserve"> </w:t>
      </w:r>
      <w:r>
        <w:t>Lehre</w:t>
      </w:r>
      <w:r w:rsidR="005E6B7B">
        <w:t xml:space="preserve"> </w:t>
      </w:r>
      <w:r>
        <w:t>auf</w:t>
      </w:r>
      <w:r w:rsidR="005E6B7B">
        <w:t xml:space="preserve"> </w:t>
      </w:r>
      <w:r>
        <w:t>den</w:t>
      </w:r>
      <w:r w:rsidR="005E6B7B">
        <w:t xml:space="preserve"> </w:t>
      </w:r>
      <w:r>
        <w:t>rechten</w:t>
      </w:r>
      <w:r w:rsidR="005E6B7B">
        <w:t xml:space="preserve"> </w:t>
      </w:r>
      <w:r>
        <w:t>Weg</w:t>
      </w:r>
      <w:r w:rsidR="005E6B7B">
        <w:t xml:space="preserve"> </w:t>
      </w:r>
      <w:r>
        <w:t>geführt</w:t>
      </w:r>
      <w:r w:rsidR="005E6B7B">
        <w:t xml:space="preserve"> </w:t>
      </w:r>
      <w:r>
        <w:t>werden,</w:t>
      </w:r>
      <w:r w:rsidR="005E6B7B">
        <w:t xml:space="preserve"> </w:t>
      </w:r>
      <w:r>
        <w:t>so</w:t>
      </w:r>
      <w:r w:rsidR="005E6B7B">
        <w:t xml:space="preserve"> </w:t>
      </w:r>
      <w:r>
        <w:t>ist</w:t>
      </w:r>
      <w:r w:rsidR="005E6B7B">
        <w:t xml:space="preserve"> </w:t>
      </w:r>
      <w:r>
        <w:t>durchaus</w:t>
      </w:r>
      <w:r w:rsidR="005E6B7B">
        <w:t xml:space="preserve"> </w:t>
      </w:r>
      <w:r>
        <w:t>kein</w:t>
      </w:r>
      <w:r w:rsidR="005E6B7B">
        <w:t xml:space="preserve"> </w:t>
      </w:r>
      <w:r>
        <w:t>Zweifel,</w:t>
      </w:r>
      <w:r w:rsidR="005E6B7B">
        <w:t xml:space="preserve"> </w:t>
      </w:r>
      <w:r>
        <w:t>daß</w:t>
      </w:r>
      <w:r w:rsidR="005E6B7B">
        <w:t xml:space="preserve"> </w:t>
      </w:r>
      <w:r>
        <w:t>wir</w:t>
      </w:r>
      <w:r w:rsidR="005E6B7B">
        <w:t xml:space="preserve"> </w:t>
      </w:r>
      <w:r>
        <w:t>keine</w:t>
      </w:r>
      <w:r w:rsidR="005E6B7B">
        <w:t xml:space="preserve"> </w:t>
      </w:r>
      <w:r>
        <w:t>andere</w:t>
      </w:r>
      <w:r w:rsidR="005E6B7B">
        <w:t xml:space="preserve"> </w:t>
      </w:r>
      <w:r>
        <w:t>Lehre</w:t>
      </w:r>
      <w:r w:rsidR="005E6B7B">
        <w:t xml:space="preserve"> </w:t>
      </w:r>
      <w:r>
        <w:t>festhalten</w:t>
      </w:r>
      <w:r w:rsidR="005E6B7B">
        <w:t xml:space="preserve"> </w:t>
      </w:r>
      <w:r>
        <w:t>sollen,</w:t>
      </w:r>
      <w:r w:rsidR="005E6B7B">
        <w:t xml:space="preserve"> </w:t>
      </w:r>
      <w:r>
        <w:t>wenn</w:t>
      </w:r>
      <w:r w:rsidR="005E6B7B">
        <w:t xml:space="preserve"> </w:t>
      </w:r>
      <w:r>
        <w:t>wir</w:t>
      </w:r>
      <w:r w:rsidR="005E6B7B">
        <w:t xml:space="preserve"> </w:t>
      </w:r>
      <w:r>
        <w:t>unsere</w:t>
      </w:r>
      <w:r w:rsidR="005E6B7B">
        <w:t xml:space="preserve"> </w:t>
      </w:r>
      <w:r>
        <w:t>Sitten</w:t>
      </w:r>
      <w:r w:rsidR="005E6B7B">
        <w:t xml:space="preserve"> </w:t>
      </w:r>
      <w:r>
        <w:t>bessern,</w:t>
      </w:r>
      <w:r w:rsidR="005E6B7B">
        <w:t xml:space="preserve"> </w:t>
      </w:r>
      <w:r>
        <w:t>und</w:t>
      </w:r>
      <w:r w:rsidR="005E6B7B">
        <w:t xml:space="preserve"> </w:t>
      </w:r>
      <w:r>
        <w:t>mit</w:t>
      </w:r>
      <w:r w:rsidR="005E6B7B">
        <w:t xml:space="preserve"> </w:t>
      </w:r>
      <w:r>
        <w:t>Gott</w:t>
      </w:r>
      <w:r w:rsidR="005E6B7B">
        <w:t xml:space="preserve"> </w:t>
      </w:r>
      <w:r>
        <w:t>versöhnt</w:t>
      </w:r>
      <w:r w:rsidR="005E6B7B">
        <w:t xml:space="preserve"> </w:t>
      </w:r>
      <w:r>
        <w:t>^Verden</w:t>
      </w:r>
      <w:r w:rsidR="005E6B7B">
        <w:t xml:space="preserve"> </w:t>
      </w:r>
      <w:r>
        <w:t>wollen,</w:t>
      </w:r>
      <w:r w:rsidR="005E6B7B">
        <w:t xml:space="preserve"> </w:t>
      </w:r>
      <w:r>
        <w:t>als</w:t>
      </w:r>
      <w:r w:rsidR="005E6B7B">
        <w:t xml:space="preserve"> </w:t>
      </w:r>
      <w:r>
        <w:t>das</w:t>
      </w:r>
      <w:r w:rsidR="005E6B7B">
        <w:t xml:space="preserve"> </w:t>
      </w:r>
      <w:r>
        <w:t>Wort</w:t>
      </w:r>
      <w:r w:rsidR="005E6B7B">
        <w:t xml:space="preserve"> </w:t>
      </w:r>
      <w:r>
        <w:t>Gottes</w:t>
      </w:r>
      <w:r w:rsidR="005E6B7B">
        <w:t xml:space="preserve"> </w:t>
      </w:r>
      <w:r>
        <w:t>selbst.</w:t>
      </w:r>
      <w:r w:rsidR="005E6B7B">
        <w:t xml:space="preserve"> </w:t>
      </w:r>
      <w:r>
        <w:t>Denn</w:t>
      </w:r>
      <w:r w:rsidR="005E6B7B">
        <w:t xml:space="preserve"> </w:t>
      </w:r>
      <w:r>
        <w:t>wer</w:t>
      </w:r>
      <w:r w:rsidR="005E6B7B">
        <w:t xml:space="preserve"> </w:t>
      </w:r>
      <w:r>
        <w:t>kann</w:t>
      </w:r>
      <w:r w:rsidR="005E6B7B">
        <w:t xml:space="preserve"> </w:t>
      </w:r>
      <w:r>
        <w:t>uns</w:t>
      </w:r>
      <w:r w:rsidR="005E6B7B">
        <w:t xml:space="preserve"> </w:t>
      </w:r>
      <w:r>
        <w:t>den</w:t>
      </w:r>
      <w:r w:rsidR="005E6B7B">
        <w:t xml:space="preserve"> </w:t>
      </w:r>
      <w:r>
        <w:t>Willen</w:t>
      </w:r>
      <w:r w:rsidR="005E6B7B">
        <w:t xml:space="preserve"> </w:t>
      </w:r>
      <w:r>
        <w:t>Gottes</w:t>
      </w:r>
      <w:r w:rsidR="005E6B7B">
        <w:t xml:space="preserve"> </w:t>
      </w:r>
      <w:r>
        <w:t>besser</w:t>
      </w:r>
      <w:r w:rsidR="005E6B7B">
        <w:t xml:space="preserve"> </w:t>
      </w:r>
      <w:r>
        <w:t>lehren,</w:t>
      </w:r>
      <w:r w:rsidR="005E6B7B">
        <w:t xml:space="preserve"> </w:t>
      </w:r>
      <w:r>
        <w:t>als</w:t>
      </w:r>
      <w:r w:rsidR="005E6B7B">
        <w:t xml:space="preserve"> </w:t>
      </w:r>
      <w:r>
        <w:t>sein</w:t>
      </w:r>
      <w:r w:rsidR="005E6B7B">
        <w:t xml:space="preserve"> </w:t>
      </w:r>
      <w:r>
        <w:t>Wort?</w:t>
      </w:r>
      <w:r w:rsidR="005E6B7B">
        <w:t xml:space="preserve"> </w:t>
      </w:r>
      <w:r>
        <w:t>Wo</w:t>
      </w:r>
      <w:r w:rsidR="005E6B7B">
        <w:t xml:space="preserve"> </w:t>
      </w:r>
      <w:r>
        <w:t>also</w:t>
      </w:r>
      <w:r w:rsidR="005E6B7B">
        <w:t xml:space="preserve"> </w:t>
      </w:r>
      <w:r>
        <w:t>Gott</w:t>
      </w:r>
      <w:r w:rsidR="005E6B7B">
        <w:t xml:space="preserve"> </w:t>
      </w:r>
      <w:r>
        <w:t>sein</w:t>
      </w:r>
      <w:r w:rsidR="005E6B7B">
        <w:t xml:space="preserve"> </w:t>
      </w:r>
      <w:r>
        <w:t>Wort</w:t>
      </w:r>
      <w:r w:rsidR="005E6B7B">
        <w:t xml:space="preserve"> </w:t>
      </w:r>
      <w:r>
        <w:t>offenbart</w:t>
      </w:r>
      <w:r w:rsidR="005E6B7B">
        <w:t xml:space="preserve"> </w:t>
      </w:r>
      <w:r>
        <w:t>und</w:t>
      </w:r>
      <w:r w:rsidR="005E6B7B">
        <w:t xml:space="preserve"> </w:t>
      </w:r>
      <w:r>
        <w:t>darstellt,</w:t>
      </w:r>
      <w:r w:rsidR="005E6B7B">
        <w:t xml:space="preserve"> </w:t>
      </w:r>
      <w:r>
        <w:t>da</w:t>
      </w:r>
      <w:r w:rsidR="005E6B7B">
        <w:t xml:space="preserve"> </w:t>
      </w:r>
      <w:r>
        <w:t>sind</w:t>
      </w:r>
      <w:r w:rsidR="005E6B7B">
        <w:t xml:space="preserve"> </w:t>
      </w:r>
      <w:r>
        <w:t>wir</w:t>
      </w:r>
      <w:r w:rsidR="005E6B7B">
        <w:t xml:space="preserve"> </w:t>
      </w:r>
      <w:r>
        <w:t>gewiß,</w:t>
      </w:r>
      <w:r w:rsidR="005E6B7B">
        <w:t xml:space="preserve"> </w:t>
      </w:r>
      <w:r>
        <w:t>daß</w:t>
      </w:r>
      <w:r w:rsidR="005E6B7B">
        <w:t xml:space="preserve"> </w:t>
      </w:r>
      <w:r>
        <w:t>seine</w:t>
      </w:r>
      <w:r w:rsidR="005E6B7B">
        <w:t xml:space="preserve"> </w:t>
      </w:r>
      <w:r>
        <w:t>Gnade</w:t>
      </w:r>
      <w:r w:rsidR="005E6B7B">
        <w:t xml:space="preserve"> </w:t>
      </w:r>
      <w:r>
        <w:t>offen</w:t>
      </w:r>
      <w:r w:rsidR="005E6B7B">
        <w:t xml:space="preserve"> </w:t>
      </w:r>
      <w:r>
        <w:t>steht</w:t>
      </w:r>
      <w:r w:rsidR="005E6B7B">
        <w:t xml:space="preserve"> </w:t>
      </w:r>
      <w:r>
        <w:t>und</w:t>
      </w:r>
      <w:r w:rsidR="005E6B7B">
        <w:t xml:space="preserve"> </w:t>
      </w:r>
      <w:r>
        <w:t>angeboten</w:t>
      </w:r>
      <w:r w:rsidR="005E6B7B">
        <w:t xml:space="preserve"> </w:t>
      </w:r>
      <w:r>
        <w:t>wird:</w:t>
      </w:r>
      <w:r w:rsidR="005E6B7B">
        <w:t xml:space="preserve"> </w:t>
      </w:r>
      <w:r>
        <w:t>denn</w:t>
      </w:r>
      <w:r w:rsidR="005E6B7B">
        <w:t xml:space="preserve"> </w:t>
      </w:r>
      <w:r>
        <w:t>wenn</w:t>
      </w:r>
      <w:r w:rsidR="005E6B7B">
        <w:t xml:space="preserve"> </w:t>
      </w:r>
      <w:r>
        <w:t>er</w:t>
      </w:r>
      <w:r w:rsidR="005E6B7B">
        <w:t xml:space="preserve"> </w:t>
      </w:r>
      <w:r>
        <w:t>seinen</w:t>
      </w:r>
      <w:r w:rsidR="005E6B7B">
        <w:t xml:space="preserve"> </w:t>
      </w:r>
      <w:r>
        <w:t>Willen</w:t>
      </w:r>
      <w:r w:rsidR="005E6B7B">
        <w:t xml:space="preserve"> </w:t>
      </w:r>
      <w:r>
        <w:t>durch</w:t>
      </w:r>
      <w:r w:rsidR="005E6B7B">
        <w:t xml:space="preserve"> </w:t>
      </w:r>
      <w:r>
        <w:t>sein</w:t>
      </w:r>
      <w:r w:rsidR="005E6B7B">
        <w:t xml:space="preserve"> </w:t>
      </w:r>
      <w:r>
        <w:t>Wort</w:t>
      </w:r>
      <w:r w:rsidR="005E6B7B">
        <w:t xml:space="preserve"> </w:t>
      </w:r>
      <w:r>
        <w:t>offenbart,</w:t>
      </w:r>
      <w:r w:rsidR="005E6B7B">
        <w:t xml:space="preserve"> </w:t>
      </w:r>
      <w:r>
        <w:t>thut</w:t>
      </w:r>
      <w:r w:rsidR="005E6B7B">
        <w:t xml:space="preserve"> </w:t>
      </w:r>
      <w:r>
        <w:t>er</w:t>
      </w:r>
      <w:r w:rsidR="005E6B7B">
        <w:t xml:space="preserve"> </w:t>
      </w:r>
      <w:r>
        <w:t>es</w:t>
      </w:r>
      <w:r w:rsidR="005E6B7B">
        <w:t xml:space="preserve"> </w:t>
      </w:r>
      <w:r>
        <w:t>nur</w:t>
      </w:r>
      <w:r w:rsidR="005E6B7B">
        <w:t xml:space="preserve"> </w:t>
      </w:r>
      <w:r>
        <w:t>deßhalb,</w:t>
      </w:r>
      <w:r w:rsidR="005E6B7B">
        <w:t xml:space="preserve"> </w:t>
      </w:r>
      <w:r>
        <w:t>damit</w:t>
      </w:r>
      <w:r w:rsidR="005E6B7B">
        <w:t xml:space="preserve"> </w:t>
      </w:r>
      <w:r>
        <w:t>wir</w:t>
      </w:r>
      <w:r w:rsidR="005E6B7B">
        <w:t xml:space="preserve"> </w:t>
      </w:r>
      <w:r>
        <w:t>die</w:t>
      </w:r>
      <w:r w:rsidR="005E6B7B">
        <w:t xml:space="preserve"> </w:t>
      </w:r>
      <w:r>
        <w:t>Dinge,</w:t>
      </w:r>
      <w:r w:rsidR="005E6B7B">
        <w:t xml:space="preserve"> </w:t>
      </w:r>
      <w:r>
        <w:t>die</w:t>
      </w:r>
      <w:r w:rsidR="005E6B7B">
        <w:t xml:space="preserve"> </w:t>
      </w:r>
      <w:r>
        <w:t>in</w:t>
      </w:r>
      <w:r w:rsidR="005E6B7B">
        <w:t xml:space="preserve"> </w:t>
      </w:r>
      <w:r>
        <w:t>seinem</w:t>
      </w:r>
      <w:r w:rsidR="005E6B7B">
        <w:t xml:space="preserve"> </w:t>
      </w:r>
      <w:r>
        <w:t>Wort</w:t>
      </w:r>
      <w:r w:rsidR="005E6B7B">
        <w:t xml:space="preserve"> </w:t>
      </w:r>
      <w:r>
        <w:t>als</w:t>
      </w:r>
      <w:r w:rsidR="005E6B7B">
        <w:t xml:space="preserve"> </w:t>
      </w:r>
      <w:r>
        <w:t>ihm</w:t>
      </w:r>
      <w:r w:rsidR="005E6B7B">
        <w:t xml:space="preserve"> </w:t>
      </w:r>
      <w:r>
        <w:t>gefällig</w:t>
      </w:r>
      <w:r w:rsidR="005E6B7B">
        <w:t xml:space="preserve"> </w:t>
      </w:r>
      <w:r>
        <w:t>erkannt</w:t>
      </w:r>
      <w:r w:rsidR="005E6B7B">
        <w:t xml:space="preserve"> </w:t>
      </w:r>
      <w:r>
        <w:t>werden,</w:t>
      </w:r>
      <w:r w:rsidR="005E6B7B">
        <w:t xml:space="preserve"> </w:t>
      </w:r>
      <w:r>
        <w:t>annehmen,</w:t>
      </w:r>
      <w:r w:rsidR="005E6B7B">
        <w:t xml:space="preserve"> </w:t>
      </w:r>
      <w:r>
        <w:t>und</w:t>
      </w:r>
      <w:r w:rsidR="005E6B7B">
        <w:t xml:space="preserve"> </w:t>
      </w:r>
      <w:r>
        <w:t>hingegen</w:t>
      </w:r>
      <w:r w:rsidR="005E6B7B">
        <w:t xml:space="preserve"> </w:t>
      </w:r>
      <w:r>
        <w:t>die,</w:t>
      </w:r>
      <w:r w:rsidR="005E6B7B">
        <w:t xml:space="preserve"> </w:t>
      </w:r>
      <w:r>
        <w:t>welche</w:t>
      </w:r>
      <w:r w:rsidR="005E6B7B">
        <w:t xml:space="preserve"> </w:t>
      </w:r>
      <w:r>
        <w:t>seinem</w:t>
      </w:r>
      <w:r w:rsidR="005E6B7B">
        <w:t xml:space="preserve"> </w:t>
      </w:r>
      <w:r>
        <w:t>Wort</w:t>
      </w:r>
      <w:r w:rsidR="005E6B7B">
        <w:t xml:space="preserve"> </w:t>
      </w:r>
      <w:r>
        <w:t>widerstreiten,</w:t>
      </w:r>
      <w:r w:rsidR="005E6B7B">
        <w:t xml:space="preserve"> </w:t>
      </w:r>
      <w:r>
        <w:t>verwerfen</w:t>
      </w:r>
      <w:r w:rsidR="005E6B7B">
        <w:t xml:space="preserve"> </w:t>
      </w:r>
      <w:r>
        <w:t>und</w:t>
      </w:r>
      <w:r w:rsidR="005E6B7B">
        <w:t xml:space="preserve"> </w:t>
      </w:r>
      <w:r>
        <w:t>verabscheuen.</w:t>
      </w:r>
      <w:r w:rsidR="005E6B7B">
        <w:t xml:space="preserve"> </w:t>
      </w:r>
      <w:r>
        <w:t>Da</w:t>
      </w:r>
      <w:r w:rsidR="005E6B7B">
        <w:t xml:space="preserve"> </w:t>
      </w:r>
      <w:r>
        <w:t>aber</w:t>
      </w:r>
      <w:r w:rsidR="005E6B7B">
        <w:t xml:space="preserve"> </w:t>
      </w:r>
      <w:r>
        <w:t>der</w:t>
      </w:r>
      <w:r w:rsidR="005E6B7B">
        <w:t xml:space="preserve"> </w:t>
      </w:r>
      <w:r>
        <w:t>allmächtige</w:t>
      </w:r>
      <w:r w:rsidR="005E6B7B">
        <w:t xml:space="preserve"> </w:t>
      </w:r>
      <w:r>
        <w:t>Gott</w:t>
      </w:r>
      <w:r w:rsidR="005E6B7B">
        <w:t xml:space="preserve"> </w:t>
      </w:r>
      <w:r>
        <w:t>Euch</w:t>
      </w:r>
      <w:r w:rsidR="005E6B7B">
        <w:t xml:space="preserve"> </w:t>
      </w:r>
      <w:r>
        <w:t>sein</w:t>
      </w:r>
      <w:r w:rsidR="005E6B7B">
        <w:t xml:space="preserve"> </w:t>
      </w:r>
      <w:r>
        <w:t>heiliges</w:t>
      </w:r>
      <w:r w:rsidR="005E6B7B">
        <w:t xml:space="preserve"> </w:t>
      </w:r>
      <w:r>
        <w:t>Evangelium</w:t>
      </w:r>
      <w:r w:rsidR="005E6B7B">
        <w:t xml:space="preserve"> </w:t>
      </w:r>
      <w:r>
        <w:t>geoffenbaret</w:t>
      </w:r>
      <w:r w:rsidR="005E6B7B">
        <w:t xml:space="preserve"> </w:t>
      </w:r>
      <w:r>
        <w:t>hat,</w:t>
      </w:r>
      <w:r w:rsidR="005E6B7B">
        <w:t xml:space="preserve"> </w:t>
      </w:r>
      <w:r>
        <w:t>worin</w:t>
      </w:r>
      <w:r w:rsidR="005E6B7B">
        <w:t xml:space="preserve"> </w:t>
      </w:r>
      <w:r>
        <w:t>uns</w:t>
      </w:r>
      <w:r w:rsidR="005E6B7B">
        <w:t xml:space="preserve"> </w:t>
      </w:r>
      <w:r>
        <w:t>sicheres</w:t>
      </w:r>
      <w:r w:rsidR="005E6B7B">
        <w:t xml:space="preserve"> </w:t>
      </w:r>
      <w:r>
        <w:t>Heil</w:t>
      </w:r>
      <w:r w:rsidR="005E6B7B">
        <w:t xml:space="preserve"> </w:t>
      </w:r>
      <w:r>
        <w:t>verheißen,</w:t>
      </w:r>
      <w:r w:rsidR="005E6B7B">
        <w:t xml:space="preserve"> </w:t>
      </w:r>
      <w:r>
        <w:t>und</w:t>
      </w:r>
      <w:r w:rsidR="005E6B7B">
        <w:t xml:space="preserve"> </w:t>
      </w:r>
      <w:r>
        <w:t>die</w:t>
      </w:r>
      <w:r w:rsidR="005E6B7B">
        <w:t xml:space="preserve"> </w:t>
      </w:r>
      <w:r>
        <w:t>Weise</w:t>
      </w:r>
      <w:r w:rsidR="005E6B7B">
        <w:t xml:space="preserve"> </w:t>
      </w:r>
      <w:r>
        <w:t>eines</w:t>
      </w:r>
      <w:r w:rsidR="005E6B7B">
        <w:t xml:space="preserve"> </w:t>
      </w:r>
      <w:r>
        <w:t>frommen</w:t>
      </w:r>
      <w:r w:rsidR="005E6B7B">
        <w:t xml:space="preserve"> </w:t>
      </w:r>
      <w:r>
        <w:t>Lebens</w:t>
      </w:r>
      <w:r w:rsidR="005E6B7B">
        <w:t xml:space="preserve"> </w:t>
      </w:r>
      <w:r>
        <w:t>in</w:t>
      </w:r>
      <w:r w:rsidR="005E6B7B">
        <w:t xml:space="preserve"> </w:t>
      </w:r>
      <w:r>
        <w:t>Christo</w:t>
      </w:r>
      <w:r w:rsidR="005E6B7B">
        <w:t xml:space="preserve"> </w:t>
      </w:r>
      <w:r>
        <w:t>Jesu</w:t>
      </w:r>
      <w:r w:rsidR="005E6B7B">
        <w:t xml:space="preserve"> </w:t>
      </w:r>
      <w:r>
        <w:t>vorgebildet</w:t>
      </w:r>
      <w:r w:rsidR="005E6B7B">
        <w:t xml:space="preserve"> </w:t>
      </w:r>
      <w:r>
        <w:t>ist,</w:t>
      </w:r>
      <w:r w:rsidR="005E6B7B">
        <w:t xml:space="preserve"> </w:t>
      </w:r>
      <w:r>
        <w:t>so</w:t>
      </w:r>
      <w:r w:rsidR="005E6B7B">
        <w:t xml:space="preserve"> </w:t>
      </w:r>
      <w:r>
        <w:t>sollt</w:t>
      </w:r>
      <w:r w:rsidR="005E6B7B">
        <w:t xml:space="preserve"> </w:t>
      </w:r>
      <w:r>
        <w:t>Ihr</w:t>
      </w:r>
      <w:r w:rsidR="005E6B7B">
        <w:t xml:space="preserve"> </w:t>
      </w:r>
      <w:r>
        <w:t>ohne</w:t>
      </w:r>
      <w:r w:rsidR="005E6B7B">
        <w:t xml:space="preserve"> </w:t>
      </w:r>
      <w:r>
        <w:t>Zweifel</w:t>
      </w:r>
      <w:r w:rsidR="005E6B7B">
        <w:t xml:space="preserve"> </w:t>
      </w:r>
      <w:r>
        <w:t>Gott</w:t>
      </w:r>
      <w:r w:rsidR="005E6B7B">
        <w:t xml:space="preserve"> </w:t>
      </w:r>
      <w:r>
        <w:t>den</w:t>
      </w:r>
      <w:r w:rsidR="005E6B7B">
        <w:t xml:space="preserve"> </w:t>
      </w:r>
      <w:r>
        <w:t>größten</w:t>
      </w:r>
      <w:r w:rsidR="005E6B7B">
        <w:t xml:space="preserve"> </w:t>
      </w:r>
      <w:r>
        <w:t>Dank</w:t>
      </w:r>
      <w:r w:rsidR="005E6B7B">
        <w:t xml:space="preserve"> </w:t>
      </w:r>
      <w:r>
        <w:t>sagen,</w:t>
      </w:r>
      <w:r w:rsidR="005E6B7B">
        <w:t xml:space="preserve"> </w:t>
      </w:r>
      <w:r>
        <w:t>daß</w:t>
      </w:r>
      <w:r w:rsidR="005E6B7B">
        <w:t xml:space="preserve"> </w:t>
      </w:r>
      <w:r>
        <w:t>er</w:t>
      </w:r>
      <w:r w:rsidR="005E6B7B">
        <w:t xml:space="preserve"> </w:t>
      </w:r>
      <w:r>
        <w:t>Euch</w:t>
      </w:r>
      <w:r w:rsidR="005E6B7B">
        <w:t xml:space="preserve"> </w:t>
      </w:r>
      <w:r>
        <w:t>in</w:t>
      </w:r>
      <w:r w:rsidR="005E6B7B">
        <w:t xml:space="preserve"> </w:t>
      </w:r>
      <w:r>
        <w:t>der</w:t>
      </w:r>
      <w:r w:rsidR="005E6B7B">
        <w:t xml:space="preserve"> </w:t>
      </w:r>
      <w:r>
        <w:t>Gefahr</w:t>
      </w:r>
      <w:r w:rsidR="005E6B7B">
        <w:t xml:space="preserve"> </w:t>
      </w:r>
      <w:r>
        <w:t>und</w:t>
      </w:r>
      <w:r w:rsidR="005E6B7B">
        <w:t xml:space="preserve"> </w:t>
      </w:r>
      <w:r>
        <w:t>Drohung</w:t>
      </w:r>
      <w:r w:rsidR="005E6B7B">
        <w:t xml:space="preserve"> </w:t>
      </w:r>
      <w:r>
        <w:t>seines</w:t>
      </w:r>
      <w:r w:rsidR="005E6B7B">
        <w:t xml:space="preserve"> </w:t>
      </w:r>
      <w:r>
        <w:t>Zorns</w:t>
      </w:r>
      <w:r w:rsidR="005E6B7B">
        <w:t xml:space="preserve"> </w:t>
      </w:r>
      <w:r>
        <w:t>den</w:t>
      </w:r>
      <w:r w:rsidR="005E6B7B">
        <w:t xml:space="preserve"> </w:t>
      </w:r>
      <w:r>
        <w:t>Weg</w:t>
      </w:r>
      <w:r w:rsidR="005E6B7B">
        <w:t xml:space="preserve"> </w:t>
      </w:r>
      <w:r>
        <w:t>zeigte,</w:t>
      </w:r>
      <w:r w:rsidR="005E6B7B">
        <w:t xml:space="preserve"> </w:t>
      </w:r>
      <w:r>
        <w:t>auf</w:t>
      </w:r>
      <w:r w:rsidR="005E6B7B">
        <w:t xml:space="preserve"> </w:t>
      </w:r>
      <w:r>
        <w:t>dem</w:t>
      </w:r>
      <w:r w:rsidR="005E6B7B">
        <w:t xml:space="preserve"> </w:t>
      </w:r>
      <w:r>
        <w:t>Ihr</w:t>
      </w:r>
      <w:r w:rsidR="005E6B7B">
        <w:t xml:space="preserve"> </w:t>
      </w:r>
      <w:r>
        <w:t>mit</w:t>
      </w:r>
      <w:r w:rsidR="005E6B7B">
        <w:t xml:space="preserve"> </w:t>
      </w:r>
      <w:r>
        <w:t>ihm</w:t>
      </w:r>
      <w:r w:rsidR="005E6B7B">
        <w:t xml:space="preserve"> </w:t>
      </w:r>
      <w:r>
        <w:t>versöhnt</w:t>
      </w:r>
      <w:r w:rsidR="005E6B7B">
        <w:t xml:space="preserve"> </w:t>
      </w:r>
      <w:r>
        <w:t>werden</w:t>
      </w:r>
      <w:r w:rsidR="005E6B7B">
        <w:t xml:space="preserve"> </w:t>
      </w:r>
      <w:r>
        <w:t>könnt.</w:t>
      </w:r>
      <w:r w:rsidR="005E6B7B">
        <w:t xml:space="preserve"> </w:t>
      </w:r>
      <w:r>
        <w:t>Und</w:t>
      </w:r>
      <w:r w:rsidR="005E6B7B">
        <w:t xml:space="preserve"> </w:t>
      </w:r>
      <w:r>
        <w:t>wenn</w:t>
      </w:r>
      <w:r w:rsidR="005E6B7B">
        <w:t xml:space="preserve"> </w:t>
      </w:r>
      <w:r>
        <w:t>die</w:t>
      </w:r>
      <w:r w:rsidR="005E6B7B">
        <w:t xml:space="preserve"> </w:t>
      </w:r>
      <w:r>
        <w:t>Menschen</w:t>
      </w:r>
      <w:r w:rsidR="005E6B7B">
        <w:t xml:space="preserve"> </w:t>
      </w:r>
      <w:r>
        <w:t>Euch</w:t>
      </w:r>
      <w:r w:rsidR="005E6B7B">
        <w:t xml:space="preserve"> </w:t>
      </w:r>
      <w:r>
        <w:t>darum</w:t>
      </w:r>
      <w:r w:rsidR="005E6B7B">
        <w:t xml:space="preserve"> </w:t>
      </w:r>
      <w:r>
        <w:t>zu</w:t>
      </w:r>
      <w:r w:rsidR="005E6B7B">
        <w:t xml:space="preserve"> </w:t>
      </w:r>
      <w:r>
        <w:t>hassen,</w:t>
      </w:r>
      <w:r w:rsidR="005E6B7B">
        <w:t xml:space="preserve"> </w:t>
      </w:r>
      <w:r>
        <w:t>ja</w:t>
      </w:r>
      <w:r w:rsidR="005E6B7B">
        <w:t xml:space="preserve"> </w:t>
      </w:r>
      <w:r>
        <w:t>zu</w:t>
      </w:r>
      <w:r w:rsidR="005E6B7B">
        <w:t xml:space="preserve"> </w:t>
      </w:r>
      <w:r>
        <w:t>verfolgen</w:t>
      </w:r>
      <w:r w:rsidR="005E6B7B">
        <w:t xml:space="preserve"> </w:t>
      </w:r>
      <w:r>
        <w:t>und</w:t>
      </w:r>
      <w:r w:rsidR="005E6B7B">
        <w:t xml:space="preserve"> </w:t>
      </w:r>
      <w:r>
        <w:t>zu</w:t>
      </w:r>
      <w:r w:rsidR="005E6B7B">
        <w:t xml:space="preserve"> </w:t>
      </w:r>
      <w:r>
        <w:t>tödten</w:t>
      </w:r>
      <w:r w:rsidR="005E6B7B">
        <w:t xml:space="preserve"> </w:t>
      </w:r>
      <w:r>
        <w:t>wagen,</w:t>
      </w:r>
      <w:r w:rsidR="005E6B7B">
        <w:t xml:space="preserve"> </w:t>
      </w:r>
      <w:r>
        <w:t>sollen</w:t>
      </w:r>
      <w:r w:rsidR="005E6B7B">
        <w:t xml:space="preserve"> </w:t>
      </w:r>
      <w:r>
        <w:t>diese</w:t>
      </w:r>
      <w:r w:rsidR="005E6B7B">
        <w:t xml:space="preserve"> </w:t>
      </w:r>
      <w:r>
        <w:t>Drohungen</w:t>
      </w:r>
      <w:r w:rsidR="005E6B7B">
        <w:t xml:space="preserve"> </w:t>
      </w:r>
      <w:r>
        <w:t>Euch</w:t>
      </w:r>
      <w:r w:rsidR="005E6B7B">
        <w:t xml:space="preserve"> </w:t>
      </w:r>
      <w:r>
        <w:t>etwas</w:t>
      </w:r>
      <w:r w:rsidR="005E6B7B">
        <w:t xml:space="preserve"> </w:t>
      </w:r>
      <w:r>
        <w:t>Geringes</w:t>
      </w:r>
      <w:r w:rsidR="005E6B7B">
        <w:t xml:space="preserve"> </w:t>
      </w:r>
      <w:r>
        <w:t>sein,</w:t>
      </w:r>
      <w:r w:rsidR="005E6B7B">
        <w:t xml:space="preserve"> </w:t>
      </w:r>
      <w:r>
        <w:t>wie</w:t>
      </w:r>
      <w:r w:rsidR="005E6B7B">
        <w:t xml:space="preserve"> </w:t>
      </w:r>
      <w:r>
        <w:t>wenn</w:t>
      </w:r>
      <w:r w:rsidR="005E6B7B">
        <w:t xml:space="preserve"> </w:t>
      </w:r>
      <w:r>
        <w:t>Einem</w:t>
      </w:r>
      <w:r w:rsidR="005E6B7B">
        <w:t xml:space="preserve"> </w:t>
      </w:r>
      <w:r>
        <w:t>eine</w:t>
      </w:r>
      <w:r w:rsidR="005E6B7B">
        <w:t xml:space="preserve"> </w:t>
      </w:r>
      <w:r>
        <w:t>reiche,</w:t>
      </w:r>
      <w:r w:rsidR="005E6B7B">
        <w:t xml:space="preserve"> </w:t>
      </w:r>
      <w:r>
        <w:t>schöne,</w:t>
      </w:r>
      <w:r w:rsidR="005E6B7B">
        <w:t xml:space="preserve"> </w:t>
      </w:r>
      <w:r>
        <w:t>sittsame</w:t>
      </w:r>
      <w:r w:rsidR="005E6B7B">
        <w:t xml:space="preserve"> </w:t>
      </w:r>
      <w:r>
        <w:t>Tochter</w:t>
      </w:r>
      <w:r w:rsidR="005E6B7B">
        <w:t xml:space="preserve"> </w:t>
      </w:r>
      <w:r>
        <w:t>zur</w:t>
      </w:r>
      <w:r w:rsidR="005E6B7B">
        <w:t xml:space="preserve"> </w:t>
      </w:r>
      <w:r>
        <w:t>Ehe</w:t>
      </w:r>
      <w:r w:rsidR="005E6B7B">
        <w:t xml:space="preserve"> </w:t>
      </w:r>
      <w:r>
        <w:t>beworben</w:t>
      </w:r>
      <w:r w:rsidR="005E6B7B">
        <w:t xml:space="preserve"> </w:t>
      </w:r>
      <w:r>
        <w:t>werden</w:t>
      </w:r>
      <w:r w:rsidR="005E6B7B">
        <w:t xml:space="preserve"> </w:t>
      </w:r>
      <w:r>
        <w:t>sollte,</w:t>
      </w:r>
      <w:r w:rsidR="005E6B7B">
        <w:t xml:space="preserve"> </w:t>
      </w:r>
      <w:r>
        <w:t>um</w:t>
      </w:r>
      <w:r w:rsidR="005E6B7B">
        <w:t xml:space="preserve"> </w:t>
      </w:r>
      <w:r>
        <w:t>die</w:t>
      </w:r>
      <w:r w:rsidR="005E6B7B">
        <w:t xml:space="preserve"> </w:t>
      </w:r>
      <w:r>
        <w:t>ein</w:t>
      </w:r>
      <w:r w:rsidR="005E6B7B">
        <w:t xml:space="preserve"> </w:t>
      </w:r>
      <w:r>
        <w:t>Anderer</w:t>
      </w:r>
      <w:r w:rsidR="005E6B7B">
        <w:t xml:space="preserve"> </w:t>
      </w:r>
      <w:r>
        <w:t>auch</w:t>
      </w:r>
      <w:r w:rsidR="005E6B7B">
        <w:t xml:space="preserve"> </w:t>
      </w:r>
      <w:r>
        <w:t>werben</w:t>
      </w:r>
      <w:r w:rsidR="005E6B7B">
        <w:t xml:space="preserve"> </w:t>
      </w:r>
      <w:r>
        <w:t>würde,</w:t>
      </w:r>
      <w:r w:rsidR="005E6B7B">
        <w:t xml:space="preserve"> </w:t>
      </w:r>
      <w:r>
        <w:t>der,</w:t>
      </w:r>
      <w:r w:rsidR="005E6B7B">
        <w:t xml:space="preserve"> </w:t>
      </w:r>
      <w:r>
        <w:t>welchem</w:t>
      </w:r>
      <w:r w:rsidR="005E6B7B">
        <w:t xml:space="preserve"> </w:t>
      </w:r>
      <w:r>
        <w:t>sie</w:t>
      </w:r>
      <w:r w:rsidR="005E6B7B">
        <w:t xml:space="preserve"> </w:t>
      </w:r>
      <w:r>
        <w:t>folgen</w:t>
      </w:r>
      <w:r w:rsidR="005E6B7B">
        <w:t xml:space="preserve"> </w:t>
      </w:r>
      <w:r>
        <w:t>will,</w:t>
      </w:r>
      <w:r w:rsidR="005E6B7B">
        <w:t xml:space="preserve"> </w:t>
      </w:r>
      <w:r>
        <w:t>sich</w:t>
      </w:r>
      <w:r w:rsidR="005E6B7B">
        <w:t xml:space="preserve"> </w:t>
      </w:r>
      <w:r>
        <w:t>nicht</w:t>
      </w:r>
      <w:r w:rsidR="005E6B7B">
        <w:t xml:space="preserve"> </w:t>
      </w:r>
      <w:r>
        <w:t>schrecken</w:t>
      </w:r>
      <w:r w:rsidR="005E6B7B">
        <w:t xml:space="preserve"> </w:t>
      </w:r>
      <w:r>
        <w:t>oder</w:t>
      </w:r>
      <w:r w:rsidR="005E6B7B">
        <w:t xml:space="preserve"> </w:t>
      </w:r>
      <w:r>
        <w:t>vertreiben</w:t>
      </w:r>
      <w:r w:rsidR="005E6B7B">
        <w:t xml:space="preserve"> </w:t>
      </w:r>
      <w:r>
        <w:t>ließe,</w:t>
      </w:r>
      <w:r w:rsidR="005E6B7B">
        <w:t xml:space="preserve"> </w:t>
      </w:r>
      <w:r>
        <w:t>darum,</w:t>
      </w:r>
      <w:r w:rsidR="005E6B7B">
        <w:t xml:space="preserve"> </w:t>
      </w:r>
      <w:r>
        <w:t>daß</w:t>
      </w:r>
      <w:r w:rsidR="005E6B7B">
        <w:t xml:space="preserve"> </w:t>
      </w:r>
      <w:r>
        <w:t>es</w:t>
      </w:r>
      <w:r w:rsidR="005E6B7B">
        <w:t xml:space="preserve"> </w:t>
      </w:r>
      <w:r>
        <w:t>heißt:</w:t>
      </w:r>
      <w:r w:rsidR="005E6B7B">
        <w:t xml:space="preserve"> </w:t>
      </w:r>
      <w:r>
        <w:t>laß</w:t>
      </w:r>
      <w:r w:rsidR="005E6B7B">
        <w:t xml:space="preserve"> </w:t>
      </w:r>
      <w:r>
        <w:t>ab,</w:t>
      </w:r>
      <w:r w:rsidR="005E6B7B">
        <w:t xml:space="preserve"> </w:t>
      </w:r>
      <w:r>
        <w:t>denn</w:t>
      </w:r>
      <w:r w:rsidR="005E6B7B">
        <w:t xml:space="preserve"> </w:t>
      </w:r>
      <w:r>
        <w:t>der</w:t>
      </w:r>
      <w:r w:rsidR="005E6B7B">
        <w:t xml:space="preserve"> </w:t>
      </w:r>
      <w:r>
        <w:t>andere</w:t>
      </w:r>
      <w:r w:rsidR="005E6B7B">
        <w:t xml:space="preserve"> </w:t>
      </w:r>
      <w:r>
        <w:t>Freier</w:t>
      </w:r>
      <w:r w:rsidR="005E6B7B">
        <w:t xml:space="preserve"> </w:t>
      </w:r>
      <w:r>
        <w:t>wird</w:t>
      </w:r>
      <w:r w:rsidR="005E6B7B">
        <w:t xml:space="preserve"> </w:t>
      </w:r>
      <w:r>
        <w:t>dich</w:t>
      </w:r>
      <w:r w:rsidR="005E6B7B">
        <w:t xml:space="preserve"> </w:t>
      </w:r>
      <w:r>
        <w:t>besiegen.</w:t>
      </w:r>
      <w:r w:rsidR="005E6B7B">
        <w:t xml:space="preserve"> </w:t>
      </w:r>
      <w:r>
        <w:t>Also,</w:t>
      </w:r>
      <w:r w:rsidR="005E6B7B">
        <w:t xml:space="preserve"> </w:t>
      </w:r>
      <w:r>
        <w:t>wenn</w:t>
      </w:r>
      <w:r w:rsidR="005E6B7B">
        <w:t xml:space="preserve"> </w:t>
      </w:r>
      <w:r>
        <w:t>Euch</w:t>
      </w:r>
      <w:r w:rsidR="005E6B7B">
        <w:t xml:space="preserve"> </w:t>
      </w:r>
      <w:r>
        <w:t>die</w:t>
      </w:r>
      <w:r w:rsidR="005E6B7B">
        <w:t xml:space="preserve"> </w:t>
      </w:r>
      <w:r>
        <w:t>Leute</w:t>
      </w:r>
      <w:r w:rsidR="005E6B7B">
        <w:t xml:space="preserve"> </w:t>
      </w:r>
      <w:r>
        <w:t>von</w:t>
      </w:r>
      <w:r w:rsidR="005E6B7B">
        <w:t xml:space="preserve"> </w:t>
      </w:r>
      <w:r>
        <w:t>der</w:t>
      </w:r>
      <w:r w:rsidR="005E6B7B">
        <w:t xml:space="preserve"> </w:t>
      </w:r>
      <w:r>
        <w:t>theuren</w:t>
      </w:r>
      <w:r w:rsidR="005E6B7B">
        <w:t xml:space="preserve"> </w:t>
      </w:r>
      <w:r>
        <w:t>Tochter,</w:t>
      </w:r>
      <w:r w:rsidR="005E6B7B">
        <w:t xml:space="preserve"> </w:t>
      </w:r>
      <w:r>
        <w:t>der</w:t>
      </w:r>
      <w:r w:rsidR="005E6B7B">
        <w:t xml:space="preserve"> </w:t>
      </w:r>
      <w:r>
        <w:t>Kirche</w:t>
      </w:r>
      <w:r w:rsidR="005E6B7B">
        <w:t xml:space="preserve"> </w:t>
      </w:r>
      <w:r>
        <w:t>Jesu</w:t>
      </w:r>
      <w:r w:rsidR="005E6B7B">
        <w:t xml:space="preserve"> </w:t>
      </w:r>
      <w:r>
        <w:t>Christi</w:t>
      </w:r>
      <w:r w:rsidR="005E6B7B">
        <w:t xml:space="preserve"> </w:t>
      </w:r>
      <w:r>
        <w:t>abziehen</w:t>
      </w:r>
      <w:r w:rsidR="005E6B7B">
        <w:t xml:space="preserve"> </w:t>
      </w:r>
      <w:r>
        <w:t>wollen,</w:t>
      </w:r>
      <w:r w:rsidR="005E6B7B">
        <w:t xml:space="preserve"> </w:t>
      </w:r>
      <w:r>
        <w:t>darum,</w:t>
      </w:r>
      <w:r w:rsidR="005E6B7B">
        <w:t xml:space="preserve"> </w:t>
      </w:r>
      <w:r>
        <w:t>daß</w:t>
      </w:r>
      <w:r w:rsidR="005E6B7B">
        <w:t xml:space="preserve"> </w:t>
      </w:r>
      <w:r>
        <w:t>sie</w:t>
      </w:r>
      <w:r w:rsidR="005E6B7B">
        <w:t xml:space="preserve"> </w:t>
      </w:r>
      <w:r>
        <w:t>Euch</w:t>
      </w:r>
      <w:r w:rsidR="005E6B7B">
        <w:t xml:space="preserve"> </w:t>
      </w:r>
      <w:r>
        <w:t>als</w:t>
      </w:r>
      <w:r w:rsidR="005E6B7B">
        <w:t xml:space="preserve"> </w:t>
      </w:r>
      <w:r>
        <w:t>Feinde</w:t>
      </w:r>
      <w:r w:rsidR="005E6B7B">
        <w:t xml:space="preserve"> </w:t>
      </w:r>
      <w:r>
        <w:t>zu</w:t>
      </w:r>
      <w:r w:rsidR="005E6B7B">
        <w:t xml:space="preserve"> </w:t>
      </w:r>
      <w:r>
        <w:t>verfolgen</w:t>
      </w:r>
      <w:r w:rsidR="005E6B7B">
        <w:t xml:space="preserve"> </w:t>
      </w:r>
      <w:r>
        <w:t>drohen,</w:t>
      </w:r>
      <w:r w:rsidR="005E6B7B">
        <w:t xml:space="preserve"> </w:t>
      </w:r>
      <w:r>
        <w:t>sollt</w:t>
      </w:r>
      <w:r w:rsidR="005E6B7B">
        <w:t xml:space="preserve"> </w:t>
      </w:r>
      <w:r>
        <w:t>Ihr</w:t>
      </w:r>
      <w:r w:rsidR="005E6B7B">
        <w:t xml:space="preserve"> </w:t>
      </w:r>
      <w:r>
        <w:t>die</w:t>
      </w:r>
      <w:r w:rsidR="005E6B7B">
        <w:t xml:space="preserve"> </w:t>
      </w:r>
      <w:r>
        <w:t>Menschen</w:t>
      </w:r>
      <w:r w:rsidR="005E6B7B">
        <w:t xml:space="preserve"> </w:t>
      </w:r>
      <w:r>
        <w:t>verachten,</w:t>
      </w:r>
      <w:r w:rsidR="005E6B7B">
        <w:t xml:space="preserve"> </w:t>
      </w:r>
      <w:r>
        <w:t>und</w:t>
      </w:r>
      <w:r w:rsidR="005E6B7B">
        <w:t xml:space="preserve"> </w:t>
      </w:r>
      <w:r>
        <w:t>Euch</w:t>
      </w:r>
      <w:r w:rsidR="005E6B7B">
        <w:t xml:space="preserve"> </w:t>
      </w:r>
      <w:r>
        <w:t>nichts</w:t>
      </w:r>
      <w:r w:rsidR="005E6B7B">
        <w:t xml:space="preserve"> </w:t>
      </w:r>
      <w:r>
        <w:t>um</w:t>
      </w:r>
      <w:r w:rsidR="005E6B7B">
        <w:t xml:space="preserve"> </w:t>
      </w:r>
      <w:r>
        <w:t>sie</w:t>
      </w:r>
      <w:r w:rsidR="005E6B7B">
        <w:t xml:space="preserve"> </w:t>
      </w:r>
      <w:r>
        <w:t>kümmern,</w:t>
      </w:r>
      <w:r w:rsidR="005E6B7B">
        <w:t xml:space="preserve"> </w:t>
      </w:r>
      <w:r>
        <w:t>denn</w:t>
      </w:r>
      <w:r w:rsidR="005E6B7B">
        <w:t xml:space="preserve"> </w:t>
      </w:r>
      <w:r>
        <w:t>der</w:t>
      </w:r>
      <w:r w:rsidR="005E6B7B">
        <w:t xml:space="preserve"> </w:t>
      </w:r>
      <w:r>
        <w:t>Gewinn</w:t>
      </w:r>
      <w:r w:rsidR="005E6B7B">
        <w:t xml:space="preserve"> </w:t>
      </w:r>
      <w:r>
        <w:t>und</w:t>
      </w:r>
      <w:r w:rsidR="005E6B7B">
        <w:t xml:space="preserve"> </w:t>
      </w:r>
      <w:r>
        <w:t>die</w:t>
      </w:r>
      <w:r w:rsidR="005E6B7B">
        <w:t xml:space="preserve"> </w:t>
      </w:r>
      <w:r>
        <w:t>Güter,</w:t>
      </w:r>
      <w:r w:rsidR="005E6B7B">
        <w:t xml:space="preserve"> </w:t>
      </w:r>
      <w:r>
        <w:t>die</w:t>
      </w:r>
      <w:r w:rsidR="005E6B7B">
        <w:t xml:space="preserve"> </w:t>
      </w:r>
      <w:r>
        <w:t>wir</w:t>
      </w:r>
      <w:r w:rsidR="005E6B7B">
        <w:t xml:space="preserve"> </w:t>
      </w:r>
      <w:r>
        <w:t>von</w:t>
      </w:r>
      <w:r w:rsidR="005E6B7B">
        <w:t xml:space="preserve"> </w:t>
      </w:r>
      <w:r>
        <w:t>Gott</w:t>
      </w:r>
      <w:r w:rsidR="005E6B7B">
        <w:t xml:space="preserve"> </w:t>
      </w:r>
      <w:r>
        <w:t>empfangen</w:t>
      </w:r>
      <w:r w:rsidR="005E6B7B">
        <w:t xml:space="preserve"> </w:t>
      </w:r>
      <w:r>
        <w:t>werden,</w:t>
      </w:r>
      <w:r w:rsidR="005E6B7B">
        <w:t xml:space="preserve"> </w:t>
      </w:r>
      <w:r>
        <w:t>sind</w:t>
      </w:r>
      <w:r w:rsidR="005E6B7B">
        <w:t xml:space="preserve"> </w:t>
      </w:r>
      <w:r>
        <w:t>ganz</w:t>
      </w:r>
      <w:r w:rsidR="005E6B7B">
        <w:t xml:space="preserve"> </w:t>
      </w:r>
      <w:r>
        <w:t>andere,</w:t>
      </w:r>
      <w:r w:rsidR="005E6B7B">
        <w:t xml:space="preserve"> </w:t>
      </w:r>
      <w:r>
        <w:t>als</w:t>
      </w:r>
      <w:r w:rsidR="005E6B7B">
        <w:t xml:space="preserve"> </w:t>
      </w:r>
      <w:r>
        <w:t>die,</w:t>
      </w:r>
      <w:r w:rsidR="005E6B7B">
        <w:t xml:space="preserve"> </w:t>
      </w:r>
      <w:r>
        <w:t>welche</w:t>
      </w:r>
      <w:r w:rsidR="005E6B7B">
        <w:t xml:space="preserve"> </w:t>
      </w:r>
      <w:r>
        <w:t>uns</w:t>
      </w:r>
      <w:r w:rsidR="005E6B7B">
        <w:t xml:space="preserve"> </w:t>
      </w:r>
      <w:r>
        <w:t>die</w:t>
      </w:r>
      <w:r w:rsidR="005E6B7B">
        <w:t xml:space="preserve"> </w:t>
      </w:r>
      <w:r>
        <w:t>Menschen</w:t>
      </w:r>
      <w:r w:rsidR="005E6B7B">
        <w:t xml:space="preserve"> </w:t>
      </w:r>
      <w:r>
        <w:t>versprechen.</w:t>
      </w:r>
      <w:r w:rsidR="005E6B7B">
        <w:t xml:space="preserve"> </w:t>
      </w:r>
      <w:r>
        <w:t>Was</w:t>
      </w:r>
      <w:r w:rsidR="005E6B7B">
        <w:t xml:space="preserve"> </w:t>
      </w:r>
      <w:r>
        <w:t>nutzt</w:t>
      </w:r>
      <w:r w:rsidR="005E6B7B">
        <w:t xml:space="preserve"> </w:t>
      </w:r>
      <w:r>
        <w:t>es</w:t>
      </w:r>
      <w:r w:rsidR="005E6B7B">
        <w:t xml:space="preserve"> </w:t>
      </w:r>
      <w:r>
        <w:t>aber</w:t>
      </w:r>
      <w:r w:rsidR="005E6B7B">
        <w:t xml:space="preserve"> </w:t>
      </w:r>
      <w:r>
        <w:t>einem,</w:t>
      </w:r>
      <w:r w:rsidR="005E6B7B">
        <w:t xml:space="preserve"> </w:t>
      </w:r>
      <w:r>
        <w:t>wenn</w:t>
      </w:r>
      <w:r w:rsidR="005E6B7B">
        <w:t xml:space="preserve"> </w:t>
      </w:r>
      <w:r>
        <w:t>er</w:t>
      </w:r>
      <w:r w:rsidR="005E6B7B">
        <w:t xml:space="preserve"> </w:t>
      </w:r>
      <w:r>
        <w:t>sich</w:t>
      </w:r>
      <w:r w:rsidR="005E6B7B">
        <w:t xml:space="preserve"> </w:t>
      </w:r>
      <w:r>
        <w:t>auch</w:t>
      </w:r>
      <w:r w:rsidR="005E6B7B">
        <w:t xml:space="preserve"> </w:t>
      </w:r>
      <w:r>
        <w:t>aller</w:t>
      </w:r>
      <w:r w:rsidR="005E6B7B">
        <w:t xml:space="preserve"> </w:t>
      </w:r>
      <w:r>
        <w:t>Leute</w:t>
      </w:r>
      <w:r w:rsidR="005E6B7B">
        <w:t xml:space="preserve"> </w:t>
      </w:r>
      <w:r>
        <w:t>Gunst</w:t>
      </w:r>
      <w:r w:rsidR="005E6B7B">
        <w:t xml:space="preserve"> </w:t>
      </w:r>
      <w:r>
        <w:t>verschafft,</w:t>
      </w:r>
      <w:r w:rsidR="005E6B7B">
        <w:t xml:space="preserve"> </w:t>
      </w:r>
      <w:r>
        <w:t>dabei</w:t>
      </w:r>
      <w:r w:rsidR="005E6B7B">
        <w:t xml:space="preserve"> </w:t>
      </w:r>
      <w:r>
        <w:t>aber</w:t>
      </w:r>
      <w:r w:rsidR="005E6B7B">
        <w:t xml:space="preserve"> </w:t>
      </w:r>
      <w:r>
        <w:t>Gottes</w:t>
      </w:r>
      <w:r w:rsidR="005E6B7B">
        <w:t xml:space="preserve"> </w:t>
      </w:r>
      <w:r>
        <w:t>Gnade</w:t>
      </w:r>
      <w:r w:rsidR="005E6B7B">
        <w:t xml:space="preserve"> </w:t>
      </w:r>
      <w:r>
        <w:t>verliert?</w:t>
      </w:r>
      <w:r w:rsidR="005E6B7B">
        <w:t xml:space="preserve"> </w:t>
      </w:r>
      <w:r>
        <w:t>Steht</w:t>
      </w:r>
      <w:r w:rsidR="005E6B7B">
        <w:t xml:space="preserve"> </w:t>
      </w:r>
      <w:r>
        <w:t>unsre</w:t>
      </w:r>
      <w:r w:rsidR="005E6B7B">
        <w:t xml:space="preserve"> </w:t>
      </w:r>
      <w:r>
        <w:t>Hoffnung</w:t>
      </w:r>
      <w:r w:rsidR="005E6B7B">
        <w:t xml:space="preserve"> </w:t>
      </w:r>
      <w:r>
        <w:t>auf</w:t>
      </w:r>
      <w:r w:rsidR="005E6B7B">
        <w:t xml:space="preserve"> </w:t>
      </w:r>
      <w:r>
        <w:t>Zeitliches</w:t>
      </w:r>
      <w:r w:rsidR="005E6B7B">
        <w:t xml:space="preserve"> </w:t>
      </w:r>
      <w:r>
        <w:t>oder</w:t>
      </w:r>
      <w:r w:rsidR="005E6B7B">
        <w:t xml:space="preserve"> </w:t>
      </w:r>
      <w:r>
        <w:t>Ewiges?</w:t>
      </w:r>
      <w:r w:rsidR="005E6B7B">
        <w:t xml:space="preserve"> </w:t>
      </w:r>
      <w:r>
        <w:t>Müssen</w:t>
      </w:r>
      <w:r w:rsidR="005E6B7B">
        <w:t xml:space="preserve"> </w:t>
      </w:r>
      <w:r>
        <w:t>wir</w:t>
      </w:r>
      <w:r w:rsidR="005E6B7B">
        <w:t xml:space="preserve"> </w:t>
      </w:r>
      <w:r>
        <w:t>uns</w:t>
      </w:r>
      <w:r w:rsidR="005E6B7B">
        <w:t xml:space="preserve"> </w:t>
      </w:r>
      <w:r>
        <w:t>nicht</w:t>
      </w:r>
      <w:r w:rsidR="005E6B7B">
        <w:t xml:space="preserve"> </w:t>
      </w:r>
      <w:r>
        <w:t>vor</w:t>
      </w:r>
      <w:r w:rsidR="005E6B7B">
        <w:t xml:space="preserve"> </w:t>
      </w:r>
      <w:r>
        <w:t>dem</w:t>
      </w:r>
      <w:r w:rsidR="005E6B7B">
        <w:t xml:space="preserve"> </w:t>
      </w:r>
      <w:r>
        <w:t>allein</w:t>
      </w:r>
      <w:r w:rsidR="005E6B7B">
        <w:t xml:space="preserve"> </w:t>
      </w:r>
      <w:r>
        <w:t>fürchten,</w:t>
      </w:r>
      <w:r w:rsidR="005E6B7B">
        <w:t xml:space="preserve"> </w:t>
      </w:r>
      <w:r>
        <w:t>der</w:t>
      </w:r>
      <w:r w:rsidR="005E6B7B">
        <w:t xml:space="preserve"> </w:t>
      </w:r>
      <w:r>
        <w:t>Leib</w:t>
      </w:r>
      <w:r w:rsidR="005E6B7B">
        <w:t xml:space="preserve"> </w:t>
      </w:r>
      <w:r>
        <w:t>und</w:t>
      </w:r>
      <w:r w:rsidR="005E6B7B">
        <w:t xml:space="preserve"> </w:t>
      </w:r>
      <w:r>
        <w:t>Seele</w:t>
      </w:r>
      <w:r w:rsidR="005E6B7B">
        <w:t xml:space="preserve"> </w:t>
      </w:r>
      <w:r>
        <w:t>in</w:t>
      </w:r>
      <w:r w:rsidR="005E6B7B">
        <w:t xml:space="preserve"> </w:t>
      </w:r>
      <w:r>
        <w:t>das</w:t>
      </w:r>
      <w:r w:rsidR="005E6B7B">
        <w:t xml:space="preserve"> </w:t>
      </w:r>
      <w:r>
        <w:t>ewige</w:t>
      </w:r>
      <w:r w:rsidR="005E6B7B">
        <w:t xml:space="preserve"> </w:t>
      </w:r>
      <w:r>
        <w:t>Feuer</w:t>
      </w:r>
      <w:r w:rsidR="005E6B7B">
        <w:t xml:space="preserve"> </w:t>
      </w:r>
      <w:r>
        <w:t>senden</w:t>
      </w:r>
      <w:r w:rsidR="005E6B7B">
        <w:t xml:space="preserve"> </w:t>
      </w:r>
      <w:r>
        <w:t>mag?</w:t>
      </w:r>
      <w:r w:rsidR="005E6B7B">
        <w:t xml:space="preserve"> </w:t>
      </w:r>
      <w:r>
        <w:t>Da</w:t>
      </w:r>
      <w:r w:rsidR="005E6B7B">
        <w:t xml:space="preserve"> </w:t>
      </w:r>
      <w:r>
        <w:t>nun</w:t>
      </w:r>
      <w:r w:rsidR="005E6B7B">
        <w:t xml:space="preserve"> </w:t>
      </w:r>
      <w:r>
        <w:t>jetzt,</w:t>
      </w:r>
      <w:r w:rsidR="005E6B7B">
        <w:t xml:space="preserve"> </w:t>
      </w:r>
      <w:r>
        <w:t>wie</w:t>
      </w:r>
      <w:r w:rsidR="005E6B7B">
        <w:t xml:space="preserve"> </w:t>
      </w:r>
      <w:r>
        <w:t>mich</w:t>
      </w:r>
      <w:r w:rsidR="005E6B7B">
        <w:t xml:space="preserve"> </w:t>
      </w:r>
      <w:r>
        <w:t>däucht,</w:t>
      </w:r>
      <w:r w:rsidR="005E6B7B">
        <w:t xml:space="preserve"> </w:t>
      </w:r>
      <w:r>
        <w:t>die</w:t>
      </w:r>
      <w:r w:rsidR="005E6B7B">
        <w:t xml:space="preserve"> </w:t>
      </w:r>
      <w:r>
        <w:t>Zeit</w:t>
      </w:r>
      <w:r w:rsidR="005E6B7B">
        <w:t xml:space="preserve"> </w:t>
      </w:r>
      <w:r>
        <w:t>vorhanden</w:t>
      </w:r>
      <w:r w:rsidR="005E6B7B">
        <w:t xml:space="preserve"> </w:t>
      </w:r>
      <w:r>
        <w:t>ist,</w:t>
      </w:r>
      <w:r w:rsidR="005E6B7B">
        <w:t xml:space="preserve"> </w:t>
      </w:r>
      <w:r>
        <w:t>wo</w:t>
      </w:r>
      <w:r w:rsidR="005E6B7B">
        <w:t xml:space="preserve"> </w:t>
      </w:r>
      <w:r>
        <w:t>Ihr</w:t>
      </w:r>
      <w:r w:rsidR="005E6B7B">
        <w:t xml:space="preserve"> </w:t>
      </w:r>
      <w:r>
        <w:t>aufgefordert</w:t>
      </w:r>
      <w:r w:rsidR="005E6B7B">
        <w:t xml:space="preserve"> </w:t>
      </w:r>
      <w:r>
        <w:t>seid,</w:t>
      </w:r>
      <w:r w:rsidR="005E6B7B">
        <w:t xml:space="preserve"> </w:t>
      </w:r>
      <w:r>
        <w:t>Euren</w:t>
      </w:r>
      <w:r w:rsidR="005E6B7B">
        <w:t xml:space="preserve"> </w:t>
      </w:r>
      <w:r>
        <w:t>Glauben</w:t>
      </w:r>
      <w:r w:rsidR="005E6B7B">
        <w:t xml:space="preserve"> </w:t>
      </w:r>
      <w:r>
        <w:t>zu</w:t>
      </w:r>
      <w:r w:rsidR="005E6B7B">
        <w:t xml:space="preserve"> </w:t>
      </w:r>
      <w:r>
        <w:t>bekennen,</w:t>
      </w:r>
      <w:r w:rsidR="005E6B7B">
        <w:t xml:space="preserve"> </w:t>
      </w:r>
      <w:r>
        <w:t>so</w:t>
      </w:r>
      <w:r w:rsidR="005E6B7B">
        <w:t xml:space="preserve"> </w:t>
      </w:r>
      <w:r>
        <w:t>erwäget,</w:t>
      </w:r>
      <w:r w:rsidR="005E6B7B">
        <w:t xml:space="preserve"> </w:t>
      </w:r>
      <w:r>
        <w:t>liebste</w:t>
      </w:r>
      <w:r w:rsidR="005E6B7B">
        <w:t xml:space="preserve"> </w:t>
      </w:r>
      <w:r>
        <w:t>Herren</w:t>
      </w:r>
      <w:r w:rsidR="005E6B7B">
        <w:t xml:space="preserve"> </w:t>
      </w:r>
      <w:r>
        <w:t>und</w:t>
      </w:r>
      <w:r w:rsidR="005E6B7B">
        <w:t xml:space="preserve"> </w:t>
      </w:r>
      <w:r>
        <w:t>Brüder,</w:t>
      </w:r>
      <w:r w:rsidR="005E6B7B">
        <w:t xml:space="preserve"> </w:t>
      </w:r>
      <w:r>
        <w:t>daß</w:t>
      </w:r>
      <w:r w:rsidR="005E6B7B">
        <w:t xml:space="preserve"> </w:t>
      </w:r>
      <w:r>
        <w:t>Christus</w:t>
      </w:r>
      <w:r w:rsidR="005E6B7B">
        <w:t xml:space="preserve"> </w:t>
      </w:r>
      <w:r>
        <w:t>unser</w:t>
      </w:r>
      <w:r w:rsidR="005E6B7B">
        <w:t xml:space="preserve"> </w:t>
      </w:r>
      <w:r>
        <w:t>Feldherr</w:t>
      </w:r>
      <w:r w:rsidR="005E6B7B">
        <w:t xml:space="preserve"> </w:t>
      </w:r>
      <w:r>
        <w:t>droht,</w:t>
      </w:r>
      <w:r w:rsidR="005E6B7B">
        <w:t xml:space="preserve"> </w:t>
      </w:r>
      <w:r>
        <w:t>wer</w:t>
      </w:r>
      <w:r w:rsidR="005E6B7B">
        <w:t xml:space="preserve"> </w:t>
      </w:r>
      <w:r>
        <w:t>ihn</w:t>
      </w:r>
      <w:r w:rsidR="005E6B7B">
        <w:t xml:space="preserve"> </w:t>
      </w:r>
      <w:r>
        <w:t>verläugne,</w:t>
      </w:r>
      <w:r w:rsidR="005E6B7B">
        <w:t xml:space="preserve"> </w:t>
      </w:r>
      <w:r>
        <w:t>den</w:t>
      </w:r>
      <w:r w:rsidR="005E6B7B">
        <w:t xml:space="preserve"> </w:t>
      </w:r>
      <w:r>
        <w:t>werde</w:t>
      </w:r>
      <w:r w:rsidR="005E6B7B">
        <w:t xml:space="preserve"> </w:t>
      </w:r>
      <w:r>
        <w:t>er</w:t>
      </w:r>
      <w:r w:rsidR="005E6B7B">
        <w:t xml:space="preserve"> </w:t>
      </w:r>
      <w:r>
        <w:t>auch</w:t>
      </w:r>
      <w:r w:rsidR="005E6B7B">
        <w:t xml:space="preserve"> </w:t>
      </w:r>
      <w:r>
        <w:t>verläugnen</w:t>
      </w:r>
      <w:r w:rsidR="005E6B7B">
        <w:t xml:space="preserve"> </w:t>
      </w:r>
      <w:r>
        <w:t>bei</w:t>
      </w:r>
      <w:r w:rsidR="005E6B7B">
        <w:t xml:space="preserve"> </w:t>
      </w:r>
      <w:r>
        <w:t>seinem</w:t>
      </w:r>
      <w:r w:rsidR="005E6B7B">
        <w:t xml:space="preserve"> </w:t>
      </w:r>
      <w:r>
        <w:t>Vater,</w:t>
      </w:r>
      <w:r w:rsidR="005E6B7B">
        <w:t xml:space="preserve"> </w:t>
      </w:r>
      <w:r>
        <w:t>und</w:t>
      </w:r>
      <w:r w:rsidR="005E6B7B">
        <w:t xml:space="preserve"> </w:t>
      </w:r>
      <w:r>
        <w:t>wiederum,</w:t>
      </w:r>
      <w:r w:rsidR="005E6B7B">
        <w:t xml:space="preserve"> </w:t>
      </w:r>
      <w:r>
        <w:t>wer</w:t>
      </w:r>
      <w:r w:rsidR="005E6B7B">
        <w:t xml:space="preserve"> </w:t>
      </w:r>
      <w:r>
        <w:t>ihn</w:t>
      </w:r>
      <w:r w:rsidR="005E6B7B">
        <w:t xml:space="preserve"> </w:t>
      </w:r>
      <w:r>
        <w:t>vor</w:t>
      </w:r>
      <w:r w:rsidR="005E6B7B">
        <w:t xml:space="preserve"> </w:t>
      </w:r>
      <w:r>
        <w:t>den</w:t>
      </w:r>
      <w:r w:rsidR="005E6B7B">
        <w:t xml:space="preserve"> </w:t>
      </w:r>
      <w:r>
        <w:t>Menschen</w:t>
      </w:r>
      <w:r w:rsidR="005E6B7B">
        <w:t xml:space="preserve"> </w:t>
      </w:r>
      <w:r>
        <w:t>bekannt</w:t>
      </w:r>
      <w:r w:rsidR="005E6B7B">
        <w:t xml:space="preserve"> </w:t>
      </w:r>
      <w:r>
        <w:t>habe,</w:t>
      </w:r>
      <w:r w:rsidR="005E6B7B">
        <w:t xml:space="preserve"> </w:t>
      </w:r>
      <w:r>
        <w:t>den</w:t>
      </w:r>
      <w:r w:rsidR="005E6B7B">
        <w:t xml:space="preserve"> </w:t>
      </w:r>
      <w:r>
        <w:t>werde</w:t>
      </w:r>
      <w:r w:rsidR="005E6B7B">
        <w:t xml:space="preserve"> </w:t>
      </w:r>
      <w:r>
        <w:t>er</w:t>
      </w:r>
      <w:r w:rsidR="005E6B7B">
        <w:t xml:space="preserve"> </w:t>
      </w:r>
      <w:r>
        <w:t>auch</w:t>
      </w:r>
      <w:r w:rsidR="005E6B7B">
        <w:t xml:space="preserve"> </w:t>
      </w:r>
      <w:r>
        <w:t>vor</w:t>
      </w:r>
      <w:r w:rsidR="005E6B7B">
        <w:t xml:space="preserve"> </w:t>
      </w:r>
      <w:r>
        <w:t>seinem</w:t>
      </w:r>
      <w:r w:rsidR="005E6B7B">
        <w:t xml:space="preserve"> </w:t>
      </w:r>
      <w:r>
        <w:t>Vater</w:t>
      </w:r>
      <w:r w:rsidR="005E6B7B">
        <w:t xml:space="preserve"> </w:t>
      </w:r>
      <w:r>
        <w:t>bekennen.</w:t>
      </w:r>
      <w:r w:rsidR="005E6B7B">
        <w:t xml:space="preserve"> </w:t>
      </w:r>
      <w:r>
        <w:t>Da</w:t>
      </w:r>
      <w:r w:rsidR="005E6B7B">
        <w:t xml:space="preserve"> </w:t>
      </w:r>
      <w:r>
        <w:t>nun</w:t>
      </w:r>
      <w:r w:rsidR="005E6B7B">
        <w:t xml:space="preserve"> </w:t>
      </w:r>
      <w:r>
        <w:t>dieß</w:t>
      </w:r>
      <w:r w:rsidR="005E6B7B">
        <w:t xml:space="preserve"> </w:t>
      </w:r>
      <w:r>
        <w:t>so</w:t>
      </w:r>
      <w:r w:rsidR="005E6B7B">
        <w:t xml:space="preserve"> </w:t>
      </w:r>
      <w:r>
        <w:t>ist,</w:t>
      </w:r>
      <w:r w:rsidR="005E6B7B">
        <w:t xml:space="preserve"> </w:t>
      </w:r>
      <w:r>
        <w:t>so</w:t>
      </w:r>
      <w:r w:rsidR="005E6B7B">
        <w:t xml:space="preserve"> </w:t>
      </w:r>
      <w:r>
        <w:t>bekennet</w:t>
      </w:r>
      <w:r w:rsidR="005E6B7B">
        <w:t xml:space="preserve"> </w:t>
      </w:r>
      <w:r>
        <w:t>die</w:t>
      </w:r>
      <w:r w:rsidR="005E6B7B">
        <w:t xml:space="preserve"> </w:t>
      </w:r>
      <w:r>
        <w:t>Wahrheit</w:t>
      </w:r>
      <w:r w:rsidR="005E6B7B">
        <w:t xml:space="preserve"> </w:t>
      </w:r>
      <w:r>
        <w:t>frei,</w:t>
      </w:r>
      <w:r w:rsidR="005E6B7B">
        <w:t xml:space="preserve"> </w:t>
      </w:r>
      <w:r>
        <w:t>und</w:t>
      </w:r>
      <w:r w:rsidR="005E6B7B">
        <w:t xml:space="preserve"> </w:t>
      </w:r>
      <w:r>
        <w:t>überlasset</w:t>
      </w:r>
      <w:r w:rsidR="005E6B7B">
        <w:t xml:space="preserve"> </w:t>
      </w:r>
      <w:r>
        <w:t>dem</w:t>
      </w:r>
      <w:r w:rsidR="005E6B7B">
        <w:t xml:space="preserve"> </w:t>
      </w:r>
      <w:r>
        <w:t>Feldherrn</w:t>
      </w:r>
      <w:r w:rsidR="005E6B7B">
        <w:t xml:space="preserve"> </w:t>
      </w:r>
      <w:r>
        <w:t>Christus</w:t>
      </w:r>
      <w:r w:rsidR="005E6B7B">
        <w:t xml:space="preserve"> </w:t>
      </w:r>
      <w:r>
        <w:t>Eure</w:t>
      </w:r>
      <w:r w:rsidR="005E6B7B">
        <w:t xml:space="preserve"> </w:t>
      </w:r>
      <w:r>
        <w:t>Sache</w:t>
      </w:r>
      <w:r w:rsidR="005E6B7B">
        <w:t xml:space="preserve"> </w:t>
      </w:r>
      <w:r>
        <w:t>bei</w:t>
      </w:r>
      <w:r w:rsidR="005E6B7B">
        <w:t xml:space="preserve"> </w:t>
      </w:r>
      <w:r>
        <w:t>dem</w:t>
      </w:r>
      <w:r w:rsidR="005E6B7B">
        <w:t xml:space="preserve"> </w:t>
      </w:r>
      <w:r>
        <w:t>höchsten</w:t>
      </w:r>
      <w:r w:rsidR="005E6B7B">
        <w:t xml:space="preserve"> </w:t>
      </w:r>
      <w:r>
        <w:t>Könige,</w:t>
      </w:r>
      <w:r w:rsidR="005E6B7B">
        <w:t xml:space="preserve"> </w:t>
      </w:r>
      <w:r>
        <w:t>dem</w:t>
      </w:r>
      <w:r w:rsidR="005E6B7B">
        <w:t xml:space="preserve"> </w:t>
      </w:r>
      <w:r>
        <w:t>himmlischen</w:t>
      </w:r>
      <w:r w:rsidR="005E6B7B">
        <w:t xml:space="preserve"> </w:t>
      </w:r>
      <w:r>
        <w:t>Vater</w:t>
      </w:r>
      <w:r w:rsidR="005E6B7B">
        <w:t xml:space="preserve"> </w:t>
      </w:r>
      <w:r>
        <w:t>zur</w:t>
      </w:r>
      <w:r w:rsidR="005E6B7B">
        <w:t xml:space="preserve"> </w:t>
      </w:r>
      <w:r>
        <w:t>Besorgung</w:t>
      </w:r>
      <w:r w:rsidR="005E6B7B">
        <w:t xml:space="preserve"> </w:t>
      </w:r>
      <w:r>
        <w:t>in</w:t>
      </w:r>
      <w:r w:rsidR="005E6B7B">
        <w:t xml:space="preserve"> </w:t>
      </w:r>
      <w:r>
        <w:t>der</w:t>
      </w:r>
      <w:r w:rsidR="005E6B7B">
        <w:t xml:space="preserve"> </w:t>
      </w:r>
      <w:r>
        <w:t>festen</w:t>
      </w:r>
      <w:r w:rsidR="005E6B7B">
        <w:t xml:space="preserve"> </w:t>
      </w:r>
      <w:r>
        <w:t>Zuversicht,</w:t>
      </w:r>
      <w:r w:rsidR="005E6B7B">
        <w:t xml:space="preserve"> </w:t>
      </w:r>
      <w:r>
        <w:t>er,</w:t>
      </w:r>
      <w:r w:rsidR="005E6B7B">
        <w:t xml:space="preserve"> </w:t>
      </w:r>
      <w:r>
        <w:t>der</w:t>
      </w:r>
      <w:r w:rsidR="005E6B7B">
        <w:t xml:space="preserve"> </w:t>
      </w:r>
      <w:r>
        <w:t>Euch</w:t>
      </w:r>
      <w:r w:rsidR="005E6B7B">
        <w:t xml:space="preserve"> </w:t>
      </w:r>
      <w:r>
        <w:t>Licht</w:t>
      </w:r>
      <w:r w:rsidR="005E6B7B">
        <w:t xml:space="preserve"> </w:t>
      </w:r>
      <w:r>
        <w:t>und</w:t>
      </w:r>
      <w:r w:rsidR="005E6B7B">
        <w:t xml:space="preserve"> </w:t>
      </w:r>
      <w:r>
        <w:t>seinen</w:t>
      </w:r>
      <w:r w:rsidR="005E6B7B">
        <w:t xml:space="preserve"> </w:t>
      </w:r>
      <w:r>
        <w:t>Geist</w:t>
      </w:r>
      <w:r w:rsidR="005E6B7B">
        <w:t xml:space="preserve"> </w:t>
      </w:r>
      <w:r>
        <w:t>gab,</w:t>
      </w:r>
      <w:r w:rsidR="005E6B7B">
        <w:t xml:space="preserve"> </w:t>
      </w:r>
      <w:r>
        <w:t>werde,</w:t>
      </w:r>
      <w:r w:rsidR="005E6B7B">
        <w:t xml:space="preserve"> </w:t>
      </w:r>
      <w:r>
        <w:t>was</w:t>
      </w:r>
      <w:r w:rsidR="005E6B7B">
        <w:t xml:space="preserve"> </w:t>
      </w:r>
      <w:r>
        <w:t>er</w:t>
      </w:r>
      <w:r w:rsidR="005E6B7B">
        <w:t xml:space="preserve"> </w:t>
      </w:r>
      <w:r>
        <w:t>angefangen,</w:t>
      </w:r>
      <w:r w:rsidR="005E6B7B">
        <w:t xml:space="preserve"> </w:t>
      </w:r>
      <w:r>
        <w:t>vollführen.</w:t>
      </w:r>
      <w:r w:rsidR="005E6B7B">
        <w:t xml:space="preserve"> </w:t>
      </w:r>
      <w:r>
        <w:t>Er</w:t>
      </w:r>
      <w:r w:rsidR="005E6B7B">
        <w:t xml:space="preserve"> </w:t>
      </w:r>
      <w:r>
        <w:t>führte</w:t>
      </w:r>
      <w:r w:rsidR="005E6B7B">
        <w:t xml:space="preserve"> </w:t>
      </w:r>
      <w:r>
        <w:t>uns</w:t>
      </w:r>
      <w:r w:rsidR="005E6B7B">
        <w:t xml:space="preserve"> </w:t>
      </w:r>
      <w:r>
        <w:t>zuerst</w:t>
      </w:r>
      <w:r w:rsidR="005E6B7B">
        <w:t xml:space="preserve"> </w:t>
      </w:r>
      <w:r>
        <w:t>durch</w:t>
      </w:r>
      <w:r w:rsidR="005E6B7B">
        <w:t xml:space="preserve"> </w:t>
      </w:r>
      <w:r>
        <w:t>kleine</w:t>
      </w:r>
      <w:r w:rsidR="005E6B7B">
        <w:t xml:space="preserve"> </w:t>
      </w:r>
      <w:r>
        <w:t>Dinge</w:t>
      </w:r>
      <w:r w:rsidR="005E6B7B">
        <w:t xml:space="preserve"> </w:t>
      </w:r>
      <w:r>
        <w:t>an,</w:t>
      </w:r>
      <w:r w:rsidR="005E6B7B">
        <w:t xml:space="preserve"> </w:t>
      </w:r>
      <w:r>
        <w:t>sollte</w:t>
      </w:r>
      <w:r w:rsidR="005E6B7B">
        <w:t xml:space="preserve"> </w:t>
      </w:r>
      <w:r>
        <w:t>er</w:t>
      </w:r>
      <w:r w:rsidR="005E6B7B">
        <w:t xml:space="preserve"> </w:t>
      </w:r>
      <w:r>
        <w:t>uns</w:t>
      </w:r>
      <w:r w:rsidR="005E6B7B">
        <w:t xml:space="preserve"> </w:t>
      </w:r>
      <w:r>
        <w:t>in</w:t>
      </w:r>
      <w:r w:rsidR="005E6B7B">
        <w:t xml:space="preserve"> </w:t>
      </w:r>
      <w:r>
        <w:t>den</w:t>
      </w:r>
      <w:r w:rsidR="005E6B7B">
        <w:t xml:space="preserve"> </w:t>
      </w:r>
      <w:r>
        <w:t>wichtigsten</w:t>
      </w:r>
      <w:r w:rsidR="005E6B7B">
        <w:t xml:space="preserve"> </w:t>
      </w:r>
      <w:r>
        <w:t>verlassen?</w:t>
      </w:r>
      <w:r w:rsidR="005E6B7B">
        <w:t xml:space="preserve"> </w:t>
      </w:r>
      <w:r>
        <w:t>Verachtet</w:t>
      </w:r>
      <w:r w:rsidR="005E6B7B">
        <w:t xml:space="preserve"> </w:t>
      </w:r>
      <w:r>
        <w:t>Eure</w:t>
      </w:r>
      <w:r w:rsidR="005E6B7B">
        <w:t xml:space="preserve"> </w:t>
      </w:r>
      <w:r>
        <w:t>und</w:t>
      </w:r>
      <w:r w:rsidR="005E6B7B">
        <w:t xml:space="preserve"> </w:t>
      </w:r>
      <w:r>
        <w:t>der</w:t>
      </w:r>
      <w:r w:rsidR="005E6B7B">
        <w:t xml:space="preserve"> </w:t>
      </w:r>
      <w:r>
        <w:t>Feinde</w:t>
      </w:r>
      <w:r w:rsidR="005E6B7B">
        <w:t xml:space="preserve"> </w:t>
      </w:r>
      <w:r>
        <w:t>Kräfte,</w:t>
      </w:r>
      <w:r w:rsidR="005E6B7B">
        <w:t xml:space="preserve"> </w:t>
      </w:r>
      <w:r>
        <w:t>dagegen</w:t>
      </w:r>
      <w:r w:rsidR="005E6B7B">
        <w:t xml:space="preserve"> </w:t>
      </w:r>
      <w:r>
        <w:t>sehet,</w:t>
      </w:r>
      <w:r w:rsidR="005E6B7B">
        <w:t xml:space="preserve"> </w:t>
      </w:r>
      <w:r>
        <w:t>wie</w:t>
      </w:r>
      <w:r w:rsidR="005E6B7B">
        <w:t xml:space="preserve"> </w:t>
      </w:r>
      <w:r>
        <w:t>mächtig</w:t>
      </w:r>
      <w:r w:rsidR="005E6B7B">
        <w:t xml:space="preserve"> </w:t>
      </w:r>
      <w:r>
        <w:t>der</w:t>
      </w:r>
      <w:r w:rsidR="005E6B7B">
        <w:t xml:space="preserve"> </w:t>
      </w:r>
      <w:r>
        <w:t>ist,</w:t>
      </w:r>
      <w:r w:rsidR="005E6B7B">
        <w:t xml:space="preserve"> </w:t>
      </w:r>
      <w:r>
        <w:t>dessen</w:t>
      </w:r>
      <w:r w:rsidR="005E6B7B">
        <w:t xml:space="preserve"> </w:t>
      </w:r>
      <w:r>
        <w:t>die</w:t>
      </w:r>
      <w:r w:rsidR="005E6B7B">
        <w:t xml:space="preserve"> </w:t>
      </w:r>
      <w:r>
        <w:t>Sache</w:t>
      </w:r>
      <w:r w:rsidR="005E6B7B">
        <w:t xml:space="preserve"> </w:t>
      </w:r>
      <w:r>
        <w:t>ist,</w:t>
      </w:r>
      <w:r w:rsidR="005E6B7B">
        <w:t xml:space="preserve"> </w:t>
      </w:r>
      <w:r>
        <w:t>die</w:t>
      </w:r>
      <w:r w:rsidR="005E6B7B">
        <w:t xml:space="preserve"> </w:t>
      </w:r>
      <w:r>
        <w:t>ihr</w:t>
      </w:r>
      <w:r w:rsidR="005E6B7B">
        <w:t xml:space="preserve"> </w:t>
      </w:r>
      <w:r>
        <w:t>annahmet,</w:t>
      </w:r>
      <w:r w:rsidR="005E6B7B">
        <w:t xml:space="preserve"> </w:t>
      </w:r>
      <w:r>
        <w:t>und</w:t>
      </w:r>
      <w:r w:rsidR="005E6B7B">
        <w:t xml:space="preserve"> </w:t>
      </w:r>
      <w:r>
        <w:t>der</w:t>
      </w:r>
      <w:r w:rsidR="005E6B7B">
        <w:t xml:space="preserve"> </w:t>
      </w:r>
      <w:r>
        <w:t>Ihr</w:t>
      </w:r>
      <w:r w:rsidR="005E6B7B">
        <w:t xml:space="preserve"> </w:t>
      </w:r>
      <w:r>
        <w:t>glaubet</w:t>
      </w:r>
      <w:r w:rsidR="005E6B7B">
        <w:t xml:space="preserve"> </w:t>
      </w:r>
      <w:r>
        <w:t>und</w:t>
      </w:r>
      <w:r w:rsidR="005E6B7B">
        <w:t xml:space="preserve"> </w:t>
      </w:r>
      <w:r>
        <w:t>dienet.</w:t>
      </w:r>
      <w:r w:rsidR="005E6B7B">
        <w:t xml:space="preserve"> </w:t>
      </w:r>
      <w:r>
        <w:t>Wo</w:t>
      </w:r>
      <w:r w:rsidR="005E6B7B">
        <w:t xml:space="preserve"> </w:t>
      </w:r>
      <w:r>
        <w:t>hat</w:t>
      </w:r>
      <w:r w:rsidR="005E6B7B">
        <w:t xml:space="preserve"> </w:t>
      </w:r>
      <w:r>
        <w:t>er,</w:t>
      </w:r>
      <w:r w:rsidR="005E6B7B">
        <w:t xml:space="preserve"> </w:t>
      </w:r>
      <w:r>
        <w:t>die</w:t>
      </w:r>
      <w:r w:rsidR="005E6B7B">
        <w:t xml:space="preserve"> </w:t>
      </w:r>
      <w:r>
        <w:t>ihm</w:t>
      </w:r>
      <w:r w:rsidR="005E6B7B">
        <w:t xml:space="preserve"> </w:t>
      </w:r>
      <w:r>
        <w:t>vertrauten,</w:t>
      </w:r>
      <w:r w:rsidR="005E6B7B">
        <w:t xml:space="preserve"> </w:t>
      </w:r>
      <w:r>
        <w:t>je</w:t>
      </w:r>
      <w:r w:rsidR="005E6B7B">
        <w:t xml:space="preserve"> </w:t>
      </w:r>
      <w:r>
        <w:t>verlassen?</w:t>
      </w:r>
      <w:r w:rsidR="005E6B7B">
        <w:t xml:space="preserve"> </w:t>
      </w:r>
      <w:r>
        <w:t>Hat</w:t>
      </w:r>
      <w:r w:rsidR="005E6B7B">
        <w:t xml:space="preserve"> </w:t>
      </w:r>
      <w:r>
        <w:t>er</w:t>
      </w:r>
      <w:r w:rsidR="005E6B7B">
        <w:t xml:space="preserve"> </w:t>
      </w:r>
      <w:r>
        <w:t>nicht</w:t>
      </w:r>
      <w:r w:rsidR="005E6B7B">
        <w:t xml:space="preserve"> </w:t>
      </w:r>
      <w:r>
        <w:t>durchaus</w:t>
      </w:r>
      <w:r w:rsidR="005E6B7B">
        <w:t xml:space="preserve"> </w:t>
      </w:r>
      <w:r>
        <w:t>alle</w:t>
      </w:r>
      <w:r w:rsidR="005E6B7B">
        <w:t xml:space="preserve"> </w:t>
      </w:r>
      <w:r>
        <w:t>Macht</w:t>
      </w:r>
      <w:r w:rsidR="005E6B7B">
        <w:t xml:space="preserve"> </w:t>
      </w:r>
      <w:r>
        <w:t>der</w:t>
      </w:r>
      <w:r w:rsidR="005E6B7B">
        <w:t xml:space="preserve"> </w:t>
      </w:r>
      <w:r>
        <w:t>Menschen</w:t>
      </w:r>
      <w:r w:rsidR="005E6B7B">
        <w:t xml:space="preserve"> </w:t>
      </w:r>
      <w:r>
        <w:t>geschwächt</w:t>
      </w:r>
      <w:r w:rsidR="005E6B7B">
        <w:t xml:space="preserve"> </w:t>
      </w:r>
      <w:r>
        <w:t>und</w:t>
      </w:r>
      <w:r w:rsidR="005E6B7B">
        <w:t xml:space="preserve"> </w:t>
      </w:r>
      <w:r>
        <w:t>zu</w:t>
      </w:r>
      <w:r w:rsidR="005E6B7B">
        <w:t xml:space="preserve"> </w:t>
      </w:r>
      <w:r>
        <w:t>Boden</w:t>
      </w:r>
      <w:r w:rsidR="005E6B7B">
        <w:t xml:space="preserve"> </w:t>
      </w:r>
      <w:r>
        <w:t>geschlagen?</w:t>
      </w:r>
      <w:r w:rsidR="005E6B7B">
        <w:t xml:space="preserve"> </w:t>
      </w:r>
      <w:r>
        <w:t>Er</w:t>
      </w:r>
      <w:r w:rsidR="005E6B7B">
        <w:t xml:space="preserve"> </w:t>
      </w:r>
      <w:r>
        <w:t>ists,</w:t>
      </w:r>
      <w:r w:rsidR="005E6B7B">
        <w:t xml:space="preserve"> </w:t>
      </w:r>
      <w:r>
        <w:t>der</w:t>
      </w:r>
      <w:r w:rsidR="005E6B7B">
        <w:t xml:space="preserve"> </w:t>
      </w:r>
      <w:r>
        <w:t>Pharaoh,</w:t>
      </w:r>
      <w:r w:rsidR="005E6B7B">
        <w:t xml:space="preserve"> </w:t>
      </w:r>
      <w:r>
        <w:t>Abimelech</w:t>
      </w:r>
      <w:r w:rsidR="005E6B7B">
        <w:t xml:space="preserve"> </w:t>
      </w:r>
      <w:r>
        <w:t>und</w:t>
      </w:r>
      <w:r w:rsidR="005E6B7B">
        <w:t xml:space="preserve"> </w:t>
      </w:r>
      <w:r>
        <w:t>Amorrheus</w:t>
      </w:r>
      <w:r w:rsidR="005E6B7B">
        <w:t xml:space="preserve"> </w:t>
      </w:r>
      <w:r>
        <w:t>schlug.</w:t>
      </w:r>
      <w:r w:rsidR="005E6B7B">
        <w:t xml:space="preserve"> </w:t>
      </w:r>
      <w:r>
        <w:t>Er</w:t>
      </w:r>
      <w:r w:rsidR="005E6B7B">
        <w:t xml:space="preserve"> </w:t>
      </w:r>
      <w:r>
        <w:t>ist</w:t>
      </w:r>
      <w:r w:rsidR="005E6B7B">
        <w:t xml:space="preserve"> </w:t>
      </w:r>
      <w:r>
        <w:t>die</w:t>
      </w:r>
      <w:r w:rsidR="005E6B7B">
        <w:t xml:space="preserve"> </w:t>
      </w:r>
      <w:r>
        <w:t>Kraft</w:t>
      </w:r>
      <w:r w:rsidR="005E6B7B">
        <w:t xml:space="preserve"> </w:t>
      </w:r>
      <w:r>
        <w:t>aller</w:t>
      </w:r>
      <w:r w:rsidR="005E6B7B">
        <w:t xml:space="preserve"> </w:t>
      </w:r>
      <w:r>
        <w:t>Dinge,</w:t>
      </w:r>
      <w:r w:rsidR="005E6B7B">
        <w:t xml:space="preserve"> </w:t>
      </w:r>
      <w:r>
        <w:t>und</w:t>
      </w:r>
      <w:r w:rsidR="005E6B7B">
        <w:t xml:space="preserve"> </w:t>
      </w:r>
      <w:r>
        <w:t>nichts</w:t>
      </w:r>
      <w:r w:rsidR="005E6B7B">
        <w:t xml:space="preserve"> </w:t>
      </w:r>
      <w:r>
        <w:t>lebt,</w:t>
      </w:r>
      <w:r w:rsidR="005E6B7B">
        <w:t xml:space="preserve"> </w:t>
      </w:r>
      <w:r>
        <w:t>als</w:t>
      </w:r>
      <w:r w:rsidR="005E6B7B">
        <w:t xml:space="preserve"> </w:t>
      </w:r>
      <w:r>
        <w:t>nur</w:t>
      </w:r>
      <w:r w:rsidR="005E6B7B">
        <w:t xml:space="preserve"> </w:t>
      </w:r>
      <w:r>
        <w:t>in</w:t>
      </w:r>
      <w:r w:rsidR="005E6B7B">
        <w:t xml:space="preserve"> </w:t>
      </w:r>
      <w:r>
        <w:t>ihm;</w:t>
      </w:r>
      <w:r w:rsidR="005E6B7B">
        <w:t xml:space="preserve"> </w:t>
      </w:r>
      <w:r>
        <w:t>so</w:t>
      </w:r>
      <w:r w:rsidR="005E6B7B">
        <w:t xml:space="preserve"> </w:t>
      </w:r>
      <w:r>
        <w:t>müssen</w:t>
      </w:r>
      <w:r w:rsidR="005E6B7B">
        <w:t xml:space="preserve"> </w:t>
      </w:r>
      <w:r>
        <w:t>auch</w:t>
      </w:r>
      <w:r w:rsidR="005E6B7B">
        <w:t xml:space="preserve"> </w:t>
      </w:r>
      <w:r>
        <w:t>Eure</w:t>
      </w:r>
      <w:r w:rsidR="005E6B7B">
        <w:t xml:space="preserve"> </w:t>
      </w:r>
      <w:r>
        <w:t>Feinde</w:t>
      </w:r>
      <w:r w:rsidR="005E6B7B">
        <w:t xml:space="preserve"> </w:t>
      </w:r>
      <w:r>
        <w:t>durch</w:t>
      </w:r>
      <w:r w:rsidR="005E6B7B">
        <w:t xml:space="preserve"> </w:t>
      </w:r>
      <w:r>
        <w:t>seine</w:t>
      </w:r>
      <w:r w:rsidR="005E6B7B">
        <w:t xml:space="preserve"> </w:t>
      </w:r>
      <w:r>
        <w:t>Kraft</w:t>
      </w:r>
      <w:r w:rsidR="005E6B7B">
        <w:t xml:space="preserve"> </w:t>
      </w:r>
      <w:r>
        <w:t>leben,</w:t>
      </w:r>
      <w:r w:rsidR="005E6B7B">
        <w:t xml:space="preserve"> </w:t>
      </w:r>
      <w:r>
        <w:t>ja</w:t>
      </w:r>
      <w:r w:rsidR="005E6B7B">
        <w:t xml:space="preserve"> </w:t>
      </w:r>
      <w:r>
        <w:t>so</w:t>
      </w:r>
      <w:r w:rsidR="005E6B7B">
        <w:t xml:space="preserve"> </w:t>
      </w:r>
      <w:r>
        <w:t>kann</w:t>
      </w:r>
      <w:r w:rsidR="005E6B7B">
        <w:t xml:space="preserve"> </w:t>
      </w:r>
      <w:r>
        <w:t>er</w:t>
      </w:r>
      <w:r w:rsidR="005E6B7B">
        <w:t xml:space="preserve"> </w:t>
      </w:r>
      <w:r>
        <w:t>ihnen</w:t>
      </w:r>
      <w:r w:rsidR="005E6B7B">
        <w:t xml:space="preserve"> </w:t>
      </w:r>
      <w:r>
        <w:t>alle</w:t>
      </w:r>
      <w:r w:rsidR="005E6B7B">
        <w:t xml:space="preserve"> </w:t>
      </w:r>
      <w:r>
        <w:t>Kraft</w:t>
      </w:r>
      <w:r w:rsidR="005E6B7B">
        <w:t xml:space="preserve"> </w:t>
      </w:r>
      <w:r>
        <w:t>nehmen,</w:t>
      </w:r>
      <w:r w:rsidR="005E6B7B">
        <w:t xml:space="preserve"> </w:t>
      </w:r>
      <w:r>
        <w:t>und</w:t>
      </w:r>
      <w:r w:rsidR="005E6B7B">
        <w:t xml:space="preserve"> </w:t>
      </w:r>
      <w:r>
        <w:t>Euch</w:t>
      </w:r>
      <w:r w:rsidR="005E6B7B">
        <w:t xml:space="preserve"> </w:t>
      </w:r>
      <w:r>
        <w:t>geben,</w:t>
      </w:r>
      <w:r w:rsidR="005E6B7B">
        <w:t xml:space="preserve"> </w:t>
      </w:r>
      <w:r>
        <w:t>und</w:t>
      </w:r>
      <w:r w:rsidR="005E6B7B">
        <w:t xml:space="preserve"> </w:t>
      </w:r>
      <w:r>
        <w:t>ohne</w:t>
      </w:r>
      <w:r w:rsidR="005E6B7B">
        <w:t xml:space="preserve"> </w:t>
      </w:r>
      <w:r>
        <w:t>seinen</w:t>
      </w:r>
      <w:r w:rsidR="005E6B7B">
        <w:t xml:space="preserve"> </w:t>
      </w:r>
      <w:r>
        <w:t>Willen</w:t>
      </w:r>
      <w:r w:rsidR="005E6B7B">
        <w:t xml:space="preserve"> </w:t>
      </w:r>
      <w:r>
        <w:t>werden</w:t>
      </w:r>
      <w:r w:rsidR="005E6B7B">
        <w:t xml:space="preserve"> </w:t>
      </w:r>
      <w:r>
        <w:t>die</w:t>
      </w:r>
      <w:r w:rsidR="005E6B7B">
        <w:t xml:space="preserve"> </w:t>
      </w:r>
      <w:r>
        <w:t>Feinde</w:t>
      </w:r>
      <w:r w:rsidR="005E6B7B">
        <w:t xml:space="preserve"> </w:t>
      </w:r>
      <w:r>
        <w:t>nichts</w:t>
      </w:r>
      <w:r w:rsidR="005E6B7B">
        <w:t xml:space="preserve"> </w:t>
      </w:r>
      <w:r>
        <w:t>vermögen.</w:t>
      </w:r>
      <w:r w:rsidR="005E6B7B">
        <w:t xml:space="preserve"> </w:t>
      </w:r>
      <w:r>
        <w:t>Sehet</w:t>
      </w:r>
      <w:r w:rsidR="005E6B7B">
        <w:t xml:space="preserve"> </w:t>
      </w:r>
      <w:r>
        <w:t>vor</w:t>
      </w:r>
      <w:r w:rsidR="005E6B7B">
        <w:t xml:space="preserve"> </w:t>
      </w:r>
      <w:r>
        <w:t>Allem,</w:t>
      </w:r>
      <w:r w:rsidR="005E6B7B">
        <w:t xml:space="preserve"> </w:t>
      </w:r>
      <w:r>
        <w:t>theuerste</w:t>
      </w:r>
      <w:r w:rsidR="005E6B7B">
        <w:t xml:space="preserve"> </w:t>
      </w:r>
      <w:r>
        <w:t>Herren</w:t>
      </w:r>
      <w:r w:rsidR="005E6B7B">
        <w:t xml:space="preserve"> </w:t>
      </w:r>
      <w:r>
        <w:t>und</w:t>
      </w:r>
      <w:r w:rsidR="005E6B7B">
        <w:t xml:space="preserve"> </w:t>
      </w:r>
      <w:r>
        <w:t>Brüder,</w:t>
      </w:r>
      <w:r w:rsidR="005E6B7B">
        <w:t xml:space="preserve"> </w:t>
      </w:r>
      <w:r>
        <w:t>daß</w:t>
      </w:r>
      <w:r w:rsidR="005E6B7B">
        <w:t xml:space="preserve"> </w:t>
      </w:r>
      <w:r>
        <w:t>ihr</w:t>
      </w:r>
      <w:r w:rsidR="005E6B7B">
        <w:t xml:space="preserve"> </w:t>
      </w:r>
      <w:r>
        <w:t>unter</w:t>
      </w:r>
      <w:r w:rsidR="005E6B7B">
        <w:t xml:space="preserve"> </w:t>
      </w:r>
      <w:r>
        <w:t>einander</w:t>
      </w:r>
      <w:r w:rsidR="005E6B7B">
        <w:t xml:space="preserve"> </w:t>
      </w:r>
      <w:r>
        <w:t>einmüthig</w:t>
      </w:r>
      <w:r w:rsidR="005E6B7B">
        <w:t xml:space="preserve"> </w:t>
      </w:r>
      <w:r>
        <w:t>und</w:t>
      </w:r>
      <w:r w:rsidR="005E6B7B">
        <w:t xml:space="preserve"> </w:t>
      </w:r>
      <w:r>
        <w:t>einträchtig</w:t>
      </w:r>
      <w:r w:rsidR="005E6B7B">
        <w:t xml:space="preserve"> </w:t>
      </w:r>
      <w:r>
        <w:t>seid;</w:t>
      </w:r>
      <w:r w:rsidR="005E6B7B">
        <w:t xml:space="preserve"> </w:t>
      </w:r>
      <w:r>
        <w:t>denn</w:t>
      </w:r>
      <w:r w:rsidR="005E6B7B">
        <w:t xml:space="preserve"> </w:t>
      </w:r>
      <w:r>
        <w:t>wo</w:t>
      </w:r>
      <w:r w:rsidR="005E6B7B">
        <w:t xml:space="preserve"> </w:t>
      </w:r>
      <w:r>
        <w:t>Eintracht</w:t>
      </w:r>
      <w:r w:rsidR="005E6B7B">
        <w:t xml:space="preserve"> </w:t>
      </w:r>
      <w:r>
        <w:t>ist,</w:t>
      </w:r>
      <w:r w:rsidR="005E6B7B">
        <w:t xml:space="preserve"> </w:t>
      </w:r>
      <w:r>
        <w:t>da</w:t>
      </w:r>
      <w:r w:rsidR="005E6B7B">
        <w:t xml:space="preserve"> </w:t>
      </w:r>
      <w:r>
        <w:t>war</w:t>
      </w:r>
      <w:r w:rsidR="005E6B7B">
        <w:t xml:space="preserve"> </w:t>
      </w:r>
      <w:r>
        <w:t>kein</w:t>
      </w:r>
      <w:r w:rsidR="005E6B7B">
        <w:t xml:space="preserve"> </w:t>
      </w:r>
      <w:r>
        <w:t>Städtchen</w:t>
      </w:r>
      <w:r w:rsidR="005E6B7B">
        <w:t xml:space="preserve"> </w:t>
      </w:r>
      <w:r>
        <w:t>so</w:t>
      </w:r>
      <w:r w:rsidR="005E6B7B">
        <w:t xml:space="preserve"> </w:t>
      </w:r>
      <w:r>
        <w:t>klein,</w:t>
      </w:r>
      <w:r w:rsidR="005E6B7B">
        <w:t xml:space="preserve"> </w:t>
      </w:r>
      <w:r>
        <w:t>daß</w:t>
      </w:r>
      <w:r w:rsidR="005E6B7B">
        <w:t xml:space="preserve"> </w:t>
      </w:r>
      <w:r>
        <w:t>es</w:t>
      </w:r>
      <w:r w:rsidR="005E6B7B">
        <w:t xml:space="preserve"> </w:t>
      </w:r>
      <w:r>
        <w:t>nicht</w:t>
      </w:r>
      <w:r w:rsidR="005E6B7B">
        <w:t xml:space="preserve"> </w:t>
      </w:r>
      <w:r>
        <w:t>bei</w:t>
      </w:r>
      <w:r w:rsidR="005E6B7B">
        <w:t xml:space="preserve"> </w:t>
      </w:r>
      <w:r>
        <w:t>Ehren</w:t>
      </w:r>
      <w:r w:rsidR="005E6B7B">
        <w:t xml:space="preserve"> </w:t>
      </w:r>
      <w:r>
        <w:t>blieb,</w:t>
      </w:r>
      <w:r w:rsidR="005E6B7B">
        <w:t xml:space="preserve"> </w:t>
      </w:r>
      <w:r>
        <w:t>dagegen,</w:t>
      </w:r>
      <w:r w:rsidR="005E6B7B">
        <w:t xml:space="preserve"> </w:t>
      </w:r>
      <w:r>
        <w:t>wo</w:t>
      </w:r>
      <w:r w:rsidR="005E6B7B">
        <w:t xml:space="preserve"> </w:t>
      </w:r>
      <w:r>
        <w:t>Zwietracht,</w:t>
      </w:r>
      <w:r w:rsidR="005E6B7B">
        <w:t xml:space="preserve"> </w:t>
      </w:r>
      <w:r>
        <w:t>da</w:t>
      </w:r>
      <w:r w:rsidR="005E6B7B">
        <w:t xml:space="preserve"> </w:t>
      </w:r>
      <w:r>
        <w:t>war</w:t>
      </w:r>
      <w:r w:rsidR="005E6B7B">
        <w:t xml:space="preserve"> </w:t>
      </w:r>
      <w:r>
        <w:t>kein</w:t>
      </w:r>
      <w:r w:rsidR="005E6B7B">
        <w:t xml:space="preserve"> </w:t>
      </w:r>
      <w:r>
        <w:t>Reich</w:t>
      </w:r>
      <w:r w:rsidR="005E6B7B">
        <w:t xml:space="preserve"> </w:t>
      </w:r>
      <w:r>
        <w:t>so</w:t>
      </w:r>
      <w:r w:rsidR="005E6B7B">
        <w:t xml:space="preserve"> </w:t>
      </w:r>
      <w:r>
        <w:t>groß,</w:t>
      </w:r>
      <w:r w:rsidR="005E6B7B">
        <w:t xml:space="preserve"> </w:t>
      </w:r>
      <w:r>
        <w:t>daß</w:t>
      </w:r>
      <w:r w:rsidR="005E6B7B">
        <w:t xml:space="preserve"> </w:t>
      </w:r>
      <w:r>
        <w:t>es</w:t>
      </w:r>
      <w:r w:rsidR="005E6B7B">
        <w:t xml:space="preserve"> </w:t>
      </w:r>
      <w:r>
        <w:t>nicht</w:t>
      </w:r>
      <w:r w:rsidR="005E6B7B">
        <w:t xml:space="preserve"> </w:t>
      </w:r>
      <w:r>
        <w:t>zerfiel.</w:t>
      </w:r>
      <w:r w:rsidR="005E6B7B">
        <w:t xml:space="preserve"> </w:t>
      </w:r>
      <w:r>
        <w:t>Seid</w:t>
      </w:r>
      <w:r w:rsidR="005E6B7B">
        <w:t xml:space="preserve"> </w:t>
      </w:r>
      <w:r>
        <w:t>klug,</w:t>
      </w:r>
      <w:r w:rsidR="005E6B7B">
        <w:t xml:space="preserve"> </w:t>
      </w:r>
      <w:r>
        <w:t>liebste</w:t>
      </w:r>
      <w:r w:rsidR="005E6B7B">
        <w:t xml:space="preserve"> </w:t>
      </w:r>
      <w:r>
        <w:t>Herren,</w:t>
      </w:r>
      <w:r w:rsidR="005E6B7B">
        <w:t xml:space="preserve"> </w:t>
      </w:r>
      <w:r>
        <w:t>und</w:t>
      </w:r>
      <w:r w:rsidR="005E6B7B">
        <w:t xml:space="preserve"> </w:t>
      </w:r>
      <w:r>
        <w:t>sehet</w:t>
      </w:r>
      <w:r w:rsidR="005E6B7B">
        <w:t xml:space="preserve"> </w:t>
      </w:r>
      <w:r>
        <w:t>Euch</w:t>
      </w:r>
      <w:r w:rsidR="005E6B7B">
        <w:t xml:space="preserve"> </w:t>
      </w:r>
      <w:r>
        <w:t>um</w:t>
      </w:r>
      <w:r w:rsidR="005E6B7B">
        <w:t xml:space="preserve"> </w:t>
      </w:r>
      <w:r>
        <w:t>auch</w:t>
      </w:r>
      <w:r w:rsidR="005E6B7B">
        <w:t xml:space="preserve"> </w:t>
      </w:r>
      <w:r>
        <w:t>nach</w:t>
      </w:r>
      <w:r w:rsidR="005E6B7B">
        <w:t xml:space="preserve"> </w:t>
      </w:r>
      <w:r>
        <w:t>andern</w:t>
      </w:r>
      <w:r w:rsidR="005E6B7B">
        <w:t xml:space="preserve"> </w:t>
      </w:r>
      <w:r>
        <w:t>Christen,</w:t>
      </w:r>
      <w:r w:rsidR="005E6B7B">
        <w:t xml:space="preserve"> </w:t>
      </w:r>
      <w:r>
        <w:t>was</w:t>
      </w:r>
      <w:r w:rsidR="005E6B7B">
        <w:t xml:space="preserve"> </w:t>
      </w:r>
      <w:r>
        <w:t>Gott</w:t>
      </w:r>
      <w:r w:rsidR="005E6B7B">
        <w:t xml:space="preserve"> </w:t>
      </w:r>
      <w:r>
        <w:t>ebenso</w:t>
      </w:r>
      <w:r w:rsidR="005E6B7B">
        <w:t xml:space="preserve"> </w:t>
      </w:r>
      <w:r>
        <w:t>gefällt,</w:t>
      </w:r>
      <w:r w:rsidR="005E6B7B">
        <w:t xml:space="preserve"> </w:t>
      </w:r>
      <w:r>
        <w:t>daß</w:t>
      </w:r>
      <w:r w:rsidR="005E6B7B">
        <w:t xml:space="preserve"> </w:t>
      </w:r>
      <w:r>
        <w:t>die,</w:t>
      </w:r>
      <w:r w:rsidR="005E6B7B">
        <w:t xml:space="preserve"> </w:t>
      </w:r>
      <w:r>
        <w:t>welche</w:t>
      </w:r>
      <w:r w:rsidR="005E6B7B">
        <w:t xml:space="preserve"> </w:t>
      </w:r>
      <w:r>
        <w:t>eines</w:t>
      </w:r>
      <w:r w:rsidR="005E6B7B">
        <w:t xml:space="preserve"> </w:t>
      </w:r>
      <w:r>
        <w:t>Geistes</w:t>
      </w:r>
      <w:r w:rsidR="005E6B7B">
        <w:t xml:space="preserve"> </w:t>
      </w:r>
      <w:r>
        <w:t>sind</w:t>
      </w:r>
      <w:r w:rsidR="005E6B7B">
        <w:t xml:space="preserve"> </w:t>
      </w:r>
      <w:r>
        <w:t>auch</w:t>
      </w:r>
      <w:r w:rsidR="005E6B7B">
        <w:t xml:space="preserve"> </w:t>
      </w:r>
      <w:r>
        <w:t>Gottes</w:t>
      </w:r>
      <w:r w:rsidR="005E6B7B">
        <w:t xml:space="preserve"> </w:t>
      </w:r>
      <w:r>
        <w:t>Werk</w:t>
      </w:r>
      <w:r w:rsidR="005E6B7B">
        <w:t xml:space="preserve"> </w:t>
      </w:r>
      <w:r>
        <w:t>und</w:t>
      </w:r>
      <w:r w:rsidR="005E6B7B">
        <w:t xml:space="preserve"> </w:t>
      </w:r>
      <w:r>
        <w:t>Streit</w:t>
      </w:r>
      <w:r w:rsidR="005E6B7B">
        <w:t xml:space="preserve"> </w:t>
      </w:r>
      <w:r>
        <w:t>mit</w:t>
      </w:r>
      <w:r w:rsidR="005E6B7B">
        <w:t xml:space="preserve"> </w:t>
      </w:r>
      <w:r>
        <w:t>einander</w:t>
      </w:r>
      <w:r w:rsidR="005E6B7B">
        <w:t xml:space="preserve"> </w:t>
      </w:r>
      <w:r>
        <w:t>ausrichten,</w:t>
      </w:r>
      <w:r w:rsidR="005E6B7B">
        <w:t xml:space="preserve"> </w:t>
      </w:r>
      <w:r>
        <w:t>Alles</w:t>
      </w:r>
      <w:r w:rsidR="005E6B7B">
        <w:t xml:space="preserve"> </w:t>
      </w:r>
      <w:r>
        <w:t>im</w:t>
      </w:r>
      <w:r w:rsidR="005E6B7B">
        <w:t xml:space="preserve"> </w:t>
      </w:r>
      <w:r>
        <w:t>Herrn,</w:t>
      </w:r>
      <w:r w:rsidR="005E6B7B">
        <w:t xml:space="preserve"> </w:t>
      </w:r>
      <w:r>
        <w:t>in</w:t>
      </w:r>
      <w:r w:rsidR="005E6B7B">
        <w:t xml:space="preserve"> </w:t>
      </w:r>
      <w:r>
        <w:t>Eintracht</w:t>
      </w:r>
      <w:r w:rsidR="005E6B7B">
        <w:t xml:space="preserve"> </w:t>
      </w:r>
      <w:r>
        <w:t>und</w:t>
      </w:r>
      <w:r w:rsidR="005E6B7B">
        <w:t xml:space="preserve"> </w:t>
      </w:r>
      <w:r>
        <w:t>Treue.</w:t>
      </w:r>
      <w:r w:rsidR="005E6B7B">
        <w:t xml:space="preserve"> </w:t>
      </w:r>
      <w:r>
        <w:t>Denn</w:t>
      </w:r>
      <w:r w:rsidR="005E6B7B">
        <w:t xml:space="preserve"> </w:t>
      </w:r>
      <w:r>
        <w:t>ich</w:t>
      </w:r>
      <w:r w:rsidR="005E6B7B">
        <w:t xml:space="preserve"> </w:t>
      </w:r>
      <w:r>
        <w:t>verspreche</w:t>
      </w:r>
      <w:r w:rsidR="005E6B7B">
        <w:t xml:space="preserve"> </w:t>
      </w:r>
      <w:r>
        <w:t>Euch</w:t>
      </w:r>
      <w:r w:rsidR="005E6B7B">
        <w:t xml:space="preserve"> </w:t>
      </w:r>
      <w:r>
        <w:t>bei</w:t>
      </w:r>
      <w:r w:rsidR="005E6B7B">
        <w:t xml:space="preserve"> </w:t>
      </w:r>
      <w:r>
        <w:t>Gott,</w:t>
      </w:r>
      <w:r w:rsidR="005E6B7B">
        <w:t xml:space="preserve"> </w:t>
      </w:r>
      <w:r>
        <w:t>den</w:t>
      </w:r>
      <w:r w:rsidR="005E6B7B">
        <w:t xml:space="preserve"> </w:t>
      </w:r>
      <w:r>
        <w:t>ich</w:t>
      </w:r>
      <w:r w:rsidR="005E6B7B">
        <w:t xml:space="preserve"> </w:t>
      </w:r>
      <w:r>
        <w:t>predige,</w:t>
      </w:r>
      <w:r w:rsidR="005E6B7B">
        <w:t xml:space="preserve"> </w:t>
      </w:r>
      <w:r>
        <w:t>wenn</w:t>
      </w:r>
      <w:r w:rsidR="005E6B7B">
        <w:t xml:space="preserve"> </w:t>
      </w:r>
      <w:r>
        <w:t>Ihr</w:t>
      </w:r>
      <w:r w:rsidR="005E6B7B">
        <w:t xml:space="preserve"> </w:t>
      </w:r>
      <w:r>
        <w:t>einmüthig</w:t>
      </w:r>
      <w:r w:rsidR="005E6B7B">
        <w:t xml:space="preserve"> </w:t>
      </w:r>
      <w:r>
        <w:t>seid</w:t>
      </w:r>
      <w:r w:rsidR="005E6B7B">
        <w:t xml:space="preserve"> </w:t>
      </w:r>
      <w:r>
        <w:t>und</w:t>
      </w:r>
      <w:r w:rsidR="005E6B7B">
        <w:t xml:space="preserve"> </w:t>
      </w:r>
      <w:r>
        <w:t>keine</w:t>
      </w:r>
      <w:r w:rsidR="005E6B7B">
        <w:t xml:space="preserve"> </w:t>
      </w:r>
      <w:r>
        <w:t>betrüglichen</w:t>
      </w:r>
      <w:r w:rsidR="005E6B7B">
        <w:t xml:space="preserve"> </w:t>
      </w:r>
      <w:r>
        <w:t>Zinse</w:t>
      </w:r>
      <w:r w:rsidR="005E6B7B">
        <w:t xml:space="preserve"> </w:t>
      </w:r>
      <w:r>
        <w:t>und</w:t>
      </w:r>
      <w:r w:rsidR="005E6B7B">
        <w:t xml:space="preserve"> </w:t>
      </w:r>
      <w:r>
        <w:t>Untreue</w:t>
      </w:r>
      <w:r w:rsidR="005E6B7B">
        <w:t xml:space="preserve"> </w:t>
      </w:r>
      <w:r>
        <w:t>herrschen</w:t>
      </w:r>
      <w:r w:rsidR="005E6B7B">
        <w:t xml:space="preserve"> </w:t>
      </w:r>
      <w:r>
        <w:t>lasset,</w:t>
      </w:r>
      <w:r w:rsidR="005E6B7B">
        <w:t xml:space="preserve"> </w:t>
      </w:r>
      <w:r>
        <w:t>so</w:t>
      </w:r>
      <w:r w:rsidR="005E6B7B">
        <w:t xml:space="preserve"> </w:t>
      </w:r>
      <w:r>
        <w:t>wird</w:t>
      </w:r>
      <w:r w:rsidR="005E6B7B">
        <w:t xml:space="preserve"> </w:t>
      </w:r>
      <w:r>
        <w:t>Euch</w:t>
      </w:r>
      <w:r w:rsidR="005E6B7B">
        <w:t xml:space="preserve"> </w:t>
      </w:r>
      <w:r>
        <w:t>Gott</w:t>
      </w:r>
      <w:r w:rsidR="005E6B7B">
        <w:t xml:space="preserve"> </w:t>
      </w:r>
      <w:r>
        <w:t>gewiß</w:t>
      </w:r>
      <w:r w:rsidR="005E6B7B">
        <w:t xml:space="preserve"> </w:t>
      </w:r>
      <w:r>
        <w:t>erhalten,</w:t>
      </w:r>
      <w:r w:rsidR="005E6B7B">
        <w:t xml:space="preserve"> </w:t>
      </w:r>
      <w:r>
        <w:t>aber</w:t>
      </w:r>
      <w:r w:rsidR="005E6B7B">
        <w:t xml:space="preserve"> </w:t>
      </w:r>
      <w:r>
        <w:t>lasset</w:t>
      </w:r>
      <w:r w:rsidR="005E6B7B">
        <w:t xml:space="preserve"> </w:t>
      </w:r>
      <w:r>
        <w:t>Euch</w:t>
      </w:r>
      <w:r w:rsidR="005E6B7B">
        <w:t xml:space="preserve"> </w:t>
      </w:r>
      <w:r>
        <w:t>nur</w:t>
      </w:r>
      <w:r w:rsidR="005E6B7B">
        <w:t xml:space="preserve"> </w:t>
      </w:r>
      <w:r>
        <w:t>nicht</w:t>
      </w:r>
      <w:r w:rsidR="005E6B7B">
        <w:t xml:space="preserve"> </w:t>
      </w:r>
      <w:r>
        <w:t>trennen,</w:t>
      </w:r>
      <w:r w:rsidR="005E6B7B">
        <w:t xml:space="preserve"> </w:t>
      </w:r>
      <w:r>
        <w:t>und</w:t>
      </w:r>
      <w:r w:rsidR="005E6B7B">
        <w:t xml:space="preserve"> </w:t>
      </w:r>
      <w:r>
        <w:t>falls</w:t>
      </w:r>
      <w:r w:rsidR="005E6B7B">
        <w:t xml:space="preserve"> </w:t>
      </w:r>
      <w:r>
        <w:t>Einige</w:t>
      </w:r>
      <w:r w:rsidR="005E6B7B">
        <w:t xml:space="preserve"> </w:t>
      </w:r>
      <w:r>
        <w:t>über</w:t>
      </w:r>
      <w:r w:rsidR="005E6B7B">
        <w:t xml:space="preserve"> </w:t>
      </w:r>
      <w:r>
        <w:t>den</w:t>
      </w:r>
      <w:r w:rsidR="005E6B7B">
        <w:t xml:space="preserve"> </w:t>
      </w:r>
      <w:r>
        <w:t>Glauben</w:t>
      </w:r>
      <w:r w:rsidR="005E6B7B">
        <w:t xml:space="preserve"> </w:t>
      </w:r>
      <w:r>
        <w:t>noch</w:t>
      </w:r>
      <w:r w:rsidR="005E6B7B">
        <w:t xml:space="preserve"> </w:t>
      </w:r>
      <w:r>
        <w:t>nicht</w:t>
      </w:r>
      <w:r w:rsidR="005E6B7B">
        <w:t xml:space="preserve"> </w:t>
      </w:r>
      <w:r>
        <w:t>genug</w:t>
      </w:r>
      <w:r w:rsidR="005E6B7B">
        <w:t xml:space="preserve"> </w:t>
      </w:r>
      <w:r>
        <w:t>unterrichtet</w:t>
      </w:r>
      <w:r w:rsidR="005E6B7B">
        <w:t xml:space="preserve"> </w:t>
      </w:r>
      <w:r>
        <w:t>sind,</w:t>
      </w:r>
      <w:r w:rsidR="005E6B7B">
        <w:t xml:space="preserve"> </w:t>
      </w:r>
      <w:r>
        <w:t>sollen</w:t>
      </w:r>
      <w:r w:rsidR="005E6B7B">
        <w:t xml:space="preserve"> </w:t>
      </w:r>
      <w:r>
        <w:t>sie</w:t>
      </w:r>
      <w:r w:rsidR="005E6B7B">
        <w:t xml:space="preserve"> </w:t>
      </w:r>
      <w:r>
        <w:t>doch</w:t>
      </w:r>
      <w:r w:rsidR="005E6B7B">
        <w:t xml:space="preserve"> </w:t>
      </w:r>
      <w:r>
        <w:t>bedenken,</w:t>
      </w:r>
      <w:r w:rsidR="005E6B7B">
        <w:t xml:space="preserve"> </w:t>
      </w:r>
      <w:r>
        <w:t>daß</w:t>
      </w:r>
      <w:r w:rsidR="005E6B7B">
        <w:t xml:space="preserve"> </w:t>
      </w:r>
      <w:r>
        <w:t>ihr</w:t>
      </w:r>
      <w:r w:rsidR="005E6B7B">
        <w:t xml:space="preserve"> </w:t>
      </w:r>
      <w:r>
        <w:t>Glück</w:t>
      </w:r>
      <w:r w:rsidR="005E6B7B">
        <w:t xml:space="preserve"> </w:t>
      </w:r>
      <w:r>
        <w:t>und</w:t>
      </w:r>
      <w:r w:rsidR="005E6B7B">
        <w:t xml:space="preserve"> </w:t>
      </w:r>
      <w:r>
        <w:t>Gut</w:t>
      </w:r>
      <w:r w:rsidR="005E6B7B">
        <w:t xml:space="preserve"> </w:t>
      </w:r>
      <w:r>
        <w:t>zugleich</w:t>
      </w:r>
      <w:r w:rsidR="005E6B7B">
        <w:t xml:space="preserve"> </w:t>
      </w:r>
      <w:r>
        <w:t>mit</w:t>
      </w:r>
      <w:r w:rsidR="005E6B7B">
        <w:t xml:space="preserve"> </w:t>
      </w:r>
      <w:r>
        <w:t>den</w:t>
      </w:r>
      <w:r w:rsidR="005E6B7B">
        <w:t xml:space="preserve"> </w:t>
      </w:r>
      <w:r>
        <w:t>Eurigen</w:t>
      </w:r>
      <w:r w:rsidR="005E6B7B">
        <w:t xml:space="preserve"> </w:t>
      </w:r>
      <w:r>
        <w:t>zu</w:t>
      </w:r>
      <w:r w:rsidR="005E6B7B">
        <w:t xml:space="preserve"> </w:t>
      </w:r>
      <w:r>
        <w:t>Grunde</w:t>
      </w:r>
      <w:r w:rsidR="005E6B7B">
        <w:t xml:space="preserve"> </w:t>
      </w:r>
      <w:r>
        <w:t>gehen</w:t>
      </w:r>
      <w:r w:rsidR="005E6B7B">
        <w:t xml:space="preserve"> </w:t>
      </w:r>
      <w:r>
        <w:t>würde,</w:t>
      </w:r>
      <w:r w:rsidR="005E6B7B">
        <w:t xml:space="preserve"> </w:t>
      </w:r>
      <w:r>
        <w:t>wenn</w:t>
      </w:r>
      <w:r w:rsidR="005E6B7B">
        <w:t xml:space="preserve"> </w:t>
      </w:r>
      <w:r>
        <w:t>sie</w:t>
      </w:r>
      <w:r w:rsidR="005E6B7B">
        <w:t xml:space="preserve"> </w:t>
      </w:r>
      <w:r>
        <w:t>sich</w:t>
      </w:r>
      <w:r w:rsidR="005E6B7B">
        <w:t xml:space="preserve"> </w:t>
      </w:r>
      <w:r>
        <w:t>von</w:t>
      </w:r>
      <w:r w:rsidR="005E6B7B">
        <w:t xml:space="preserve"> </w:t>
      </w:r>
      <w:r>
        <w:t>Euch</w:t>
      </w:r>
      <w:r w:rsidR="005E6B7B">
        <w:t xml:space="preserve"> </w:t>
      </w:r>
      <w:r>
        <w:t>trennen</w:t>
      </w:r>
      <w:r w:rsidR="005E6B7B">
        <w:t xml:space="preserve"> </w:t>
      </w:r>
      <w:r>
        <w:t>würden.</w:t>
      </w:r>
      <w:r w:rsidR="005E6B7B">
        <w:t xml:space="preserve"> </w:t>
      </w:r>
      <w:r>
        <w:t>Seid</w:t>
      </w:r>
      <w:r w:rsidR="005E6B7B">
        <w:t xml:space="preserve"> </w:t>
      </w:r>
      <w:r>
        <w:t>dem</w:t>
      </w:r>
      <w:r w:rsidR="005E6B7B">
        <w:t xml:space="preserve"> </w:t>
      </w:r>
      <w:r>
        <w:t>mächtigen</w:t>
      </w:r>
      <w:r w:rsidR="005E6B7B">
        <w:t xml:space="preserve"> </w:t>
      </w:r>
      <w:r>
        <w:t>und</w:t>
      </w:r>
      <w:r w:rsidR="005E6B7B">
        <w:t xml:space="preserve"> </w:t>
      </w:r>
      <w:r>
        <w:t>„ungezweifelten“</w:t>
      </w:r>
      <w:r w:rsidR="005E6B7B">
        <w:t xml:space="preserve"> </w:t>
      </w:r>
      <w:r>
        <w:t>Gott</w:t>
      </w:r>
      <w:r w:rsidR="005E6B7B">
        <w:t xml:space="preserve"> </w:t>
      </w:r>
      <w:r>
        <w:t>befohlen.</w:t>
      </w:r>
      <w:r w:rsidR="005E6B7B">
        <w:t xml:space="preserve"> </w:t>
      </w:r>
      <w:r>
        <w:t>Gehorchet</w:t>
      </w:r>
      <w:r w:rsidR="005E6B7B">
        <w:t xml:space="preserve"> </w:t>
      </w:r>
      <w:r>
        <w:t>Simpert</w:t>
      </w:r>
      <w:r w:rsidR="005E6B7B">
        <w:t xml:space="preserve"> </w:t>
      </w:r>
      <w:r>
        <w:t>Schenk,</w:t>
      </w:r>
      <w:r w:rsidR="005E6B7B">
        <w:t xml:space="preserve"> </w:t>
      </w:r>
      <w:r>
        <w:t>dem</w:t>
      </w:r>
      <w:r w:rsidR="005E6B7B">
        <w:t xml:space="preserve"> </w:t>
      </w:r>
      <w:r>
        <w:t>treusten</w:t>
      </w:r>
      <w:r w:rsidR="005E6B7B">
        <w:t xml:space="preserve"> </w:t>
      </w:r>
      <w:r>
        <w:t>Diener</w:t>
      </w:r>
      <w:r w:rsidR="005E6B7B">
        <w:t xml:space="preserve"> </w:t>
      </w:r>
      <w:r>
        <w:t>des</w:t>
      </w:r>
      <w:r w:rsidR="005E6B7B">
        <w:t xml:space="preserve"> </w:t>
      </w:r>
      <w:r>
        <w:t>Evangelii,</w:t>
      </w:r>
      <w:r w:rsidR="005E6B7B">
        <w:t xml:space="preserve"> </w:t>
      </w:r>
      <w:r>
        <w:t>dann</w:t>
      </w:r>
      <w:r w:rsidR="005E6B7B">
        <w:t xml:space="preserve"> </w:t>
      </w:r>
      <w:r>
        <w:t>wird</w:t>
      </w:r>
      <w:r w:rsidR="005E6B7B">
        <w:t xml:space="preserve"> </w:t>
      </w:r>
      <w:r>
        <w:t>es</w:t>
      </w:r>
      <w:r w:rsidR="005E6B7B">
        <w:t xml:space="preserve"> </w:t>
      </w:r>
      <w:r>
        <w:t>mit</w:t>
      </w:r>
      <w:r w:rsidR="005E6B7B">
        <w:t xml:space="preserve"> </w:t>
      </w:r>
      <w:r>
        <w:t>Eurer</w:t>
      </w:r>
      <w:r w:rsidR="005E6B7B">
        <w:t xml:space="preserve"> </w:t>
      </w:r>
      <w:r>
        <w:t>Sache</w:t>
      </w:r>
      <w:r w:rsidR="005E6B7B">
        <w:t xml:space="preserve"> </w:t>
      </w:r>
      <w:r>
        <w:t>gut</w:t>
      </w:r>
      <w:r w:rsidR="005E6B7B">
        <w:t xml:space="preserve"> </w:t>
      </w:r>
      <w:r>
        <w:t>stehen.</w:t>
      </w:r>
      <w:r w:rsidR="005E6B7B">
        <w:t xml:space="preserve"> </w:t>
      </w:r>
      <w:r>
        <w:t>Nehmet</w:t>
      </w:r>
      <w:r w:rsidR="005E6B7B">
        <w:t xml:space="preserve"> </w:t>
      </w:r>
      <w:r>
        <w:t>Alles</w:t>
      </w:r>
      <w:r w:rsidR="005E6B7B">
        <w:t xml:space="preserve"> </w:t>
      </w:r>
      <w:r>
        <w:t>Bestens</w:t>
      </w:r>
      <w:r w:rsidR="005E6B7B">
        <w:t xml:space="preserve"> </w:t>
      </w:r>
      <w:r>
        <w:t>an.</w:t>
      </w:r>
    </w:p>
    <w:p w14:paraId="4FC7E6E5" w14:textId="68146E1E" w:rsidR="00066F22" w:rsidRDefault="00066F22" w:rsidP="00066F22">
      <w:pPr>
        <w:pStyle w:val="StandardWeb"/>
      </w:pPr>
      <w:r>
        <w:t>Eurer</w:t>
      </w:r>
      <w:r w:rsidR="005E6B7B">
        <w:t xml:space="preserve"> </w:t>
      </w:r>
      <w:r>
        <w:t>Ehrsamen</w:t>
      </w:r>
      <w:r w:rsidR="005E6B7B">
        <w:t xml:space="preserve"> </w:t>
      </w:r>
      <w:r>
        <w:t>Weisheit</w:t>
      </w:r>
      <w:r w:rsidR="005E6B7B">
        <w:t xml:space="preserve"> </w:t>
      </w:r>
      <w:r>
        <w:t>allzeit</w:t>
      </w:r>
      <w:r w:rsidR="005E6B7B">
        <w:t xml:space="preserve"> </w:t>
      </w:r>
      <w:r>
        <w:t>williger</w:t>
      </w:r>
      <w:r w:rsidR="005E6B7B">
        <w:t xml:space="preserve"> </w:t>
      </w:r>
      <w:r>
        <w:t>Ulr.</w:t>
      </w:r>
      <w:r w:rsidR="005E6B7B">
        <w:t xml:space="preserve"> </w:t>
      </w:r>
      <w:r>
        <w:t>Zwingli.</w:t>
      </w:r>
    </w:p>
    <w:p w14:paraId="3A8A9DBF" w14:textId="0FD27534" w:rsidR="00066F22" w:rsidRDefault="00066F22" w:rsidP="00066F22">
      <w:pPr>
        <w:pStyle w:val="berschrift2"/>
        <w:rPr>
          <w:sz w:val="48"/>
          <w:szCs w:val="48"/>
          <w:lang w:eastAsia="de-DE"/>
        </w:rPr>
      </w:pPr>
      <w:r>
        <w:t>An</w:t>
      </w:r>
      <w:r w:rsidR="005E6B7B">
        <w:t xml:space="preserve"> </w:t>
      </w:r>
      <w:r>
        <w:t>Balthasar</w:t>
      </w:r>
      <w:r w:rsidR="005E6B7B">
        <w:t xml:space="preserve"> </w:t>
      </w:r>
      <w:r>
        <w:t>Stapfer,</w:t>
      </w:r>
      <w:r w:rsidR="005E6B7B">
        <w:t xml:space="preserve"> </w:t>
      </w:r>
      <w:r>
        <w:t>Landschreiber</w:t>
      </w:r>
      <w:r w:rsidR="005E6B7B">
        <w:t xml:space="preserve"> </w:t>
      </w:r>
      <w:r>
        <w:t>zu</w:t>
      </w:r>
      <w:r w:rsidR="005E6B7B">
        <w:t xml:space="preserve"> </w:t>
      </w:r>
      <w:r>
        <w:t>Schweitz</w:t>
      </w:r>
    </w:p>
    <w:p w14:paraId="1062022D" w14:textId="5ABACDDE" w:rsidR="00066F22" w:rsidRDefault="00066F22" w:rsidP="00066F22">
      <w:pPr>
        <w:pStyle w:val="StandardWeb"/>
      </w:pPr>
      <w:r>
        <w:t>Lieber,</w:t>
      </w:r>
      <w:r w:rsidR="005E6B7B">
        <w:t xml:space="preserve"> </w:t>
      </w:r>
      <w:r>
        <w:t>Geehrter,</w:t>
      </w:r>
      <w:r w:rsidR="005E6B7B">
        <w:t xml:space="preserve"> </w:t>
      </w:r>
      <w:r>
        <w:t>Getreuer!</w:t>
      </w:r>
      <w:r w:rsidR="005E6B7B">
        <w:t xml:space="preserve"> </w:t>
      </w:r>
      <w:r>
        <w:t>Ich</w:t>
      </w:r>
      <w:r w:rsidR="005E6B7B">
        <w:t xml:space="preserve"> </w:t>
      </w:r>
      <w:r>
        <w:t>freute</w:t>
      </w:r>
      <w:r w:rsidR="005E6B7B">
        <w:t xml:space="preserve"> </w:t>
      </w:r>
      <w:r>
        <w:t>mich</w:t>
      </w:r>
      <w:r w:rsidR="005E6B7B">
        <w:t xml:space="preserve"> </w:t>
      </w:r>
      <w:r>
        <w:t>sehr</w:t>
      </w:r>
      <w:r w:rsidR="005E6B7B">
        <w:t xml:space="preserve"> </w:t>
      </w:r>
      <w:r>
        <w:t>über</w:t>
      </w:r>
      <w:r w:rsidR="005E6B7B">
        <w:t xml:space="preserve"> </w:t>
      </w:r>
      <w:r>
        <w:t>Eure</w:t>
      </w:r>
      <w:r w:rsidR="005E6B7B">
        <w:t xml:space="preserve"> </w:t>
      </w:r>
      <w:r>
        <w:t>in</w:t>
      </w:r>
      <w:r w:rsidR="005E6B7B">
        <w:t xml:space="preserve"> </w:t>
      </w:r>
      <w:r>
        <w:t>Eurem</w:t>
      </w:r>
      <w:r w:rsidR="005E6B7B">
        <w:t xml:space="preserve"> </w:t>
      </w:r>
      <w:r>
        <w:t>Schreiben</w:t>
      </w:r>
      <w:r w:rsidR="005E6B7B">
        <w:t xml:space="preserve"> </w:t>
      </w:r>
      <w:r>
        <w:t>ausgesprochene</w:t>
      </w:r>
      <w:r w:rsidR="005E6B7B">
        <w:t xml:space="preserve"> </w:t>
      </w:r>
      <w:r>
        <w:t>Gesinnung.</w:t>
      </w:r>
      <w:r w:rsidR="005E6B7B">
        <w:t xml:space="preserve"> </w:t>
      </w:r>
      <w:r>
        <w:t>Bleibet</w:t>
      </w:r>
      <w:r w:rsidR="005E6B7B">
        <w:t xml:space="preserve"> </w:t>
      </w:r>
      <w:r>
        <w:t>bei</w:t>
      </w:r>
      <w:r w:rsidR="005E6B7B">
        <w:t xml:space="preserve"> </w:t>
      </w:r>
      <w:r>
        <w:t>derselben!</w:t>
      </w:r>
      <w:r w:rsidR="005E6B7B">
        <w:t xml:space="preserve"> </w:t>
      </w:r>
      <w:r>
        <w:t>denn</w:t>
      </w:r>
      <w:r w:rsidR="005E6B7B">
        <w:t xml:space="preserve"> </w:t>
      </w:r>
      <w:r>
        <w:t>dieß</w:t>
      </w:r>
      <w:r w:rsidR="005E6B7B">
        <w:t xml:space="preserve"> </w:t>
      </w:r>
      <w:r>
        <w:t>ist</w:t>
      </w:r>
      <w:r w:rsidR="005E6B7B">
        <w:t xml:space="preserve"> </w:t>
      </w:r>
      <w:r>
        <w:t>der</w:t>
      </w:r>
      <w:r w:rsidR="005E6B7B">
        <w:t xml:space="preserve"> </w:t>
      </w:r>
      <w:r>
        <w:t>einige</w:t>
      </w:r>
      <w:r w:rsidR="005E6B7B">
        <w:t xml:space="preserve"> </w:t>
      </w:r>
      <w:r>
        <w:t>Weg</w:t>
      </w:r>
      <w:r w:rsidR="005E6B7B">
        <w:t xml:space="preserve"> </w:t>
      </w:r>
      <w:r>
        <w:t>zur</w:t>
      </w:r>
      <w:r w:rsidR="005E6B7B">
        <w:t xml:space="preserve"> </w:t>
      </w:r>
      <w:r>
        <w:t>Seligkeit.</w:t>
      </w:r>
      <w:r w:rsidR="005E6B7B">
        <w:t xml:space="preserve"> </w:t>
      </w:r>
      <w:r>
        <w:t>Daß</w:t>
      </w:r>
      <w:r w:rsidR="005E6B7B">
        <w:t xml:space="preserve"> </w:t>
      </w:r>
      <w:r>
        <w:t>Ihr</w:t>
      </w:r>
      <w:r w:rsidR="005E6B7B">
        <w:t xml:space="preserve"> </w:t>
      </w:r>
      <w:r>
        <w:t>mir</w:t>
      </w:r>
      <w:r w:rsidR="005E6B7B">
        <w:t xml:space="preserve"> </w:t>
      </w:r>
      <w:r>
        <w:t>aber</w:t>
      </w:r>
      <w:r w:rsidR="005E6B7B">
        <w:t xml:space="preserve"> </w:t>
      </w:r>
      <w:r>
        <w:t>solchen</w:t>
      </w:r>
      <w:r w:rsidR="005E6B7B">
        <w:t xml:space="preserve"> </w:t>
      </w:r>
      <w:r>
        <w:t>Dank</w:t>
      </w:r>
      <w:r w:rsidR="005E6B7B">
        <w:t xml:space="preserve"> </w:t>
      </w:r>
      <w:r>
        <w:t>wegen</w:t>
      </w:r>
      <w:r w:rsidR="005E6B7B">
        <w:t xml:space="preserve"> </w:t>
      </w:r>
      <w:r>
        <w:t>der</w:t>
      </w:r>
      <w:r w:rsidR="005E6B7B">
        <w:t xml:space="preserve"> </w:t>
      </w:r>
      <w:r>
        <w:t>Euch</w:t>
      </w:r>
      <w:r w:rsidR="005E6B7B">
        <w:t xml:space="preserve"> </w:t>
      </w:r>
      <w:r>
        <w:t>einst</w:t>
      </w:r>
      <w:r w:rsidR="005E6B7B">
        <w:t xml:space="preserve"> </w:t>
      </w:r>
      <w:r>
        <w:t>erwiesenen</w:t>
      </w:r>
      <w:r w:rsidR="005E6B7B">
        <w:t xml:space="preserve"> </w:t>
      </w:r>
      <w:r>
        <w:t>unbedeutenden</w:t>
      </w:r>
      <w:r w:rsidR="005E6B7B">
        <w:t xml:space="preserve"> </w:t>
      </w:r>
      <w:r>
        <w:t>Wohlthaten</w:t>
      </w:r>
      <w:r w:rsidR="005E6B7B">
        <w:t xml:space="preserve"> </w:t>
      </w:r>
      <w:r>
        <w:t>sagtet,</w:t>
      </w:r>
      <w:r w:rsidR="005E6B7B">
        <w:t xml:space="preserve"> </w:t>
      </w:r>
      <w:r>
        <w:t>war</w:t>
      </w:r>
      <w:r w:rsidR="005E6B7B">
        <w:t xml:space="preserve"> </w:t>
      </w:r>
      <w:r>
        <w:t>nicht</w:t>
      </w:r>
      <w:r w:rsidR="005E6B7B">
        <w:t xml:space="preserve"> </w:t>
      </w:r>
      <w:r>
        <w:t>nöthig;</w:t>
      </w:r>
      <w:r w:rsidR="005E6B7B">
        <w:t xml:space="preserve"> </w:t>
      </w:r>
      <w:r>
        <w:t>doch</w:t>
      </w:r>
      <w:r w:rsidR="005E6B7B">
        <w:t xml:space="preserve"> </w:t>
      </w:r>
      <w:r>
        <w:t>verräth</w:t>
      </w:r>
      <w:r w:rsidR="005E6B7B">
        <w:t xml:space="preserve"> </w:t>
      </w:r>
      <w:r>
        <w:t>es</w:t>
      </w:r>
      <w:r w:rsidR="005E6B7B">
        <w:t xml:space="preserve"> </w:t>
      </w:r>
      <w:r>
        <w:t>ein</w:t>
      </w:r>
      <w:r w:rsidR="005E6B7B">
        <w:t xml:space="preserve"> </w:t>
      </w:r>
      <w:r>
        <w:t>gutes</w:t>
      </w:r>
      <w:r w:rsidR="005E6B7B">
        <w:t xml:space="preserve"> </w:t>
      </w:r>
      <w:r>
        <w:t>Gemüth.</w:t>
      </w:r>
      <w:r w:rsidR="005E6B7B">
        <w:t xml:space="preserve"> </w:t>
      </w:r>
      <w:r>
        <w:t>Denn</w:t>
      </w:r>
      <w:r w:rsidR="005E6B7B">
        <w:t xml:space="preserve"> </w:t>
      </w:r>
      <w:r>
        <w:t>nichts</w:t>
      </w:r>
      <w:r w:rsidR="005E6B7B">
        <w:t xml:space="preserve"> </w:t>
      </w:r>
      <w:r>
        <w:t>ist</w:t>
      </w:r>
      <w:r w:rsidR="005E6B7B">
        <w:t xml:space="preserve"> </w:t>
      </w:r>
      <w:r>
        <w:t>schändlicher</w:t>
      </w:r>
      <w:r w:rsidR="005E6B7B">
        <w:t xml:space="preserve"> </w:t>
      </w:r>
      <w:r>
        <w:t>als</w:t>
      </w:r>
      <w:r w:rsidR="005E6B7B">
        <w:t xml:space="preserve"> </w:t>
      </w:r>
      <w:r>
        <w:t>ein</w:t>
      </w:r>
      <w:r w:rsidR="005E6B7B">
        <w:t xml:space="preserve"> </w:t>
      </w:r>
      <w:r>
        <w:t>undankbares</w:t>
      </w:r>
      <w:r w:rsidR="005E6B7B">
        <w:t xml:space="preserve"> </w:t>
      </w:r>
      <w:r>
        <w:t>Herz.</w:t>
      </w:r>
      <w:r w:rsidR="005E6B7B">
        <w:t xml:space="preserve"> </w:t>
      </w:r>
      <w:r>
        <w:t>Das</w:t>
      </w:r>
      <w:r w:rsidR="005E6B7B">
        <w:t xml:space="preserve"> </w:t>
      </w:r>
      <w:r>
        <w:t>aber,</w:t>
      </w:r>
      <w:r w:rsidR="005E6B7B">
        <w:t xml:space="preserve"> </w:t>
      </w:r>
      <w:r>
        <w:t>wessen</w:t>
      </w:r>
      <w:r w:rsidR="005E6B7B">
        <w:t xml:space="preserve"> </w:t>
      </w:r>
      <w:r>
        <w:t>ich</w:t>
      </w:r>
      <w:r w:rsidR="005E6B7B">
        <w:t xml:space="preserve"> </w:t>
      </w:r>
      <w:r>
        <w:t>von</w:t>
      </w:r>
      <w:r w:rsidR="005E6B7B">
        <w:t xml:space="preserve"> </w:t>
      </w:r>
      <w:r>
        <w:t>boshaften</w:t>
      </w:r>
      <w:r w:rsidR="005E6B7B">
        <w:t xml:space="preserve"> </w:t>
      </w:r>
      <w:r>
        <w:t>Menschen</w:t>
      </w:r>
      <w:r w:rsidR="005E6B7B">
        <w:t xml:space="preserve"> </w:t>
      </w:r>
      <w:r>
        <w:t>beschuldigt</w:t>
      </w:r>
      <w:r w:rsidR="005E6B7B">
        <w:t xml:space="preserve"> </w:t>
      </w:r>
      <w:r>
        <w:t>werde,</w:t>
      </w:r>
      <w:r w:rsidR="005E6B7B">
        <w:t xml:space="preserve"> </w:t>
      </w:r>
      <w:r>
        <w:t>würde</w:t>
      </w:r>
      <w:r w:rsidR="005E6B7B">
        <w:t xml:space="preserve"> </w:t>
      </w:r>
      <w:r>
        <w:t>ich</w:t>
      </w:r>
      <w:r w:rsidR="005E6B7B">
        <w:t xml:space="preserve"> </w:t>
      </w:r>
      <w:r>
        <w:t>nicht</w:t>
      </w:r>
      <w:r w:rsidR="005E6B7B">
        <w:t xml:space="preserve"> </w:t>
      </w:r>
      <w:r>
        <w:t>zum</w:t>
      </w:r>
      <w:r w:rsidR="005E6B7B">
        <w:t xml:space="preserve"> </w:t>
      </w:r>
      <w:r>
        <w:t>Mindesten</w:t>
      </w:r>
      <w:r w:rsidR="005E6B7B">
        <w:t xml:space="preserve"> </w:t>
      </w:r>
      <w:r>
        <w:t>beachten,</w:t>
      </w:r>
      <w:r w:rsidR="005E6B7B">
        <w:t xml:space="preserve"> </w:t>
      </w:r>
      <w:r>
        <w:t>wenn</w:t>
      </w:r>
      <w:r w:rsidR="005E6B7B">
        <w:t xml:space="preserve"> </w:t>
      </w:r>
      <w:r>
        <w:t>es</w:t>
      </w:r>
      <w:r w:rsidR="005E6B7B">
        <w:t xml:space="preserve"> </w:t>
      </w:r>
      <w:r>
        <w:t>nicht</w:t>
      </w:r>
      <w:r w:rsidR="005E6B7B">
        <w:t xml:space="preserve"> </w:t>
      </w:r>
      <w:r>
        <w:t>zum</w:t>
      </w:r>
      <w:r w:rsidR="005E6B7B">
        <w:t xml:space="preserve"> </w:t>
      </w:r>
      <w:r>
        <w:t>Nachtheil</w:t>
      </w:r>
      <w:r w:rsidR="005E6B7B">
        <w:t xml:space="preserve"> </w:t>
      </w:r>
      <w:r>
        <w:t>des</w:t>
      </w:r>
      <w:r w:rsidR="005E6B7B">
        <w:t xml:space="preserve"> </w:t>
      </w:r>
      <w:r>
        <w:t>göttlichen</w:t>
      </w:r>
      <w:r w:rsidR="005E6B7B">
        <w:t xml:space="preserve"> </w:t>
      </w:r>
      <w:r>
        <w:t>Worts</w:t>
      </w:r>
      <w:r w:rsidR="005E6B7B">
        <w:t xml:space="preserve"> </w:t>
      </w:r>
      <w:r>
        <w:t>vorgebracht</w:t>
      </w:r>
      <w:r w:rsidR="005E6B7B">
        <w:t xml:space="preserve"> </w:t>
      </w:r>
      <w:r>
        <w:t>und</w:t>
      </w:r>
      <w:r w:rsidR="005E6B7B">
        <w:t xml:space="preserve"> </w:t>
      </w:r>
      <w:r>
        <w:t>verbreitet</w:t>
      </w:r>
      <w:r w:rsidR="005E6B7B">
        <w:t xml:space="preserve"> </w:t>
      </w:r>
      <w:r>
        <w:t>würde.</w:t>
      </w:r>
      <w:r w:rsidR="005E6B7B">
        <w:t xml:space="preserve"> </w:t>
      </w:r>
      <w:r>
        <w:t>Denn</w:t>
      </w:r>
      <w:r w:rsidR="005E6B7B">
        <w:t xml:space="preserve"> </w:t>
      </w:r>
      <w:r>
        <w:t>das</w:t>
      </w:r>
      <w:r w:rsidR="005E6B7B">
        <w:t xml:space="preserve"> </w:t>
      </w:r>
      <w:r>
        <w:t>habe</w:t>
      </w:r>
      <w:r w:rsidR="005E6B7B">
        <w:t xml:space="preserve"> </w:t>
      </w:r>
      <w:r>
        <w:t>ich</w:t>
      </w:r>
      <w:r w:rsidR="005E6B7B">
        <w:t xml:space="preserve"> </w:t>
      </w:r>
      <w:r>
        <w:t>nun</w:t>
      </w:r>
      <w:r w:rsidR="005E6B7B">
        <w:t xml:space="preserve"> </w:t>
      </w:r>
      <w:r>
        <w:t>durch</w:t>
      </w:r>
      <w:r w:rsidR="005E6B7B">
        <w:t xml:space="preserve"> </w:t>
      </w:r>
      <w:r>
        <w:t>Gottes</w:t>
      </w:r>
      <w:r w:rsidR="005E6B7B">
        <w:t xml:space="preserve"> </w:t>
      </w:r>
      <w:r>
        <w:t>Gnade</w:t>
      </w:r>
      <w:r w:rsidR="005E6B7B">
        <w:t xml:space="preserve"> </w:t>
      </w:r>
      <w:r>
        <w:t>gelernt,</w:t>
      </w:r>
      <w:r w:rsidR="005E6B7B">
        <w:t xml:space="preserve"> </w:t>
      </w:r>
      <w:r>
        <w:t>daß</w:t>
      </w:r>
      <w:r w:rsidR="005E6B7B">
        <w:t xml:space="preserve"> </w:t>
      </w:r>
      <w:r>
        <w:t>die</w:t>
      </w:r>
      <w:r w:rsidR="005E6B7B">
        <w:t xml:space="preserve"> </w:t>
      </w:r>
      <w:r>
        <w:t>Lügen,</w:t>
      </w:r>
      <w:r w:rsidR="005E6B7B">
        <w:t xml:space="preserve"> </w:t>
      </w:r>
      <w:r>
        <w:t>welche</w:t>
      </w:r>
      <w:r w:rsidR="005E6B7B">
        <w:t xml:space="preserve"> </w:t>
      </w:r>
      <w:r>
        <w:t>mich</w:t>
      </w:r>
      <w:r w:rsidR="005E6B7B">
        <w:t xml:space="preserve"> </w:t>
      </w:r>
      <w:r>
        <w:t>allein</w:t>
      </w:r>
      <w:r w:rsidR="005E6B7B">
        <w:t xml:space="preserve"> </w:t>
      </w:r>
      <w:r>
        <w:t>berühren,</w:t>
      </w:r>
      <w:r w:rsidR="005E6B7B">
        <w:t xml:space="preserve"> </w:t>
      </w:r>
      <w:r>
        <w:t>mich</w:t>
      </w:r>
      <w:r w:rsidR="005E6B7B">
        <w:t xml:space="preserve"> </w:t>
      </w:r>
      <w:r>
        <w:t>nicht</w:t>
      </w:r>
      <w:r w:rsidR="005E6B7B">
        <w:t xml:space="preserve"> </w:t>
      </w:r>
      <w:r>
        <w:t>kümmern,</w:t>
      </w:r>
      <w:r w:rsidR="005E6B7B">
        <w:t xml:space="preserve"> </w:t>
      </w:r>
      <w:r>
        <w:t>und</w:t>
      </w:r>
      <w:r w:rsidR="005E6B7B">
        <w:t xml:space="preserve"> </w:t>
      </w:r>
      <w:r>
        <w:t>ich</w:t>
      </w:r>
      <w:r w:rsidR="005E6B7B">
        <w:t xml:space="preserve"> </w:t>
      </w:r>
      <w:r>
        <w:t>sie</w:t>
      </w:r>
      <w:r w:rsidR="005E6B7B">
        <w:t xml:space="preserve"> </w:t>
      </w:r>
      <w:r>
        <w:t>jederzeit</w:t>
      </w:r>
      <w:r w:rsidR="005E6B7B">
        <w:t xml:space="preserve"> </w:t>
      </w:r>
      <w:r>
        <w:t>zu</w:t>
      </w:r>
      <w:r w:rsidR="005E6B7B">
        <w:t xml:space="preserve"> </w:t>
      </w:r>
      <w:r>
        <w:t>übersehen</w:t>
      </w:r>
      <w:r w:rsidR="005E6B7B">
        <w:t xml:space="preserve"> </w:t>
      </w:r>
      <w:r>
        <w:t>pflegte.</w:t>
      </w:r>
      <w:r w:rsidR="005E6B7B">
        <w:t xml:space="preserve"> </w:t>
      </w:r>
      <w:r>
        <w:t>Wenn</w:t>
      </w:r>
      <w:r w:rsidR="005E6B7B">
        <w:t xml:space="preserve"> </w:t>
      </w:r>
      <w:r>
        <w:t>man</w:t>
      </w:r>
      <w:r w:rsidR="005E6B7B">
        <w:t xml:space="preserve"> </w:t>
      </w:r>
      <w:r>
        <w:t>sie</w:t>
      </w:r>
      <w:r w:rsidR="005E6B7B">
        <w:t xml:space="preserve"> </w:t>
      </w:r>
      <w:r>
        <w:t>aber</w:t>
      </w:r>
      <w:r w:rsidR="005E6B7B">
        <w:t xml:space="preserve"> </w:t>
      </w:r>
      <w:r>
        <w:t>so</w:t>
      </w:r>
      <w:r w:rsidR="005E6B7B">
        <w:t xml:space="preserve"> </w:t>
      </w:r>
      <w:r>
        <w:t>häuft,</w:t>
      </w:r>
      <w:r w:rsidR="005E6B7B">
        <w:t xml:space="preserve"> </w:t>
      </w:r>
      <w:r>
        <w:t>nur</w:t>
      </w:r>
      <w:r w:rsidR="005E6B7B">
        <w:t xml:space="preserve"> </w:t>
      </w:r>
      <w:r>
        <w:t>die</w:t>
      </w:r>
      <w:r w:rsidR="005E6B7B">
        <w:t xml:space="preserve"> </w:t>
      </w:r>
      <w:r>
        <w:t>Wahrheit</w:t>
      </w:r>
      <w:r w:rsidR="005E6B7B">
        <w:t xml:space="preserve"> </w:t>
      </w:r>
      <w:r>
        <w:t>zu</w:t>
      </w:r>
      <w:r w:rsidR="005E6B7B">
        <w:t xml:space="preserve"> </w:t>
      </w:r>
      <w:r>
        <w:t>unterdrücken,</w:t>
      </w:r>
      <w:r w:rsidR="005E6B7B">
        <w:t xml:space="preserve"> </w:t>
      </w:r>
      <w:r>
        <w:t>so</w:t>
      </w:r>
      <w:r w:rsidR="005E6B7B">
        <w:t xml:space="preserve"> </w:t>
      </w:r>
      <w:r>
        <w:t>schütze</w:t>
      </w:r>
      <w:r w:rsidR="005E6B7B">
        <w:t xml:space="preserve"> </w:t>
      </w:r>
      <w:r>
        <w:t>ich</w:t>
      </w:r>
      <w:r w:rsidR="005E6B7B">
        <w:t xml:space="preserve"> </w:t>
      </w:r>
      <w:r>
        <w:t>mit</w:t>
      </w:r>
      <w:r w:rsidR="005E6B7B">
        <w:t xml:space="preserve"> </w:t>
      </w:r>
      <w:r>
        <w:t>Einer</w:t>
      </w:r>
      <w:r w:rsidR="005E6B7B">
        <w:t xml:space="preserve"> </w:t>
      </w:r>
      <w:r>
        <w:t>Arbeit</w:t>
      </w:r>
      <w:r w:rsidR="005E6B7B">
        <w:t xml:space="preserve"> </w:t>
      </w:r>
      <w:r>
        <w:t>meinen</w:t>
      </w:r>
      <w:r w:rsidR="005E6B7B">
        <w:t xml:space="preserve"> </w:t>
      </w:r>
      <w:r>
        <w:t>Ruf</w:t>
      </w:r>
      <w:r w:rsidR="005E6B7B">
        <w:t xml:space="preserve"> </w:t>
      </w:r>
      <w:r>
        <w:t>und</w:t>
      </w:r>
      <w:r w:rsidR="005E6B7B">
        <w:t xml:space="preserve"> </w:t>
      </w:r>
      <w:r>
        <w:t>den</w:t>
      </w:r>
      <w:r w:rsidR="005E6B7B">
        <w:t xml:space="preserve"> </w:t>
      </w:r>
      <w:r>
        <w:t>Glauben</w:t>
      </w:r>
      <w:r w:rsidR="005E6B7B">
        <w:t xml:space="preserve"> </w:t>
      </w:r>
      <w:r>
        <w:t>oder</w:t>
      </w:r>
      <w:r w:rsidR="005E6B7B">
        <w:t xml:space="preserve"> </w:t>
      </w:r>
      <w:r>
        <w:t>die</w:t>
      </w:r>
      <w:r w:rsidR="005E6B7B">
        <w:t xml:space="preserve"> </w:t>
      </w:r>
      <w:r>
        <w:t>Achtung</w:t>
      </w:r>
      <w:r w:rsidR="005E6B7B">
        <w:t xml:space="preserve"> </w:t>
      </w:r>
      <w:r>
        <w:t>des</w:t>
      </w:r>
      <w:r w:rsidR="005E6B7B">
        <w:t xml:space="preserve"> </w:t>
      </w:r>
      <w:r>
        <w:t>göttlichen</w:t>
      </w:r>
      <w:r w:rsidR="005E6B7B">
        <w:t xml:space="preserve"> </w:t>
      </w:r>
      <w:r>
        <w:t>Worts.</w:t>
      </w:r>
      <w:r w:rsidR="005E6B7B">
        <w:t xml:space="preserve"> </w:t>
      </w:r>
      <w:r>
        <w:t>Weil</w:t>
      </w:r>
      <w:r w:rsidR="005E6B7B">
        <w:t xml:space="preserve"> </w:t>
      </w:r>
      <w:r>
        <w:t>Ihr</w:t>
      </w:r>
      <w:r w:rsidR="005E6B7B">
        <w:t xml:space="preserve"> </w:t>
      </w:r>
      <w:r>
        <w:t>aber</w:t>
      </w:r>
      <w:r w:rsidR="005E6B7B">
        <w:t xml:space="preserve"> </w:t>
      </w:r>
      <w:r>
        <w:t>so</w:t>
      </w:r>
      <w:r w:rsidR="005E6B7B">
        <w:t xml:space="preserve"> </w:t>
      </w:r>
      <w:r>
        <w:t>ängstlich</w:t>
      </w:r>
      <w:r w:rsidR="005E6B7B">
        <w:t xml:space="preserve"> </w:t>
      </w:r>
      <w:r>
        <w:t>Abwehrung</w:t>
      </w:r>
      <w:r w:rsidR="005E6B7B">
        <w:t xml:space="preserve"> </w:t>
      </w:r>
      <w:r>
        <w:t>der</w:t>
      </w:r>
      <w:r w:rsidR="005E6B7B">
        <w:t xml:space="preserve"> </w:t>
      </w:r>
      <w:r>
        <w:t>Anklagen</w:t>
      </w:r>
      <w:r w:rsidR="005E6B7B">
        <w:t xml:space="preserve"> </w:t>
      </w:r>
      <w:r>
        <w:t>begehrt,</w:t>
      </w:r>
      <w:r w:rsidR="005E6B7B">
        <w:t xml:space="preserve"> </w:t>
      </w:r>
      <w:r>
        <w:t>die</w:t>
      </w:r>
      <w:r w:rsidR="005E6B7B">
        <w:t xml:space="preserve"> </w:t>
      </w:r>
      <w:r>
        <w:t>nur</w:t>
      </w:r>
      <w:r w:rsidR="005E6B7B">
        <w:t xml:space="preserve"> </w:t>
      </w:r>
      <w:r>
        <w:t>deßhalb</w:t>
      </w:r>
      <w:r w:rsidR="005E6B7B">
        <w:t xml:space="preserve"> </w:t>
      </w:r>
      <w:r>
        <w:t>wider</w:t>
      </w:r>
      <w:r w:rsidR="005E6B7B">
        <w:t xml:space="preserve"> </w:t>
      </w:r>
      <w:r>
        <w:t>mich</w:t>
      </w:r>
      <w:r w:rsidR="005E6B7B">
        <w:t xml:space="preserve"> </w:t>
      </w:r>
      <w:r>
        <w:t>vorgebracht</w:t>
      </w:r>
      <w:r w:rsidR="005E6B7B">
        <w:t xml:space="preserve"> </w:t>
      </w:r>
      <w:r>
        <w:t>werden,</w:t>
      </w:r>
      <w:r w:rsidR="005E6B7B">
        <w:t xml:space="preserve"> </w:t>
      </w:r>
      <w:r>
        <w:t>damit</w:t>
      </w:r>
      <w:r w:rsidR="005E6B7B">
        <w:t xml:space="preserve"> </w:t>
      </w:r>
      <w:r>
        <w:t>das</w:t>
      </w:r>
      <w:r w:rsidR="005E6B7B">
        <w:t xml:space="preserve"> </w:t>
      </w:r>
      <w:r>
        <w:t>untrügliche</w:t>
      </w:r>
      <w:r w:rsidR="005E6B7B">
        <w:t xml:space="preserve"> </w:t>
      </w:r>
      <w:r>
        <w:t>Wort</w:t>
      </w:r>
      <w:r w:rsidR="005E6B7B">
        <w:t xml:space="preserve"> </w:t>
      </w:r>
      <w:r>
        <w:t>Gottes</w:t>
      </w:r>
      <w:r w:rsidR="005E6B7B">
        <w:t xml:space="preserve"> </w:t>
      </w:r>
      <w:r>
        <w:t>nicht</w:t>
      </w:r>
      <w:r w:rsidR="005E6B7B">
        <w:t xml:space="preserve"> </w:t>
      </w:r>
      <w:r>
        <w:t>Statt</w:t>
      </w:r>
      <w:r w:rsidR="005E6B7B">
        <w:t xml:space="preserve"> </w:t>
      </w:r>
      <w:r>
        <w:t>noch</w:t>
      </w:r>
      <w:r w:rsidR="005E6B7B">
        <w:t xml:space="preserve"> </w:t>
      </w:r>
      <w:r>
        <w:t>Glauben</w:t>
      </w:r>
      <w:r w:rsidR="005E6B7B">
        <w:t xml:space="preserve"> </w:t>
      </w:r>
      <w:r>
        <w:t>finde,</w:t>
      </w:r>
      <w:r w:rsidR="005E6B7B">
        <w:t xml:space="preserve"> </w:t>
      </w:r>
      <w:r>
        <w:t>so</w:t>
      </w:r>
      <w:r w:rsidR="005E6B7B">
        <w:t xml:space="preserve"> </w:t>
      </w:r>
      <w:r>
        <w:t>vernehmet</w:t>
      </w:r>
      <w:r w:rsidR="005E6B7B">
        <w:t xml:space="preserve"> </w:t>
      </w:r>
      <w:r>
        <w:t>erstlich,</w:t>
      </w:r>
      <w:r w:rsidR="005E6B7B">
        <w:t xml:space="preserve"> </w:t>
      </w:r>
      <w:r>
        <w:t>daß</w:t>
      </w:r>
      <w:r w:rsidR="005E6B7B">
        <w:t xml:space="preserve"> </w:t>
      </w:r>
      <w:r>
        <w:t>ich</w:t>
      </w:r>
      <w:r w:rsidR="005E6B7B">
        <w:t xml:space="preserve"> </w:t>
      </w:r>
      <w:r>
        <w:t>nie</w:t>
      </w:r>
      <w:r w:rsidR="005E6B7B">
        <w:t xml:space="preserve"> </w:t>
      </w:r>
      <w:r>
        <w:t>irgend</w:t>
      </w:r>
      <w:r w:rsidR="005E6B7B">
        <w:t xml:space="preserve"> </w:t>
      </w:r>
      <w:r>
        <w:t>aus</w:t>
      </w:r>
      <w:r w:rsidR="005E6B7B">
        <w:t xml:space="preserve"> </w:t>
      </w:r>
      <w:r>
        <w:t>einem</w:t>
      </w:r>
      <w:r w:rsidR="005E6B7B">
        <w:t xml:space="preserve"> </w:t>
      </w:r>
      <w:r>
        <w:t>Hasse</w:t>
      </w:r>
      <w:r w:rsidR="005E6B7B">
        <w:t xml:space="preserve"> </w:t>
      </w:r>
      <w:r>
        <w:t>gestritten,</w:t>
      </w:r>
      <w:r w:rsidR="005E6B7B">
        <w:t xml:space="preserve"> </w:t>
      </w:r>
      <w:r>
        <w:t>geschweige</w:t>
      </w:r>
      <w:r w:rsidR="005E6B7B">
        <w:t xml:space="preserve"> </w:t>
      </w:r>
      <w:r>
        <w:t>das</w:t>
      </w:r>
      <w:r w:rsidR="005E6B7B">
        <w:t xml:space="preserve"> </w:t>
      </w:r>
      <w:r>
        <w:t>heilsame</w:t>
      </w:r>
      <w:r w:rsidR="005E6B7B">
        <w:t xml:space="preserve"> </w:t>
      </w:r>
      <w:r>
        <w:t>Gotteswort</w:t>
      </w:r>
      <w:r w:rsidR="005E6B7B">
        <w:t xml:space="preserve"> </w:t>
      </w:r>
      <w:r>
        <w:t>gepredigt</w:t>
      </w:r>
      <w:r w:rsidR="005E6B7B">
        <w:t xml:space="preserve"> </w:t>
      </w:r>
      <w:r>
        <w:t>habe.</w:t>
      </w:r>
      <w:r w:rsidR="005E6B7B">
        <w:t xml:space="preserve"> </w:t>
      </w:r>
      <w:r>
        <w:t>Mein</w:t>
      </w:r>
      <w:r w:rsidR="005E6B7B">
        <w:t xml:space="preserve"> </w:t>
      </w:r>
      <w:r>
        <w:t>ganzes</w:t>
      </w:r>
      <w:r w:rsidR="005E6B7B">
        <w:t xml:space="preserve"> </w:t>
      </w:r>
      <w:r>
        <w:t>Leben</w:t>
      </w:r>
      <w:r w:rsidR="005E6B7B">
        <w:t xml:space="preserve"> </w:t>
      </w:r>
      <w:r>
        <w:t>bezeugt</w:t>
      </w:r>
      <w:r w:rsidR="005E6B7B">
        <w:t xml:space="preserve"> </w:t>
      </w:r>
      <w:r>
        <w:t>mir</w:t>
      </w:r>
      <w:r w:rsidR="005E6B7B">
        <w:t xml:space="preserve"> </w:t>
      </w:r>
      <w:r>
        <w:t>dieß.</w:t>
      </w:r>
      <w:r w:rsidR="005E6B7B">
        <w:t xml:space="preserve"> </w:t>
      </w:r>
      <w:r>
        <w:t>Denn</w:t>
      </w:r>
      <w:r w:rsidR="005E6B7B">
        <w:t xml:space="preserve"> </w:t>
      </w:r>
      <w:r>
        <w:t>bei</w:t>
      </w:r>
      <w:r w:rsidR="005E6B7B">
        <w:t xml:space="preserve"> </w:t>
      </w:r>
      <w:r>
        <w:t>meinen</w:t>
      </w:r>
      <w:r w:rsidR="005E6B7B">
        <w:t xml:space="preserve"> </w:t>
      </w:r>
      <w:r>
        <w:t>Herren</w:t>
      </w:r>
      <w:r w:rsidR="005E6B7B">
        <w:t xml:space="preserve"> </w:t>
      </w:r>
      <w:r>
        <w:t>in</w:t>
      </w:r>
      <w:r w:rsidR="005E6B7B">
        <w:t xml:space="preserve"> </w:t>
      </w:r>
      <w:r>
        <w:t>Glarus</w:t>
      </w:r>
      <w:r w:rsidR="005E6B7B">
        <w:t xml:space="preserve"> </w:t>
      </w:r>
      <w:r>
        <w:t>erging</w:t>
      </w:r>
      <w:r w:rsidR="005E6B7B">
        <w:t xml:space="preserve"> </w:t>
      </w:r>
      <w:r>
        <w:t>ich</w:t>
      </w:r>
      <w:r w:rsidR="005E6B7B">
        <w:t xml:space="preserve"> </w:t>
      </w:r>
      <w:r>
        <w:t>mich</w:t>
      </w:r>
      <w:r w:rsidR="005E6B7B">
        <w:t xml:space="preserve"> </w:t>
      </w:r>
      <w:r>
        <w:t>so</w:t>
      </w:r>
      <w:r w:rsidR="005E6B7B">
        <w:t xml:space="preserve"> </w:t>
      </w:r>
      <w:r>
        <w:t>friedlich</w:t>
      </w:r>
      <w:r w:rsidR="005E6B7B">
        <w:t xml:space="preserve"> </w:t>
      </w:r>
      <w:r>
        <w:t>und</w:t>
      </w:r>
      <w:r w:rsidR="005E6B7B">
        <w:t xml:space="preserve"> </w:t>
      </w:r>
      <w:r>
        <w:t>freundlich,</w:t>
      </w:r>
      <w:r w:rsidR="005E6B7B">
        <w:t xml:space="preserve"> </w:t>
      </w:r>
      <w:r>
        <w:t>daß</w:t>
      </w:r>
      <w:r w:rsidR="005E6B7B">
        <w:t xml:space="preserve"> </w:t>
      </w:r>
      <w:r>
        <w:t>nie</w:t>
      </w:r>
      <w:r w:rsidR="005E6B7B">
        <w:t xml:space="preserve"> </w:t>
      </w:r>
      <w:r>
        <w:t>ein</w:t>
      </w:r>
      <w:r w:rsidR="005E6B7B">
        <w:t xml:space="preserve"> </w:t>
      </w:r>
      <w:r>
        <w:t>Zwist</w:t>
      </w:r>
      <w:r w:rsidR="005E6B7B">
        <w:t xml:space="preserve"> </w:t>
      </w:r>
      <w:r>
        <w:t>obwaltete,</w:t>
      </w:r>
      <w:r w:rsidR="005E6B7B">
        <w:t xml:space="preserve"> </w:t>
      </w:r>
      <w:r>
        <w:t>und</w:t>
      </w:r>
      <w:r w:rsidR="005E6B7B">
        <w:t xml:space="preserve"> </w:t>
      </w:r>
      <w:r>
        <w:t>zog</w:t>
      </w:r>
      <w:r w:rsidR="005E6B7B">
        <w:t xml:space="preserve"> </w:t>
      </w:r>
      <w:r>
        <w:t>von</w:t>
      </w:r>
      <w:r w:rsidR="005E6B7B">
        <w:t xml:space="preserve"> </w:t>
      </w:r>
      <w:r>
        <w:t>ihnen</w:t>
      </w:r>
      <w:r w:rsidR="005E6B7B">
        <w:t xml:space="preserve"> </w:t>
      </w:r>
      <w:r>
        <w:t>mit</w:t>
      </w:r>
      <w:r w:rsidR="005E6B7B">
        <w:t xml:space="preserve"> </w:t>
      </w:r>
      <w:r>
        <w:t>einer</w:t>
      </w:r>
      <w:r w:rsidR="005E6B7B">
        <w:t xml:space="preserve"> </w:t>
      </w:r>
      <w:r>
        <w:t>solchen</w:t>
      </w:r>
      <w:r w:rsidR="005E6B7B">
        <w:t xml:space="preserve"> </w:t>
      </w:r>
      <w:r>
        <w:t>Gunst</w:t>
      </w:r>
      <w:r w:rsidR="005E6B7B">
        <w:t xml:space="preserve"> </w:t>
      </w:r>
      <w:r>
        <w:t>fort,</w:t>
      </w:r>
      <w:r w:rsidR="005E6B7B">
        <w:t xml:space="preserve"> </w:t>
      </w:r>
      <w:r>
        <w:t>daß</w:t>
      </w:r>
      <w:r w:rsidR="005E6B7B">
        <w:t xml:space="preserve"> </w:t>
      </w:r>
      <w:r>
        <w:t>sie</w:t>
      </w:r>
      <w:r w:rsidR="005E6B7B">
        <w:t xml:space="preserve"> </w:t>
      </w:r>
      <w:r>
        <w:t>mir</w:t>
      </w:r>
      <w:r w:rsidR="005E6B7B">
        <w:t xml:space="preserve"> </w:t>
      </w:r>
      <w:r>
        <w:t>die</w:t>
      </w:r>
      <w:r w:rsidR="005E6B7B">
        <w:t xml:space="preserve"> </w:t>
      </w:r>
      <w:r>
        <w:t>Pfründe</w:t>
      </w:r>
      <w:r w:rsidR="005E6B7B">
        <w:t xml:space="preserve"> </w:t>
      </w:r>
      <w:r>
        <w:t>noch</w:t>
      </w:r>
      <w:r w:rsidR="005E6B7B">
        <w:t xml:space="preserve"> </w:t>
      </w:r>
      <w:r>
        <w:t>2</w:t>
      </w:r>
      <w:r w:rsidR="005E6B7B">
        <w:t xml:space="preserve"> </w:t>
      </w:r>
      <w:r>
        <w:t>Jahre</w:t>
      </w:r>
      <w:r w:rsidR="005E6B7B">
        <w:t xml:space="preserve"> </w:t>
      </w:r>
      <w:r>
        <w:t>ließen</w:t>
      </w:r>
      <w:r w:rsidR="005E6B7B">
        <w:t xml:space="preserve"> </w:t>
      </w:r>
      <w:r>
        <w:t>in</w:t>
      </w:r>
      <w:r w:rsidR="005E6B7B">
        <w:t xml:space="preserve"> </w:t>
      </w:r>
      <w:r>
        <w:t>der</w:t>
      </w:r>
      <w:r w:rsidR="005E6B7B">
        <w:t xml:space="preserve"> </w:t>
      </w:r>
      <w:r>
        <w:t>Hoffnung,</w:t>
      </w:r>
      <w:r w:rsidR="005E6B7B">
        <w:t xml:space="preserve"> </w:t>
      </w:r>
      <w:r>
        <w:t>ich</w:t>
      </w:r>
      <w:r w:rsidR="005E6B7B">
        <w:t xml:space="preserve"> </w:t>
      </w:r>
      <w:r>
        <w:t>werde</w:t>
      </w:r>
      <w:r w:rsidR="005E6B7B">
        <w:t xml:space="preserve"> </w:t>
      </w:r>
      <w:r>
        <w:t>wieder</w:t>
      </w:r>
      <w:r w:rsidR="005E6B7B">
        <w:t xml:space="preserve"> </w:t>
      </w:r>
      <w:r>
        <w:t>zu</w:t>
      </w:r>
      <w:r w:rsidR="005E6B7B">
        <w:t xml:space="preserve"> </w:t>
      </w:r>
      <w:r>
        <w:t>ihnen</w:t>
      </w:r>
      <w:r w:rsidR="005E6B7B">
        <w:t xml:space="preserve"> </w:t>
      </w:r>
      <w:r>
        <w:t>kommen,</w:t>
      </w:r>
      <w:r w:rsidR="005E6B7B">
        <w:t xml:space="preserve"> </w:t>
      </w:r>
      <w:r>
        <w:t>was</w:t>
      </w:r>
      <w:r w:rsidR="005E6B7B">
        <w:t xml:space="preserve"> </w:t>
      </w:r>
      <w:r>
        <w:t>auch</w:t>
      </w:r>
      <w:r w:rsidR="005E6B7B">
        <w:t xml:space="preserve"> </w:t>
      </w:r>
      <w:r>
        <w:t>geschehen</w:t>
      </w:r>
      <w:r w:rsidR="005E6B7B">
        <w:t xml:space="preserve"> </w:t>
      </w:r>
      <w:r>
        <w:t>wäre,</w:t>
      </w:r>
      <w:r w:rsidR="005E6B7B">
        <w:t xml:space="preserve"> </w:t>
      </w:r>
      <w:r>
        <w:t>wenn</w:t>
      </w:r>
      <w:r w:rsidR="005E6B7B">
        <w:t xml:space="preserve"> </w:t>
      </w:r>
      <w:r>
        <w:t>ich</w:t>
      </w:r>
      <w:r w:rsidR="005E6B7B">
        <w:t xml:space="preserve"> </w:t>
      </w:r>
      <w:r>
        <w:t>nicht</w:t>
      </w:r>
      <w:r w:rsidR="005E6B7B">
        <w:t xml:space="preserve"> </w:t>
      </w:r>
      <w:r>
        <w:t>nach</w:t>
      </w:r>
      <w:r w:rsidR="005E6B7B">
        <w:t xml:space="preserve"> </w:t>
      </w:r>
      <w:r>
        <w:t>Zürich</w:t>
      </w:r>
      <w:r w:rsidR="005E6B7B">
        <w:t xml:space="preserve"> </w:t>
      </w:r>
      <w:r>
        <w:t>gekommen</w:t>
      </w:r>
      <w:r w:rsidR="005E6B7B">
        <w:t xml:space="preserve"> </w:t>
      </w:r>
      <w:r>
        <w:t>wäre;</w:t>
      </w:r>
      <w:r w:rsidR="005E6B7B">
        <w:t xml:space="preserve"> </w:t>
      </w:r>
      <w:r>
        <w:t>und</w:t>
      </w:r>
      <w:r w:rsidR="005E6B7B">
        <w:t xml:space="preserve"> </w:t>
      </w:r>
      <w:r>
        <w:t>bei</w:t>
      </w:r>
      <w:r w:rsidR="005E6B7B">
        <w:t xml:space="preserve"> </w:t>
      </w:r>
      <w:r>
        <w:t>meinem</w:t>
      </w:r>
      <w:r w:rsidR="005E6B7B">
        <w:t xml:space="preserve"> </w:t>
      </w:r>
      <w:r>
        <w:t>Abzug</w:t>
      </w:r>
      <w:r w:rsidR="005E6B7B">
        <w:t xml:space="preserve"> </w:t>
      </w:r>
      <w:r>
        <w:t>schenkten</w:t>
      </w:r>
      <w:r w:rsidR="005E6B7B">
        <w:t xml:space="preserve"> </w:t>
      </w:r>
      <w:r>
        <w:t>sie</w:t>
      </w:r>
      <w:r w:rsidR="005E6B7B">
        <w:t xml:space="preserve"> </w:t>
      </w:r>
      <w:r>
        <w:t>mir</w:t>
      </w:r>
      <w:r w:rsidR="005E6B7B">
        <w:t xml:space="preserve"> </w:t>
      </w:r>
      <w:r>
        <w:t>20</w:t>
      </w:r>
      <w:r w:rsidR="005E6B7B">
        <w:t xml:space="preserve"> </w:t>
      </w:r>
      <w:r>
        <w:t>fl.</w:t>
      </w:r>
      <w:r w:rsidR="005E6B7B">
        <w:t xml:space="preserve"> </w:t>
      </w:r>
      <w:r>
        <w:t>wegen</w:t>
      </w:r>
      <w:r w:rsidR="005E6B7B">
        <w:t xml:space="preserve"> </w:t>
      </w:r>
      <w:r>
        <w:t>der</w:t>
      </w:r>
      <w:r w:rsidR="005E6B7B">
        <w:t xml:space="preserve"> </w:t>
      </w:r>
      <w:r>
        <w:t>Kosten,</w:t>
      </w:r>
      <w:r w:rsidR="005E6B7B">
        <w:t xml:space="preserve"> </w:t>
      </w:r>
      <w:r>
        <w:t>die</w:t>
      </w:r>
      <w:r w:rsidR="005E6B7B">
        <w:t xml:space="preserve"> </w:t>
      </w:r>
      <w:r>
        <w:t>ich</w:t>
      </w:r>
      <w:r w:rsidR="005E6B7B">
        <w:t xml:space="preserve"> </w:t>
      </w:r>
      <w:r>
        <w:t>der</w:t>
      </w:r>
      <w:r w:rsidR="005E6B7B">
        <w:t xml:space="preserve"> </w:t>
      </w:r>
      <w:r>
        <w:t>Pfründe</w:t>
      </w:r>
      <w:r w:rsidR="005E6B7B">
        <w:t xml:space="preserve"> </w:t>
      </w:r>
      <w:r>
        <w:t>halber</w:t>
      </w:r>
      <w:r w:rsidR="005E6B7B">
        <w:t xml:space="preserve"> </w:t>
      </w:r>
      <w:r>
        <w:t>erlitt,</w:t>
      </w:r>
      <w:r w:rsidR="005E6B7B">
        <w:t xml:space="preserve"> </w:t>
      </w:r>
      <w:r>
        <w:t>welche</w:t>
      </w:r>
      <w:r w:rsidR="005E6B7B">
        <w:t xml:space="preserve"> </w:t>
      </w:r>
      <w:r>
        <w:t>mich</w:t>
      </w:r>
      <w:r w:rsidR="005E6B7B">
        <w:t xml:space="preserve"> </w:t>
      </w:r>
      <w:r>
        <w:t>weit</w:t>
      </w:r>
      <w:r w:rsidR="005E6B7B">
        <w:t xml:space="preserve"> </w:t>
      </w:r>
      <w:r>
        <w:t>über</w:t>
      </w:r>
      <w:r w:rsidR="005E6B7B">
        <w:t xml:space="preserve"> </w:t>
      </w:r>
      <w:r>
        <w:t>100</w:t>
      </w:r>
      <w:r w:rsidR="005E6B7B">
        <w:t xml:space="preserve"> </w:t>
      </w:r>
      <w:r>
        <w:t>fl.</w:t>
      </w:r>
      <w:r w:rsidR="005E6B7B">
        <w:t xml:space="preserve"> </w:t>
      </w:r>
      <w:r>
        <w:t>gekostet</w:t>
      </w:r>
      <w:r w:rsidR="005E6B7B">
        <w:t xml:space="preserve"> </w:t>
      </w:r>
      <w:r>
        <w:t>hatte.</w:t>
      </w:r>
      <w:r w:rsidR="005E6B7B">
        <w:t xml:space="preserve"> </w:t>
      </w:r>
      <w:r>
        <w:t>Zu</w:t>
      </w:r>
      <w:r w:rsidR="005E6B7B">
        <w:t xml:space="preserve"> </w:t>
      </w:r>
      <w:r>
        <w:t>Einsiedel</w:t>
      </w:r>
      <w:r w:rsidR="005E6B7B">
        <w:t xml:space="preserve"> </w:t>
      </w:r>
      <w:r>
        <w:t>aber</w:t>
      </w:r>
      <w:r w:rsidR="005E6B7B">
        <w:t xml:space="preserve"> </w:t>
      </w:r>
      <w:r>
        <w:t>stehe</w:t>
      </w:r>
      <w:r w:rsidR="005E6B7B">
        <w:t xml:space="preserve"> </w:t>
      </w:r>
      <w:r>
        <w:t>ich</w:t>
      </w:r>
      <w:r w:rsidR="005E6B7B">
        <w:t xml:space="preserve"> </w:t>
      </w:r>
      <w:r>
        <w:t>noch</w:t>
      </w:r>
      <w:r w:rsidR="005E6B7B">
        <w:t xml:space="preserve"> </w:t>
      </w:r>
      <w:r>
        <w:t>jetzt</w:t>
      </w:r>
      <w:r w:rsidR="005E6B7B">
        <w:t xml:space="preserve"> </w:t>
      </w:r>
      <w:r>
        <w:t>in</w:t>
      </w:r>
      <w:r w:rsidR="005E6B7B">
        <w:t xml:space="preserve"> </w:t>
      </w:r>
      <w:r>
        <w:t>Gunst</w:t>
      </w:r>
      <w:r w:rsidR="005E6B7B">
        <w:t xml:space="preserve"> </w:t>
      </w:r>
      <w:r>
        <w:t>und</w:t>
      </w:r>
      <w:r w:rsidR="005E6B7B">
        <w:t xml:space="preserve"> </w:t>
      </w:r>
      <w:r>
        <w:t>Liebe</w:t>
      </w:r>
      <w:r w:rsidR="005E6B7B">
        <w:t xml:space="preserve"> </w:t>
      </w:r>
      <w:r>
        <w:t>bei</w:t>
      </w:r>
      <w:r w:rsidR="005E6B7B">
        <w:t xml:space="preserve"> </w:t>
      </w:r>
      <w:r>
        <w:t>dem</w:t>
      </w:r>
      <w:r w:rsidR="005E6B7B">
        <w:t xml:space="preserve"> </w:t>
      </w:r>
      <w:r>
        <w:t>Herrn</w:t>
      </w:r>
      <w:r w:rsidR="005E6B7B">
        <w:t xml:space="preserve"> </w:t>
      </w:r>
      <w:r>
        <w:t>und</w:t>
      </w:r>
      <w:r w:rsidR="005E6B7B">
        <w:t xml:space="preserve"> </w:t>
      </w:r>
      <w:r>
        <w:t>dem</w:t>
      </w:r>
      <w:r w:rsidR="005E6B7B">
        <w:t xml:space="preserve"> </w:t>
      </w:r>
      <w:r>
        <w:t>Volk.</w:t>
      </w:r>
      <w:r w:rsidR="005E6B7B">
        <w:t xml:space="preserve"> </w:t>
      </w:r>
      <w:r>
        <w:t>Was</w:t>
      </w:r>
      <w:r w:rsidR="005E6B7B">
        <w:t xml:space="preserve"> </w:t>
      </w:r>
      <w:r>
        <w:t>Alles</w:t>
      </w:r>
      <w:r w:rsidR="005E6B7B">
        <w:t xml:space="preserve"> </w:t>
      </w:r>
      <w:r>
        <w:t>beweist,</w:t>
      </w:r>
      <w:r w:rsidR="005E6B7B">
        <w:t xml:space="preserve"> </w:t>
      </w:r>
      <w:r>
        <w:t>daß</w:t>
      </w:r>
      <w:r w:rsidR="005E6B7B">
        <w:t xml:space="preserve"> </w:t>
      </w:r>
      <w:r>
        <w:t>ich</w:t>
      </w:r>
      <w:r w:rsidR="005E6B7B">
        <w:t xml:space="preserve"> </w:t>
      </w:r>
      <w:r>
        <w:t>kein</w:t>
      </w:r>
      <w:r w:rsidR="005E6B7B">
        <w:t xml:space="preserve"> </w:t>
      </w:r>
      <w:r>
        <w:t>schädlicher</w:t>
      </w:r>
      <w:r w:rsidR="005E6B7B">
        <w:t xml:space="preserve"> </w:t>
      </w:r>
      <w:r>
        <w:t>Mensch</w:t>
      </w:r>
      <w:r w:rsidR="005E6B7B">
        <w:t xml:space="preserve"> </w:t>
      </w:r>
      <w:r>
        <w:t>bin:</w:t>
      </w:r>
      <w:r w:rsidR="005E6B7B">
        <w:t xml:space="preserve"> </w:t>
      </w:r>
      <w:r>
        <w:t>denn</w:t>
      </w:r>
      <w:r w:rsidR="005E6B7B">
        <w:t xml:space="preserve"> </w:t>
      </w:r>
      <w:r>
        <w:t>schädliche</w:t>
      </w:r>
      <w:r w:rsidR="005E6B7B">
        <w:t xml:space="preserve"> </w:t>
      </w:r>
      <w:r>
        <w:t>Menschen</w:t>
      </w:r>
      <w:r w:rsidR="005E6B7B">
        <w:t xml:space="preserve"> </w:t>
      </w:r>
      <w:r>
        <w:t>hadern,</w:t>
      </w:r>
      <w:r w:rsidR="005E6B7B">
        <w:t xml:space="preserve"> </w:t>
      </w:r>
      <w:r>
        <w:t>rechten,</w:t>
      </w:r>
      <w:r w:rsidR="005E6B7B">
        <w:t xml:space="preserve"> </w:t>
      </w:r>
      <w:r>
        <w:t>streiten,</w:t>
      </w:r>
      <w:r w:rsidR="005E6B7B">
        <w:t xml:space="preserve"> </w:t>
      </w:r>
      <w:r>
        <w:t>dergleichen</w:t>
      </w:r>
      <w:r w:rsidR="005E6B7B">
        <w:t xml:space="preserve"> </w:t>
      </w:r>
      <w:r>
        <w:t>ich</w:t>
      </w:r>
      <w:r w:rsidR="005E6B7B">
        <w:t xml:space="preserve"> </w:t>
      </w:r>
      <w:r>
        <w:t>nichts</w:t>
      </w:r>
      <w:r w:rsidR="005E6B7B">
        <w:t xml:space="preserve"> </w:t>
      </w:r>
      <w:r>
        <w:t>that.</w:t>
      </w:r>
      <w:r w:rsidR="005E6B7B">
        <w:t xml:space="preserve"> </w:t>
      </w:r>
      <w:r>
        <w:t>Wo</w:t>
      </w:r>
      <w:r w:rsidR="005E6B7B">
        <w:t xml:space="preserve"> </w:t>
      </w:r>
      <w:r>
        <w:t>Haß</w:t>
      </w:r>
      <w:r w:rsidR="005E6B7B">
        <w:t xml:space="preserve"> </w:t>
      </w:r>
      <w:r>
        <w:t>ist,</w:t>
      </w:r>
      <w:r w:rsidR="005E6B7B">
        <w:t xml:space="preserve"> </w:t>
      </w:r>
      <w:r>
        <w:t>da</w:t>
      </w:r>
      <w:r w:rsidR="005E6B7B">
        <w:t xml:space="preserve"> </w:t>
      </w:r>
      <w:r>
        <w:t>besteht</w:t>
      </w:r>
      <w:r w:rsidR="005E6B7B">
        <w:t xml:space="preserve"> </w:t>
      </w:r>
      <w:r>
        <w:t>keine</w:t>
      </w:r>
      <w:r w:rsidR="005E6B7B">
        <w:t xml:space="preserve"> </w:t>
      </w:r>
      <w:r>
        <w:t>Sorge</w:t>
      </w:r>
      <w:r w:rsidR="005E6B7B">
        <w:t xml:space="preserve"> </w:t>
      </w:r>
      <w:r>
        <w:t>für</w:t>
      </w:r>
      <w:r w:rsidR="005E6B7B">
        <w:t xml:space="preserve"> </w:t>
      </w:r>
      <w:r>
        <w:t>Andere.</w:t>
      </w:r>
      <w:r w:rsidR="005E6B7B">
        <w:t xml:space="preserve"> </w:t>
      </w:r>
      <w:r>
        <w:t>Wenn</w:t>
      </w:r>
      <w:r w:rsidR="005E6B7B">
        <w:t xml:space="preserve"> </w:t>
      </w:r>
      <w:r>
        <w:t>ich</w:t>
      </w:r>
      <w:r w:rsidR="005E6B7B">
        <w:t xml:space="preserve"> </w:t>
      </w:r>
      <w:r>
        <w:t>nun</w:t>
      </w:r>
      <w:r w:rsidR="005E6B7B">
        <w:t xml:space="preserve"> </w:t>
      </w:r>
      <w:r>
        <w:t>dem</w:t>
      </w:r>
      <w:r w:rsidR="005E6B7B">
        <w:t xml:space="preserve"> </w:t>
      </w:r>
      <w:r>
        <w:t>wankenden</w:t>
      </w:r>
      <w:r w:rsidR="005E6B7B">
        <w:t xml:space="preserve"> </w:t>
      </w:r>
      <w:r>
        <w:t>Regiment</w:t>
      </w:r>
      <w:r w:rsidR="005E6B7B">
        <w:t xml:space="preserve"> </w:t>
      </w:r>
      <w:r>
        <w:t>und</w:t>
      </w:r>
      <w:r w:rsidR="005E6B7B">
        <w:t xml:space="preserve"> </w:t>
      </w:r>
      <w:r>
        <w:t>gemeinen</w:t>
      </w:r>
      <w:r w:rsidR="005E6B7B">
        <w:t xml:space="preserve"> </w:t>
      </w:r>
      <w:r>
        <w:t>Besten</w:t>
      </w:r>
      <w:r w:rsidR="005E6B7B">
        <w:t xml:space="preserve"> </w:t>
      </w:r>
      <w:r>
        <w:t>der</w:t>
      </w:r>
      <w:r w:rsidR="005E6B7B">
        <w:t xml:space="preserve"> </w:t>
      </w:r>
      <w:r>
        <w:t>Eidgenossenschaft</w:t>
      </w:r>
      <w:r w:rsidR="005E6B7B">
        <w:t xml:space="preserve"> </w:t>
      </w:r>
      <w:r>
        <w:t>zu</w:t>
      </w:r>
      <w:r w:rsidR="005E6B7B">
        <w:t xml:space="preserve"> </w:t>
      </w:r>
      <w:r>
        <w:t>Hülfe</w:t>
      </w:r>
      <w:r w:rsidR="005E6B7B">
        <w:t xml:space="preserve"> </w:t>
      </w:r>
      <w:r>
        <w:t>zu</w:t>
      </w:r>
      <w:r w:rsidR="005E6B7B">
        <w:t xml:space="preserve"> </w:t>
      </w:r>
      <w:r>
        <w:t>kommen</w:t>
      </w:r>
      <w:r w:rsidR="005E6B7B">
        <w:t xml:space="preserve"> </w:t>
      </w:r>
      <w:r>
        <w:t>suche,</w:t>
      </w:r>
      <w:r w:rsidR="005E6B7B">
        <w:t xml:space="preserve"> </w:t>
      </w:r>
      <w:r>
        <w:t>so</w:t>
      </w:r>
      <w:r w:rsidR="005E6B7B">
        <w:t xml:space="preserve"> </w:t>
      </w:r>
      <w:r>
        <w:t>zeigt</w:t>
      </w:r>
      <w:r w:rsidR="005E6B7B">
        <w:t xml:space="preserve"> </w:t>
      </w:r>
      <w:r>
        <w:t>sich</w:t>
      </w:r>
      <w:r w:rsidR="005E6B7B">
        <w:t xml:space="preserve"> </w:t>
      </w:r>
      <w:r>
        <w:t>hierin</w:t>
      </w:r>
      <w:r w:rsidR="005E6B7B">
        <w:t xml:space="preserve"> </w:t>
      </w:r>
      <w:r>
        <w:t>wahrlich</w:t>
      </w:r>
      <w:r w:rsidR="005E6B7B">
        <w:t xml:space="preserve"> </w:t>
      </w:r>
      <w:r>
        <w:t>nicht</w:t>
      </w:r>
      <w:r w:rsidR="005E6B7B">
        <w:t xml:space="preserve"> </w:t>
      </w:r>
      <w:r>
        <w:t>Haß,</w:t>
      </w:r>
      <w:r w:rsidR="005E6B7B">
        <w:t xml:space="preserve"> </w:t>
      </w:r>
      <w:r>
        <w:t>sondern</w:t>
      </w:r>
      <w:r w:rsidR="005E6B7B">
        <w:t xml:space="preserve"> </w:t>
      </w:r>
      <w:r>
        <w:t>die</w:t>
      </w:r>
      <w:r w:rsidR="005E6B7B">
        <w:t xml:space="preserve"> </w:t>
      </w:r>
      <w:r>
        <w:t>Liebe,</w:t>
      </w:r>
      <w:r w:rsidR="005E6B7B">
        <w:t xml:space="preserve"> </w:t>
      </w:r>
      <w:r>
        <w:t>welche</w:t>
      </w:r>
      <w:r w:rsidR="005E6B7B">
        <w:t xml:space="preserve"> </w:t>
      </w:r>
      <w:r>
        <w:t>ich,</w:t>
      </w:r>
      <w:r w:rsidR="005E6B7B">
        <w:t xml:space="preserve"> </w:t>
      </w:r>
      <w:r>
        <w:t>ich</w:t>
      </w:r>
      <w:r w:rsidR="005E6B7B">
        <w:t xml:space="preserve"> </w:t>
      </w:r>
      <w:r>
        <w:t>rufe</w:t>
      </w:r>
      <w:r w:rsidR="005E6B7B">
        <w:t xml:space="preserve"> </w:t>
      </w:r>
      <w:r>
        <w:t>Gott</w:t>
      </w:r>
      <w:r w:rsidR="005E6B7B">
        <w:t xml:space="preserve"> </w:t>
      </w:r>
      <w:r>
        <w:t>zum</w:t>
      </w:r>
      <w:r w:rsidR="005E6B7B">
        <w:t xml:space="preserve"> </w:t>
      </w:r>
      <w:r>
        <w:t>Zeugen</w:t>
      </w:r>
      <w:r w:rsidR="005E6B7B">
        <w:t xml:space="preserve"> </w:t>
      </w:r>
      <w:r>
        <w:t>an,</w:t>
      </w:r>
      <w:r w:rsidR="005E6B7B">
        <w:t xml:space="preserve"> </w:t>
      </w:r>
      <w:r>
        <w:t>von</w:t>
      </w:r>
      <w:r w:rsidR="005E6B7B">
        <w:t xml:space="preserve"> </w:t>
      </w:r>
      <w:r>
        <w:t>Kindheit</w:t>
      </w:r>
      <w:r w:rsidR="005E6B7B">
        <w:t xml:space="preserve"> </w:t>
      </w:r>
      <w:r>
        <w:t>an</w:t>
      </w:r>
      <w:r w:rsidR="005E6B7B">
        <w:t xml:space="preserve"> </w:t>
      </w:r>
      <w:r>
        <w:t>jederzeit</w:t>
      </w:r>
      <w:r w:rsidR="005E6B7B">
        <w:t xml:space="preserve"> </w:t>
      </w:r>
      <w:r>
        <w:t>so</w:t>
      </w:r>
      <w:r w:rsidR="005E6B7B">
        <w:t xml:space="preserve"> </w:t>
      </w:r>
      <w:r>
        <w:t>groß</w:t>
      </w:r>
      <w:r w:rsidR="005E6B7B">
        <w:t xml:space="preserve"> </w:t>
      </w:r>
      <w:r>
        <w:t>und</w:t>
      </w:r>
      <w:r w:rsidR="005E6B7B">
        <w:t xml:space="preserve"> </w:t>
      </w:r>
      <w:r>
        <w:t>stark</w:t>
      </w:r>
      <w:r w:rsidR="005E6B7B">
        <w:t xml:space="preserve"> </w:t>
      </w:r>
      <w:r>
        <w:t>gegen</w:t>
      </w:r>
      <w:r w:rsidR="005E6B7B">
        <w:t xml:space="preserve"> </w:t>
      </w:r>
      <w:r>
        <w:t>die</w:t>
      </w:r>
      <w:r w:rsidR="005E6B7B">
        <w:t xml:space="preserve"> </w:t>
      </w:r>
      <w:r>
        <w:t>ehrsame</w:t>
      </w:r>
      <w:r w:rsidR="005E6B7B">
        <w:t xml:space="preserve"> </w:t>
      </w:r>
      <w:r>
        <w:t>Eidgenossenschaft</w:t>
      </w:r>
      <w:r w:rsidR="005E6B7B">
        <w:t xml:space="preserve"> </w:t>
      </w:r>
      <w:r>
        <w:t>hegte,</w:t>
      </w:r>
      <w:r w:rsidR="005E6B7B">
        <w:t xml:space="preserve"> </w:t>
      </w:r>
      <w:r>
        <w:t>daß</w:t>
      </w:r>
      <w:r w:rsidR="005E6B7B">
        <w:t xml:space="preserve"> </w:t>
      </w:r>
      <w:r>
        <w:t>ich</w:t>
      </w:r>
      <w:r w:rsidR="005E6B7B">
        <w:t xml:space="preserve"> </w:t>
      </w:r>
      <w:r>
        <w:t>mich</w:t>
      </w:r>
      <w:r w:rsidR="005E6B7B">
        <w:t xml:space="preserve"> </w:t>
      </w:r>
      <w:r>
        <w:t>als</w:t>
      </w:r>
      <w:r w:rsidR="005E6B7B">
        <w:t xml:space="preserve"> </w:t>
      </w:r>
      <w:r>
        <w:t>Jüngling</w:t>
      </w:r>
      <w:r w:rsidR="005E6B7B">
        <w:t xml:space="preserve"> </w:t>
      </w:r>
      <w:r>
        <w:t>desto</w:t>
      </w:r>
      <w:r w:rsidR="005E6B7B">
        <w:t xml:space="preserve"> </w:t>
      </w:r>
      <w:r>
        <w:t>fleißiger</w:t>
      </w:r>
      <w:r w:rsidR="005E6B7B">
        <w:t xml:space="preserve"> </w:t>
      </w:r>
      <w:r>
        <w:t>in</w:t>
      </w:r>
      <w:r w:rsidR="005E6B7B">
        <w:t xml:space="preserve"> </w:t>
      </w:r>
      <w:r>
        <w:t>jeder</w:t>
      </w:r>
      <w:r w:rsidR="005E6B7B">
        <w:t xml:space="preserve"> </w:t>
      </w:r>
      <w:r>
        <w:t>Kunst</w:t>
      </w:r>
      <w:r w:rsidR="005E6B7B">
        <w:t xml:space="preserve"> </w:t>
      </w:r>
      <w:r>
        <w:t>und</w:t>
      </w:r>
      <w:r w:rsidR="005E6B7B">
        <w:t xml:space="preserve"> </w:t>
      </w:r>
      <w:r>
        <w:t>Wissenschaft</w:t>
      </w:r>
      <w:r w:rsidR="005E6B7B">
        <w:t xml:space="preserve"> </w:t>
      </w:r>
      <w:r>
        <w:t>übte</w:t>
      </w:r>
      <w:r w:rsidR="005E6B7B">
        <w:t xml:space="preserve"> </w:t>
      </w:r>
      <w:r>
        <w:t>zu</w:t>
      </w:r>
      <w:r w:rsidR="005E6B7B">
        <w:t xml:space="preserve"> </w:t>
      </w:r>
      <w:r>
        <w:t>dem</w:t>
      </w:r>
      <w:r w:rsidR="005E6B7B">
        <w:t xml:space="preserve"> </w:t>
      </w:r>
      <w:r>
        <w:t>Zweck</w:t>
      </w:r>
      <w:r w:rsidR="005E6B7B">
        <w:t xml:space="preserve"> </w:t>
      </w:r>
      <w:r>
        <w:t>rc.</w:t>
      </w:r>
      <w:r w:rsidR="005E6B7B">
        <w:t xml:space="preserve"> </w:t>
      </w:r>
      <w:r>
        <w:t>(Hier</w:t>
      </w:r>
      <w:r w:rsidR="005E6B7B">
        <w:t xml:space="preserve"> </w:t>
      </w:r>
      <w:r>
        <w:t>ist</w:t>
      </w:r>
      <w:r w:rsidR="005E6B7B">
        <w:t xml:space="preserve"> </w:t>
      </w:r>
      <w:r>
        <w:t>der</w:t>
      </w:r>
      <w:r w:rsidR="005E6B7B">
        <w:t xml:space="preserve"> </w:t>
      </w:r>
      <w:r>
        <w:t>Brief</w:t>
      </w:r>
      <w:r w:rsidR="005E6B7B">
        <w:t xml:space="preserve"> </w:t>
      </w:r>
      <w:r>
        <w:t>abgebrochen.)</w:t>
      </w:r>
    </w:p>
    <w:p w14:paraId="4B867AB2" w14:textId="635440EC" w:rsidR="00066F22" w:rsidRDefault="00066F22">
      <w:pPr>
        <w:spacing w:after="0" w:line="240" w:lineRule="auto"/>
        <w:rPr>
          <w:rFonts w:eastAsia="Times New Roman"/>
          <w:szCs w:val="24"/>
          <w:lang w:eastAsia="de-DE"/>
        </w:rPr>
      </w:pPr>
      <w:r>
        <w:br w:type="page"/>
      </w:r>
    </w:p>
    <w:p w14:paraId="324B7FF7" w14:textId="39FC5102" w:rsidR="005E6D2A" w:rsidRDefault="00066F22" w:rsidP="00066F22">
      <w:pPr>
        <w:pStyle w:val="berschrift1"/>
      </w:pPr>
      <w:r>
        <w:t>Briefe</w:t>
      </w:r>
      <w:r w:rsidR="005E6B7B">
        <w:t xml:space="preserve"> </w:t>
      </w:r>
      <w:r>
        <w:t>an</w:t>
      </w:r>
      <w:r w:rsidR="005E6B7B">
        <w:t xml:space="preserve"> </w:t>
      </w:r>
      <w:r>
        <w:t>Zwingli</w:t>
      </w:r>
    </w:p>
    <w:p w14:paraId="0BA7815C" w14:textId="77CE51D9" w:rsidR="005A628B" w:rsidRDefault="00066F22" w:rsidP="005A628B">
      <w:pPr>
        <w:pStyle w:val="berschrift2"/>
      </w:pPr>
      <w:r>
        <w:t>Jakobus,</w:t>
      </w:r>
      <w:r w:rsidR="005E6B7B">
        <w:t xml:space="preserve"> </w:t>
      </w:r>
      <w:r>
        <w:t>Leo</w:t>
      </w:r>
      <w:r w:rsidR="005E6B7B">
        <w:t xml:space="preserve"> </w:t>
      </w:r>
      <w:r>
        <w:t>(Oeconomus</w:t>
      </w:r>
      <w:r w:rsidR="005E6B7B">
        <w:t xml:space="preserve"> </w:t>
      </w:r>
      <w:r>
        <w:t>Capellae).</w:t>
      </w:r>
    </w:p>
    <w:p w14:paraId="7056D0FA" w14:textId="0A5A4079" w:rsidR="005A628B" w:rsidRDefault="005A628B" w:rsidP="005A628B">
      <w:pPr>
        <w:pStyle w:val="berschrift3"/>
      </w:pPr>
      <w:r>
        <w:t>Ohne</w:t>
      </w:r>
      <w:r w:rsidR="005E6B7B">
        <w:t xml:space="preserve"> </w:t>
      </w:r>
      <w:r>
        <w:t>Datum</w:t>
      </w:r>
    </w:p>
    <w:p w14:paraId="238207F9" w14:textId="750C7982" w:rsidR="00066F22" w:rsidRDefault="00066F22" w:rsidP="005A628B">
      <w:r>
        <w:t>Gnade</w:t>
      </w:r>
      <w:r w:rsidR="005E6B7B">
        <w:t xml:space="preserve"> </w:t>
      </w:r>
      <w:r>
        <w:t>und</w:t>
      </w:r>
      <w:r w:rsidR="005E6B7B">
        <w:t xml:space="preserve"> </w:t>
      </w:r>
      <w:r>
        <w:t>Friede</w:t>
      </w:r>
      <w:r w:rsidR="005E6B7B">
        <w:t xml:space="preserve"> </w:t>
      </w:r>
      <w:r>
        <w:t>von</w:t>
      </w:r>
      <w:r w:rsidR="005E6B7B">
        <w:t xml:space="preserve"> </w:t>
      </w:r>
      <w:r>
        <w:t>Gott.</w:t>
      </w:r>
      <w:r w:rsidR="005E6B7B">
        <w:t xml:space="preserve"> </w:t>
      </w:r>
      <w:r>
        <w:t>Ehrwürdiger,</w:t>
      </w:r>
      <w:r w:rsidR="005E6B7B">
        <w:t xml:space="preserve"> </w:t>
      </w:r>
      <w:r>
        <w:t>geliebter</w:t>
      </w:r>
      <w:r w:rsidR="005E6B7B">
        <w:t xml:space="preserve"> </w:t>
      </w:r>
      <w:r>
        <w:t>Herr</w:t>
      </w:r>
      <w:r w:rsidR="005E6B7B">
        <w:t xml:space="preserve"> </w:t>
      </w:r>
      <w:r>
        <w:t>und</w:t>
      </w:r>
      <w:r w:rsidR="005E6B7B">
        <w:t xml:space="preserve"> </w:t>
      </w:r>
      <w:r>
        <w:t>Bruder.</w:t>
      </w:r>
      <w:r w:rsidR="005E6B7B">
        <w:t xml:space="preserve"> </w:t>
      </w:r>
      <w:r>
        <w:t>Gott</w:t>
      </w:r>
      <w:r w:rsidR="005E6B7B">
        <w:t xml:space="preserve"> </w:t>
      </w:r>
      <w:r>
        <w:t>will</w:t>
      </w:r>
      <w:r w:rsidR="005E6B7B">
        <w:t xml:space="preserve"> </w:t>
      </w:r>
      <w:r>
        <w:t>alle</w:t>
      </w:r>
      <w:r w:rsidR="005E6B7B">
        <w:t xml:space="preserve"> </w:t>
      </w:r>
      <w:r>
        <w:t>die</w:t>
      </w:r>
      <w:r w:rsidR="005E6B7B">
        <w:t xml:space="preserve"> </w:t>
      </w:r>
      <w:r>
        <w:t>erhören,</w:t>
      </w:r>
      <w:r w:rsidR="005E6B7B">
        <w:t xml:space="preserve"> </w:t>
      </w:r>
      <w:r>
        <w:t>welche</w:t>
      </w:r>
      <w:r w:rsidR="005E6B7B">
        <w:t xml:space="preserve"> </w:t>
      </w:r>
      <w:r>
        <w:t>ihn</w:t>
      </w:r>
      <w:r w:rsidR="005E6B7B">
        <w:t xml:space="preserve"> </w:t>
      </w:r>
      <w:r>
        <w:t>von</w:t>
      </w:r>
      <w:r w:rsidR="005E6B7B">
        <w:t xml:space="preserve"> </w:t>
      </w:r>
      <w:r>
        <w:t>Herzen</w:t>
      </w:r>
      <w:r w:rsidR="005E6B7B">
        <w:t xml:space="preserve"> </w:t>
      </w:r>
      <w:r>
        <w:t>anrufen.</w:t>
      </w:r>
      <w:r w:rsidR="005E6B7B">
        <w:t xml:space="preserve"> </w:t>
      </w:r>
      <w:r>
        <w:t>Er</w:t>
      </w:r>
      <w:r w:rsidR="005E6B7B">
        <w:t xml:space="preserve"> </w:t>
      </w:r>
      <w:r>
        <w:t>hats</w:t>
      </w:r>
      <w:r w:rsidR="005E6B7B">
        <w:t xml:space="preserve"> </w:t>
      </w:r>
      <w:r>
        <w:t>auch</w:t>
      </w:r>
      <w:r w:rsidR="005E6B7B">
        <w:t xml:space="preserve"> </w:t>
      </w:r>
      <w:r>
        <w:t>an</w:t>
      </w:r>
      <w:r w:rsidR="005E6B7B">
        <w:t xml:space="preserve"> </w:t>
      </w:r>
      <w:r>
        <w:t>uns</w:t>
      </w:r>
      <w:r w:rsidR="005E6B7B">
        <w:t xml:space="preserve"> </w:t>
      </w:r>
      <w:r>
        <w:t>bezeugt.</w:t>
      </w:r>
      <w:r w:rsidR="005E6B7B">
        <w:t xml:space="preserve"> </w:t>
      </w:r>
      <w:r>
        <w:t>Wisset,</w:t>
      </w:r>
      <w:r w:rsidR="005E6B7B">
        <w:t xml:space="preserve"> </w:t>
      </w:r>
      <w:r>
        <w:t>geliebter</w:t>
      </w:r>
      <w:r w:rsidR="005E6B7B">
        <w:t xml:space="preserve"> </w:t>
      </w:r>
      <w:r>
        <w:t>Meister,</w:t>
      </w:r>
      <w:r w:rsidR="005E6B7B">
        <w:t xml:space="preserve"> </w:t>
      </w:r>
      <w:r>
        <w:t>daß</w:t>
      </w:r>
      <w:r w:rsidR="005E6B7B">
        <w:t xml:space="preserve"> </w:t>
      </w:r>
      <w:r>
        <w:t>es</w:t>
      </w:r>
      <w:r w:rsidR="005E6B7B">
        <w:t xml:space="preserve"> </w:t>
      </w:r>
      <w:r>
        <w:t>wohl</w:t>
      </w:r>
      <w:r w:rsidR="005E6B7B">
        <w:t xml:space="preserve"> </w:t>
      </w:r>
      <w:r>
        <w:t>und</w:t>
      </w:r>
      <w:r w:rsidR="005E6B7B">
        <w:t xml:space="preserve"> </w:t>
      </w:r>
      <w:r>
        <w:t>glücklich</w:t>
      </w:r>
      <w:r w:rsidR="005E6B7B">
        <w:t xml:space="preserve"> </w:t>
      </w:r>
      <w:r>
        <w:t>gegangen,</w:t>
      </w:r>
      <w:r w:rsidR="005E6B7B">
        <w:t xml:space="preserve"> </w:t>
      </w:r>
      <w:r>
        <w:t>und</w:t>
      </w:r>
      <w:r w:rsidR="005E6B7B">
        <w:t xml:space="preserve"> </w:t>
      </w:r>
      <w:r>
        <w:t>wir</w:t>
      </w:r>
      <w:r w:rsidR="005E6B7B">
        <w:t xml:space="preserve"> </w:t>
      </w:r>
      <w:r>
        <w:t>mit</w:t>
      </w:r>
      <w:r w:rsidR="005E6B7B">
        <w:t xml:space="preserve"> </w:t>
      </w:r>
      <w:r>
        <w:t>dem</w:t>
      </w:r>
      <w:r w:rsidR="005E6B7B">
        <w:t xml:space="preserve"> </w:t>
      </w:r>
      <w:r>
        <w:t>Abt</w:t>
      </w:r>
      <w:r w:rsidR="005E6B7B">
        <w:t xml:space="preserve"> </w:t>
      </w:r>
      <w:r>
        <w:t>sämmtlich</w:t>
      </w:r>
      <w:r w:rsidR="005E6B7B">
        <w:t xml:space="preserve"> </w:t>
      </w:r>
      <w:r>
        <w:t>einig</w:t>
      </w:r>
      <w:r w:rsidR="005E6B7B">
        <w:t xml:space="preserve"> </w:t>
      </w:r>
      <w:r>
        <w:t>wurden,</w:t>
      </w:r>
      <w:r w:rsidR="005E6B7B">
        <w:t xml:space="preserve"> </w:t>
      </w:r>
      <w:r>
        <w:t>das</w:t>
      </w:r>
      <w:r w:rsidR="005E6B7B">
        <w:t xml:space="preserve"> </w:t>
      </w:r>
      <w:r>
        <w:t>heilige</w:t>
      </w:r>
      <w:r w:rsidR="005E6B7B">
        <w:t xml:space="preserve"> </w:t>
      </w:r>
      <w:r>
        <w:t>Gotteswort</w:t>
      </w:r>
      <w:r w:rsidR="005E6B7B">
        <w:t xml:space="preserve"> </w:t>
      </w:r>
      <w:r>
        <w:t>anzunehmen</w:t>
      </w:r>
      <w:r w:rsidR="005E6B7B">
        <w:t xml:space="preserve"> </w:t>
      </w:r>
      <w:r>
        <w:t>und</w:t>
      </w:r>
      <w:r w:rsidR="005E6B7B">
        <w:t xml:space="preserve"> </w:t>
      </w:r>
      <w:r>
        <w:t>bei</w:t>
      </w:r>
      <w:r w:rsidR="005E6B7B">
        <w:t xml:space="preserve"> </w:t>
      </w:r>
      <w:r>
        <w:t>ihm</w:t>
      </w:r>
      <w:r w:rsidR="005E6B7B">
        <w:t xml:space="preserve"> </w:t>
      </w:r>
      <w:r>
        <w:t>zu</w:t>
      </w:r>
      <w:r w:rsidR="005E6B7B">
        <w:t xml:space="preserve"> </w:t>
      </w:r>
      <w:r>
        <w:t>sterben,</w:t>
      </w:r>
      <w:r w:rsidR="005E6B7B">
        <w:t xml:space="preserve"> </w:t>
      </w:r>
      <w:r>
        <w:t>sowie,</w:t>
      </w:r>
      <w:r w:rsidR="005E6B7B">
        <w:t xml:space="preserve"> </w:t>
      </w:r>
      <w:r>
        <w:t>daß</w:t>
      </w:r>
      <w:r w:rsidR="005E6B7B">
        <w:t xml:space="preserve"> </w:t>
      </w:r>
      <w:r>
        <w:t>in</w:t>
      </w:r>
      <w:r w:rsidR="005E6B7B">
        <w:t xml:space="preserve"> </w:t>
      </w:r>
      <w:r>
        <w:t>dieser</w:t>
      </w:r>
      <w:r w:rsidR="005E6B7B">
        <w:t xml:space="preserve"> </w:t>
      </w:r>
      <w:r>
        <w:t>Nacht</w:t>
      </w:r>
      <w:r w:rsidR="005E6B7B">
        <w:t xml:space="preserve"> </w:t>
      </w:r>
      <w:r>
        <w:t>noch</w:t>
      </w:r>
      <w:r w:rsidR="005E6B7B">
        <w:t xml:space="preserve"> </w:t>
      </w:r>
      <w:r>
        <w:t>die</w:t>
      </w:r>
      <w:r w:rsidR="005E6B7B">
        <w:t xml:space="preserve"> </w:t>
      </w:r>
      <w:r>
        <w:t>Bilder</w:t>
      </w:r>
      <w:r w:rsidR="005E6B7B">
        <w:t xml:space="preserve"> </w:t>
      </w:r>
      <w:r>
        <w:t>und</w:t>
      </w:r>
      <w:r w:rsidR="005E6B7B">
        <w:t xml:space="preserve"> </w:t>
      </w:r>
      <w:r>
        <w:t>aller</w:t>
      </w:r>
      <w:r w:rsidR="005E6B7B">
        <w:t xml:space="preserve"> </w:t>
      </w:r>
      <w:r>
        <w:t>Bilderdienst</w:t>
      </w:r>
      <w:r w:rsidR="005E6B7B">
        <w:t xml:space="preserve"> </w:t>
      </w:r>
      <w:r>
        <w:t>abgeschafft</w:t>
      </w:r>
      <w:r w:rsidR="005E6B7B">
        <w:t xml:space="preserve"> </w:t>
      </w:r>
      <w:r>
        <w:t>werden</w:t>
      </w:r>
      <w:r w:rsidR="005E6B7B">
        <w:t xml:space="preserve"> </w:t>
      </w:r>
      <w:r>
        <w:t>solle.</w:t>
      </w:r>
      <w:r w:rsidR="005E6B7B">
        <w:t xml:space="preserve"> </w:t>
      </w:r>
      <w:r>
        <w:t>Darum,</w:t>
      </w:r>
      <w:r w:rsidR="005E6B7B">
        <w:t xml:space="preserve"> </w:t>
      </w:r>
      <w:r>
        <w:t>lieber</w:t>
      </w:r>
      <w:r w:rsidR="005E6B7B">
        <w:t xml:space="preserve"> </w:t>
      </w:r>
      <w:r>
        <w:t>Herr</w:t>
      </w:r>
      <w:r w:rsidR="005E6B7B">
        <w:t xml:space="preserve"> </w:t>
      </w:r>
      <w:r>
        <w:t>und</w:t>
      </w:r>
      <w:r w:rsidR="005E6B7B">
        <w:t xml:space="preserve"> </w:t>
      </w:r>
      <w:r>
        <w:t>Bruder</w:t>
      </w:r>
      <w:r w:rsidR="005E6B7B">
        <w:t xml:space="preserve"> </w:t>
      </w:r>
      <w:r>
        <w:t>thut</w:t>
      </w:r>
      <w:r w:rsidR="005E6B7B">
        <w:t xml:space="preserve"> </w:t>
      </w:r>
      <w:r>
        <w:t>uns</w:t>
      </w:r>
      <w:r w:rsidR="005E6B7B">
        <w:t xml:space="preserve"> </w:t>
      </w:r>
      <w:r>
        <w:t>auch</w:t>
      </w:r>
      <w:r w:rsidR="005E6B7B">
        <w:t xml:space="preserve"> </w:t>
      </w:r>
      <w:r>
        <w:t>fernerhin</w:t>
      </w:r>
      <w:r w:rsidR="005E6B7B">
        <w:t xml:space="preserve"> </w:t>
      </w:r>
      <w:r>
        <w:t>so</w:t>
      </w:r>
      <w:r w:rsidR="005E6B7B">
        <w:t xml:space="preserve"> </w:t>
      </w:r>
      <w:r>
        <w:t>mit</w:t>
      </w:r>
      <w:r w:rsidR="005E6B7B">
        <w:t xml:space="preserve"> </w:t>
      </w:r>
      <w:r>
        <w:t>Rath</w:t>
      </w:r>
      <w:r w:rsidR="005E6B7B">
        <w:t xml:space="preserve"> </w:t>
      </w:r>
      <w:r>
        <w:t>und</w:t>
      </w:r>
      <w:r w:rsidR="005E6B7B">
        <w:t xml:space="preserve"> </w:t>
      </w:r>
      <w:r>
        <w:t>That</w:t>
      </w:r>
      <w:r w:rsidR="005E6B7B">
        <w:t xml:space="preserve"> </w:t>
      </w:r>
      <w:r>
        <w:t>wohl,</w:t>
      </w:r>
      <w:r w:rsidR="005E6B7B">
        <w:t xml:space="preserve"> </w:t>
      </w:r>
      <w:r>
        <w:t>und</w:t>
      </w:r>
      <w:r w:rsidR="005E6B7B">
        <w:t xml:space="preserve"> </w:t>
      </w:r>
      <w:r>
        <w:t>sendet</w:t>
      </w:r>
      <w:r w:rsidR="005E6B7B">
        <w:t xml:space="preserve"> </w:t>
      </w:r>
      <w:r>
        <w:t>uns</w:t>
      </w:r>
      <w:r w:rsidR="005E6B7B">
        <w:t xml:space="preserve"> </w:t>
      </w:r>
      <w:r>
        <w:t>alsbald</w:t>
      </w:r>
      <w:r w:rsidR="005E6B7B">
        <w:t xml:space="preserve"> </w:t>
      </w:r>
      <w:r>
        <w:t>einen</w:t>
      </w:r>
      <w:r w:rsidR="005E6B7B">
        <w:t xml:space="preserve"> </w:t>
      </w:r>
      <w:r>
        <w:t>geschickten</w:t>
      </w:r>
      <w:r w:rsidR="005E6B7B">
        <w:t xml:space="preserve"> </w:t>
      </w:r>
      <w:r>
        <w:t>Mann,</w:t>
      </w:r>
      <w:r w:rsidR="005E6B7B">
        <w:t xml:space="preserve"> </w:t>
      </w:r>
      <w:r>
        <w:t>der</w:t>
      </w:r>
      <w:r w:rsidR="005E6B7B">
        <w:t xml:space="preserve"> </w:t>
      </w:r>
      <w:r>
        <w:t>da</w:t>
      </w:r>
      <w:r w:rsidR="005E6B7B">
        <w:t xml:space="preserve"> </w:t>
      </w:r>
      <w:r>
        <w:t>lese</w:t>
      </w:r>
      <w:r w:rsidR="005E6B7B">
        <w:t xml:space="preserve"> </w:t>
      </w:r>
      <w:r>
        <w:t>und</w:t>
      </w:r>
      <w:r w:rsidR="005E6B7B">
        <w:t xml:space="preserve"> </w:t>
      </w:r>
      <w:r>
        <w:t>verkünde</w:t>
      </w:r>
      <w:r w:rsidR="005E6B7B">
        <w:t xml:space="preserve"> </w:t>
      </w:r>
      <w:r>
        <w:t>das</w:t>
      </w:r>
      <w:r w:rsidR="005E6B7B">
        <w:t xml:space="preserve"> </w:t>
      </w:r>
      <w:r>
        <w:t>Wort</w:t>
      </w:r>
      <w:r w:rsidR="005E6B7B">
        <w:t xml:space="preserve"> </w:t>
      </w:r>
      <w:r>
        <w:t>Gottes.</w:t>
      </w:r>
      <w:r w:rsidR="005E6B7B">
        <w:t xml:space="preserve"> </w:t>
      </w:r>
      <w:r>
        <w:t>Wir</w:t>
      </w:r>
      <w:r w:rsidR="005E6B7B">
        <w:t xml:space="preserve"> </w:t>
      </w:r>
      <w:r>
        <w:t>aber</w:t>
      </w:r>
      <w:r w:rsidR="005E6B7B">
        <w:t xml:space="preserve"> </w:t>
      </w:r>
      <w:r>
        <w:t>werden</w:t>
      </w:r>
      <w:r w:rsidR="005E6B7B">
        <w:t xml:space="preserve"> </w:t>
      </w:r>
      <w:r>
        <w:t>nach</w:t>
      </w:r>
      <w:r w:rsidR="005E6B7B">
        <w:t xml:space="preserve"> </w:t>
      </w:r>
      <w:r>
        <w:t>der</w:t>
      </w:r>
      <w:r w:rsidR="005E6B7B">
        <w:t xml:space="preserve"> </w:t>
      </w:r>
      <w:r>
        <w:t>Gnade,</w:t>
      </w:r>
      <w:r w:rsidR="005E6B7B">
        <w:t xml:space="preserve"> </w:t>
      </w:r>
      <w:r>
        <w:t>die</w:t>
      </w:r>
      <w:r w:rsidR="005E6B7B">
        <w:t xml:space="preserve"> </w:t>
      </w:r>
      <w:r>
        <w:t>Gott</w:t>
      </w:r>
      <w:r w:rsidR="005E6B7B">
        <w:t xml:space="preserve"> </w:t>
      </w:r>
      <w:r>
        <w:t>gibt,</w:t>
      </w:r>
      <w:r w:rsidR="005E6B7B">
        <w:t xml:space="preserve"> </w:t>
      </w:r>
      <w:r>
        <w:t>fleißig</w:t>
      </w:r>
      <w:r w:rsidR="005E6B7B">
        <w:t xml:space="preserve"> </w:t>
      </w:r>
      <w:r>
        <w:t>unsere</w:t>
      </w:r>
      <w:r w:rsidR="005E6B7B">
        <w:t xml:space="preserve"> </w:t>
      </w:r>
      <w:r>
        <w:t>Schuldigkeit</w:t>
      </w:r>
      <w:r w:rsidR="005E6B7B">
        <w:t xml:space="preserve"> </w:t>
      </w:r>
      <w:r>
        <w:t>thun,</w:t>
      </w:r>
      <w:r w:rsidR="005E6B7B">
        <w:t xml:space="preserve"> </w:t>
      </w:r>
      <w:r>
        <w:t>und</w:t>
      </w:r>
      <w:r w:rsidR="005E6B7B">
        <w:t xml:space="preserve"> </w:t>
      </w:r>
      <w:r>
        <w:t>den</w:t>
      </w:r>
      <w:r w:rsidR="005E6B7B">
        <w:t xml:space="preserve"> </w:t>
      </w:r>
      <w:r>
        <w:t>gebührenden</w:t>
      </w:r>
      <w:r w:rsidR="005E6B7B">
        <w:t xml:space="preserve"> </w:t>
      </w:r>
      <w:r>
        <w:t>Dank</w:t>
      </w:r>
      <w:r w:rsidR="005E6B7B">
        <w:t xml:space="preserve"> </w:t>
      </w:r>
      <w:r>
        <w:t>erstatten.</w:t>
      </w:r>
      <w:r w:rsidR="005E6B7B">
        <w:t xml:space="preserve"> </w:t>
      </w:r>
      <w:r>
        <w:t>Der</w:t>
      </w:r>
      <w:r w:rsidR="005E6B7B">
        <w:t xml:space="preserve"> </w:t>
      </w:r>
      <w:r>
        <w:t>Rathsbote</w:t>
      </w:r>
      <w:r w:rsidR="005E6B7B">
        <w:t xml:space="preserve"> </w:t>
      </w:r>
      <w:r>
        <w:t>kann</w:t>
      </w:r>
      <w:r w:rsidR="005E6B7B">
        <w:t xml:space="preserve"> </w:t>
      </w:r>
      <w:r>
        <w:t>euch</w:t>
      </w:r>
      <w:r w:rsidR="005E6B7B">
        <w:t xml:space="preserve"> </w:t>
      </w:r>
      <w:r>
        <w:t>den</w:t>
      </w:r>
      <w:r w:rsidR="005E6B7B">
        <w:t xml:space="preserve"> </w:t>
      </w:r>
      <w:r>
        <w:t>ganzen</w:t>
      </w:r>
      <w:r w:rsidR="005E6B7B">
        <w:t xml:space="preserve"> </w:t>
      </w:r>
      <w:r>
        <w:t>Hergang</w:t>
      </w:r>
      <w:r w:rsidR="005E6B7B">
        <w:t xml:space="preserve"> </w:t>
      </w:r>
      <w:r>
        <w:t>berichten.</w:t>
      </w:r>
      <w:r w:rsidR="005E6B7B">
        <w:t xml:space="preserve"> </w:t>
      </w:r>
      <w:r>
        <w:t>Gott</w:t>
      </w:r>
      <w:r w:rsidR="005E6B7B">
        <w:t xml:space="preserve"> </w:t>
      </w:r>
      <w:r>
        <w:t>sei</w:t>
      </w:r>
      <w:r w:rsidR="005E6B7B">
        <w:t xml:space="preserve"> </w:t>
      </w:r>
      <w:r>
        <w:t>Lob</w:t>
      </w:r>
      <w:r w:rsidR="005E6B7B">
        <w:t xml:space="preserve"> </w:t>
      </w:r>
      <w:r>
        <w:t>in</w:t>
      </w:r>
      <w:r w:rsidR="005E6B7B">
        <w:t xml:space="preserve"> </w:t>
      </w:r>
      <w:r>
        <w:t>Ewigkeit:</w:t>
      </w:r>
      <w:r w:rsidR="005E6B7B">
        <w:t xml:space="preserve"> </w:t>
      </w:r>
      <w:r>
        <w:t>Gott</w:t>
      </w:r>
      <w:r w:rsidR="005E6B7B">
        <w:t xml:space="preserve"> </w:t>
      </w:r>
      <w:r>
        <w:t>sei</w:t>
      </w:r>
      <w:r w:rsidR="005E6B7B">
        <w:t xml:space="preserve"> </w:t>
      </w:r>
      <w:r>
        <w:t>mit</w:t>
      </w:r>
      <w:r w:rsidR="005E6B7B">
        <w:t xml:space="preserve"> </w:t>
      </w:r>
      <w:r>
        <w:t>Euch.</w:t>
      </w:r>
      <w:r w:rsidR="005E6B7B">
        <w:t xml:space="preserve"> </w:t>
      </w:r>
      <w:r>
        <w:t>Am</w:t>
      </w:r>
      <w:r w:rsidR="005E6B7B">
        <w:t xml:space="preserve"> </w:t>
      </w:r>
      <w:r>
        <w:t>Montag</w:t>
      </w:r>
      <w:r w:rsidR="005E6B7B">
        <w:t xml:space="preserve"> </w:t>
      </w:r>
      <w:r>
        <w:t>nach</w:t>
      </w:r>
      <w:r w:rsidR="005E6B7B">
        <w:t xml:space="preserve"> </w:t>
      </w:r>
      <w:r>
        <w:t>Assumtionis.</w:t>
      </w:r>
    </w:p>
    <w:p w14:paraId="1EB2755E" w14:textId="77777777" w:rsidR="005A628B" w:rsidRDefault="005A628B">
      <w:pPr>
        <w:spacing w:after="0" w:line="240" w:lineRule="auto"/>
        <w:rPr>
          <w:rFonts w:asciiTheme="majorHAnsi" w:eastAsiaTheme="majorEastAsia" w:hAnsiTheme="majorHAnsi" w:cstheme="majorBidi"/>
          <w:color w:val="2E74B5" w:themeColor="accent1" w:themeShade="BF"/>
          <w:sz w:val="26"/>
          <w:szCs w:val="26"/>
        </w:rPr>
      </w:pPr>
      <w:r>
        <w:br w:type="page"/>
      </w:r>
    </w:p>
    <w:p w14:paraId="29522594" w14:textId="2B34FEBE" w:rsidR="005A628B" w:rsidRDefault="00066F22" w:rsidP="005A628B">
      <w:pPr>
        <w:pStyle w:val="berschrift2"/>
      </w:pPr>
      <w:r>
        <w:t>Farel,</w:t>
      </w:r>
      <w:r w:rsidR="005E6B7B">
        <w:t xml:space="preserve"> </w:t>
      </w:r>
      <w:r>
        <w:t>Wilhelm</w:t>
      </w:r>
    </w:p>
    <w:p w14:paraId="2198D817" w14:textId="5C19E329" w:rsidR="00066F22" w:rsidRDefault="00066F22" w:rsidP="005A628B">
      <w:pPr>
        <w:pStyle w:val="berschrift3"/>
      </w:pPr>
      <w:r>
        <w:rPr>
          <w:rStyle w:val="Fett"/>
        </w:rPr>
        <w:t>Orba,</w:t>
      </w:r>
      <w:r w:rsidR="005E6B7B">
        <w:rPr>
          <w:rStyle w:val="Fett"/>
        </w:rPr>
        <w:t xml:space="preserve"> </w:t>
      </w:r>
      <w:r>
        <w:rPr>
          <w:rStyle w:val="Fett"/>
        </w:rPr>
        <w:t>a.</w:t>
      </w:r>
      <w:r w:rsidR="005E6B7B">
        <w:rPr>
          <w:rStyle w:val="Fett"/>
        </w:rPr>
        <w:t xml:space="preserve"> </w:t>
      </w:r>
      <w:r>
        <w:rPr>
          <w:rStyle w:val="Fett"/>
        </w:rPr>
        <w:t>1531</w:t>
      </w:r>
    </w:p>
    <w:p w14:paraId="7FA6BC06" w14:textId="65AC6759" w:rsidR="00066F22" w:rsidRDefault="00066F22" w:rsidP="00066F22">
      <w:pPr>
        <w:pStyle w:val="StandardWeb"/>
      </w:pPr>
      <w:r>
        <w:t>Wie</w:t>
      </w:r>
      <w:r w:rsidR="005E6B7B">
        <w:t xml:space="preserve"> </w:t>
      </w:r>
      <w:r>
        <w:t>groß</w:t>
      </w:r>
      <w:r w:rsidR="005E6B7B">
        <w:t xml:space="preserve"> </w:t>
      </w:r>
      <w:r>
        <w:t>die</w:t>
      </w:r>
      <w:r w:rsidR="005E6B7B">
        <w:t xml:space="preserve"> </w:t>
      </w:r>
      <w:r>
        <w:t>Ernte,</w:t>
      </w:r>
      <w:r w:rsidR="005E6B7B">
        <w:t xml:space="preserve"> </w:t>
      </w:r>
      <w:r>
        <w:t>welches</w:t>
      </w:r>
      <w:r w:rsidR="005E6B7B">
        <w:t xml:space="preserve"> </w:t>
      </w:r>
      <w:r>
        <w:t>der</w:t>
      </w:r>
      <w:r w:rsidR="005E6B7B">
        <w:t xml:space="preserve"> </w:t>
      </w:r>
      <w:r>
        <w:t>Eifer</w:t>
      </w:r>
      <w:r w:rsidR="005E6B7B">
        <w:t xml:space="preserve"> </w:t>
      </w:r>
      <w:r>
        <w:t>des</w:t>
      </w:r>
      <w:r w:rsidR="005E6B7B">
        <w:t xml:space="preserve"> </w:t>
      </w:r>
      <w:r>
        <w:t>Volks</w:t>
      </w:r>
      <w:r w:rsidR="005E6B7B">
        <w:t xml:space="preserve"> </w:t>
      </w:r>
      <w:r>
        <w:t>für</w:t>
      </w:r>
      <w:r w:rsidR="005E6B7B">
        <w:t xml:space="preserve"> </w:t>
      </w:r>
      <w:r>
        <w:t>das</w:t>
      </w:r>
      <w:r w:rsidR="005E6B7B">
        <w:t xml:space="preserve"> </w:t>
      </w:r>
      <w:r>
        <w:t>Evangelium</w:t>
      </w:r>
      <w:r w:rsidR="005E6B7B">
        <w:t xml:space="preserve"> </w:t>
      </w:r>
      <w:r>
        <w:t>sei,</w:t>
      </w:r>
      <w:r w:rsidR="005E6B7B">
        <w:t xml:space="preserve"> </w:t>
      </w:r>
      <w:r>
        <w:t>dürfte</w:t>
      </w:r>
      <w:r w:rsidR="005E6B7B">
        <w:t xml:space="preserve"> </w:t>
      </w:r>
      <w:r>
        <w:t>Niemand</w:t>
      </w:r>
      <w:r w:rsidR="005E6B7B">
        <w:t xml:space="preserve"> </w:t>
      </w:r>
      <w:r>
        <w:t>leicht</w:t>
      </w:r>
      <w:r w:rsidR="005E6B7B">
        <w:t xml:space="preserve"> </w:t>
      </w:r>
      <w:r>
        <w:t>ausdrücken</w:t>
      </w:r>
      <w:r w:rsidR="005E6B7B">
        <w:t xml:space="preserve"> </w:t>
      </w:r>
      <w:r>
        <w:t>können.</w:t>
      </w:r>
      <w:r w:rsidR="005E6B7B">
        <w:t xml:space="preserve"> </w:t>
      </w:r>
      <w:r>
        <w:t>Gleichwie</w:t>
      </w:r>
      <w:r w:rsidR="005E6B7B">
        <w:t xml:space="preserve"> </w:t>
      </w:r>
      <w:r>
        <w:t>der</w:t>
      </w:r>
      <w:r w:rsidR="005E6B7B">
        <w:t xml:space="preserve"> </w:t>
      </w:r>
      <w:r>
        <w:t>Vater</w:t>
      </w:r>
      <w:r w:rsidR="005E6B7B">
        <w:t xml:space="preserve"> </w:t>
      </w:r>
      <w:r>
        <w:t>Deutschland</w:t>
      </w:r>
      <w:r w:rsidR="005E6B7B">
        <w:t xml:space="preserve"> </w:t>
      </w:r>
      <w:r>
        <w:t>gütig</w:t>
      </w:r>
      <w:r w:rsidR="005E6B7B">
        <w:t xml:space="preserve"> </w:t>
      </w:r>
      <w:r>
        <w:t>heimsuchte,</w:t>
      </w:r>
      <w:r w:rsidR="005E6B7B">
        <w:t xml:space="preserve"> </w:t>
      </w:r>
      <w:r>
        <w:t>so</w:t>
      </w:r>
      <w:r w:rsidR="005E6B7B">
        <w:t xml:space="preserve"> </w:t>
      </w:r>
      <w:r>
        <w:t>weist</w:t>
      </w:r>
      <w:r w:rsidR="005E6B7B">
        <w:t xml:space="preserve"> </w:t>
      </w:r>
      <w:r>
        <w:t>er</w:t>
      </w:r>
      <w:r w:rsidR="005E6B7B">
        <w:t xml:space="preserve"> </w:t>
      </w:r>
      <w:r>
        <w:t>auch</w:t>
      </w:r>
      <w:r w:rsidR="005E6B7B">
        <w:t xml:space="preserve"> </w:t>
      </w:r>
      <w:r>
        <w:t>Frankreich</w:t>
      </w:r>
      <w:r w:rsidR="005E6B7B">
        <w:t xml:space="preserve"> </w:t>
      </w:r>
      <w:r>
        <w:t>nicht</w:t>
      </w:r>
      <w:r w:rsidR="005E6B7B">
        <w:t xml:space="preserve"> </w:t>
      </w:r>
      <w:r>
        <w:t>als</w:t>
      </w:r>
      <w:r w:rsidR="005E6B7B">
        <w:t xml:space="preserve"> </w:t>
      </w:r>
      <w:r>
        <w:t>unwürdig</w:t>
      </w:r>
      <w:r w:rsidR="005E6B7B">
        <w:t xml:space="preserve"> </w:t>
      </w:r>
      <w:r>
        <w:t>ab.</w:t>
      </w:r>
      <w:r w:rsidR="005E6B7B">
        <w:t xml:space="preserve"> </w:t>
      </w:r>
      <w:r>
        <w:t>Doch</w:t>
      </w:r>
      <w:r w:rsidR="005E6B7B">
        <w:t xml:space="preserve"> </w:t>
      </w:r>
      <w:r>
        <w:t>müssen</w:t>
      </w:r>
      <w:r w:rsidR="005E6B7B">
        <w:t xml:space="preserve"> </w:t>
      </w:r>
      <w:r>
        <w:t>wir</w:t>
      </w:r>
      <w:r w:rsidR="005E6B7B">
        <w:t xml:space="preserve"> </w:t>
      </w:r>
      <w:r>
        <w:t>beweinen,</w:t>
      </w:r>
      <w:r w:rsidR="005E6B7B">
        <w:t xml:space="preserve"> </w:t>
      </w:r>
      <w:r>
        <w:t>daß</w:t>
      </w:r>
      <w:r w:rsidR="005E6B7B">
        <w:t xml:space="preserve"> </w:t>
      </w:r>
      <w:r>
        <w:t>der</w:t>
      </w:r>
      <w:r w:rsidR="005E6B7B">
        <w:t xml:space="preserve"> </w:t>
      </w:r>
      <w:r>
        <w:t>Arbeiter</w:t>
      </w:r>
      <w:r w:rsidR="005E6B7B">
        <w:t xml:space="preserve"> </w:t>
      </w:r>
      <w:r>
        <w:t>so</w:t>
      </w:r>
      <w:r w:rsidR="005E6B7B">
        <w:t xml:space="preserve"> </w:t>
      </w:r>
      <w:r>
        <w:t>wenige</w:t>
      </w:r>
      <w:r w:rsidR="005E6B7B">
        <w:t xml:space="preserve"> </w:t>
      </w:r>
      <w:r>
        <w:t>sind.</w:t>
      </w:r>
      <w:r w:rsidR="005E6B7B">
        <w:t xml:space="preserve"> </w:t>
      </w:r>
      <w:r>
        <w:t>Es</w:t>
      </w:r>
      <w:r w:rsidR="005E6B7B">
        <w:t xml:space="preserve"> </w:t>
      </w:r>
      <w:r>
        <w:t>kommen</w:t>
      </w:r>
      <w:r w:rsidR="005E6B7B">
        <w:t xml:space="preserve"> </w:t>
      </w:r>
      <w:r>
        <w:t>Viele</w:t>
      </w:r>
      <w:r w:rsidR="005E6B7B">
        <w:t xml:space="preserve"> </w:t>
      </w:r>
      <w:r>
        <w:t>herbei,</w:t>
      </w:r>
      <w:r w:rsidR="005E6B7B">
        <w:t xml:space="preserve"> </w:t>
      </w:r>
      <w:r>
        <w:t>die</w:t>
      </w:r>
      <w:r w:rsidR="005E6B7B">
        <w:t xml:space="preserve"> </w:t>
      </w:r>
      <w:r>
        <w:t>sich</w:t>
      </w:r>
      <w:r w:rsidR="005E6B7B">
        <w:t xml:space="preserve"> </w:t>
      </w:r>
      <w:r>
        <w:t>selbst</w:t>
      </w:r>
      <w:r w:rsidR="005E6B7B">
        <w:t xml:space="preserve"> </w:t>
      </w:r>
      <w:r>
        <w:t>suchen,</w:t>
      </w:r>
      <w:r w:rsidR="005E6B7B">
        <w:t xml:space="preserve"> </w:t>
      </w:r>
      <w:r>
        <w:t>nicht</w:t>
      </w:r>
      <w:r w:rsidR="005E6B7B">
        <w:t xml:space="preserve"> </w:t>
      </w:r>
      <w:r>
        <w:t>die</w:t>
      </w:r>
      <w:r w:rsidR="005E6B7B">
        <w:t xml:space="preserve"> </w:t>
      </w:r>
      <w:r>
        <w:t>Ehre</w:t>
      </w:r>
      <w:r w:rsidR="005E6B7B">
        <w:t xml:space="preserve"> </w:t>
      </w:r>
      <w:r>
        <w:t>Christi,</w:t>
      </w:r>
      <w:r w:rsidR="005E6B7B">
        <w:t xml:space="preserve"> </w:t>
      </w:r>
      <w:r>
        <w:t>und</w:t>
      </w:r>
      <w:r w:rsidR="005E6B7B">
        <w:t xml:space="preserve"> </w:t>
      </w:r>
      <w:r>
        <w:t>eilen</w:t>
      </w:r>
      <w:r w:rsidR="005E6B7B">
        <w:t xml:space="preserve"> </w:t>
      </w:r>
      <w:r>
        <w:t>zu</w:t>
      </w:r>
      <w:r w:rsidR="005E6B7B">
        <w:t xml:space="preserve"> </w:t>
      </w:r>
      <w:r>
        <w:t>lehren,</w:t>
      </w:r>
      <w:r w:rsidR="005E6B7B">
        <w:t xml:space="preserve"> </w:t>
      </w:r>
      <w:r>
        <w:t>bevor</w:t>
      </w:r>
      <w:r w:rsidR="005E6B7B">
        <w:t xml:space="preserve"> </w:t>
      </w:r>
      <w:r>
        <w:t>sie</w:t>
      </w:r>
      <w:r w:rsidR="005E6B7B">
        <w:t xml:space="preserve"> </w:t>
      </w:r>
      <w:r>
        <w:t>die</w:t>
      </w:r>
      <w:r w:rsidR="005E6B7B">
        <w:t xml:space="preserve"> </w:t>
      </w:r>
      <w:r>
        <w:t>Gründe</w:t>
      </w:r>
      <w:r w:rsidR="005E6B7B">
        <w:t xml:space="preserve"> </w:t>
      </w:r>
      <w:r>
        <w:t>des</w:t>
      </w:r>
      <w:r w:rsidR="005E6B7B">
        <w:t xml:space="preserve"> </w:t>
      </w:r>
      <w:r>
        <w:t>Glaubens</w:t>
      </w:r>
      <w:r w:rsidR="005E6B7B">
        <w:t xml:space="preserve"> </w:t>
      </w:r>
      <w:r>
        <w:t>gelernt</w:t>
      </w:r>
      <w:r w:rsidR="005E6B7B">
        <w:t xml:space="preserve"> </w:t>
      </w:r>
      <w:r>
        <w:t>haben,</w:t>
      </w:r>
      <w:r w:rsidR="005E6B7B">
        <w:t xml:space="preserve"> </w:t>
      </w:r>
      <w:r>
        <w:t>und</w:t>
      </w:r>
      <w:r w:rsidR="005E6B7B">
        <w:t xml:space="preserve"> </w:t>
      </w:r>
      <w:r>
        <w:t>wenn</w:t>
      </w:r>
      <w:r w:rsidR="005E6B7B">
        <w:t xml:space="preserve"> </w:t>
      </w:r>
      <w:r>
        <w:t>ich</w:t>
      </w:r>
      <w:r w:rsidR="005E6B7B">
        <w:t xml:space="preserve"> </w:t>
      </w:r>
      <w:r>
        <w:t>sie</w:t>
      </w:r>
      <w:r w:rsidR="005E6B7B">
        <w:t xml:space="preserve"> </w:t>
      </w:r>
      <w:r>
        <w:t>nicht</w:t>
      </w:r>
      <w:r w:rsidR="005E6B7B">
        <w:t xml:space="preserve"> </w:t>
      </w:r>
      <w:r>
        <w:t>zulasse,</w:t>
      </w:r>
      <w:r w:rsidR="005E6B7B">
        <w:t xml:space="preserve"> </w:t>
      </w:r>
      <w:r>
        <w:t>zürnen</w:t>
      </w:r>
      <w:r w:rsidR="005E6B7B">
        <w:t xml:space="preserve"> </w:t>
      </w:r>
      <w:r>
        <w:t>sie</w:t>
      </w:r>
      <w:r w:rsidR="005E6B7B">
        <w:t xml:space="preserve"> </w:t>
      </w:r>
      <w:r>
        <w:t>sehr.</w:t>
      </w:r>
      <w:r w:rsidR="005E6B7B">
        <w:t xml:space="preserve"> </w:t>
      </w:r>
      <w:r>
        <w:t>Allein</w:t>
      </w:r>
      <w:r w:rsidR="005E6B7B">
        <w:t xml:space="preserve"> </w:t>
      </w:r>
      <w:r>
        <w:t>es</w:t>
      </w:r>
      <w:r w:rsidR="005E6B7B">
        <w:t xml:space="preserve"> </w:t>
      </w:r>
      <w:r>
        <w:t>ist</w:t>
      </w:r>
      <w:r w:rsidR="005E6B7B">
        <w:t xml:space="preserve"> </w:t>
      </w:r>
      <w:r>
        <w:t>besser,</w:t>
      </w:r>
      <w:r w:rsidR="005E6B7B">
        <w:t xml:space="preserve"> </w:t>
      </w:r>
      <w:r>
        <w:t>diesen</w:t>
      </w:r>
      <w:r w:rsidR="005E6B7B">
        <w:t xml:space="preserve"> </w:t>
      </w:r>
      <w:r>
        <w:t>nicht</w:t>
      </w:r>
      <w:r w:rsidR="005E6B7B">
        <w:t xml:space="preserve"> </w:t>
      </w:r>
      <w:r>
        <w:t>zu</w:t>
      </w:r>
      <w:r w:rsidR="005E6B7B">
        <w:t xml:space="preserve"> </w:t>
      </w:r>
      <w:r>
        <w:t>gefallen,</w:t>
      </w:r>
      <w:r w:rsidR="005E6B7B">
        <w:t xml:space="preserve"> </w:t>
      </w:r>
      <w:r>
        <w:t>als</w:t>
      </w:r>
      <w:r w:rsidR="005E6B7B">
        <w:t xml:space="preserve"> </w:t>
      </w:r>
      <w:r>
        <w:t>Gott,</w:t>
      </w:r>
      <w:r w:rsidR="005E6B7B">
        <w:t xml:space="preserve"> </w:t>
      </w:r>
      <w:r>
        <w:t>und</w:t>
      </w:r>
      <w:r w:rsidR="005E6B7B">
        <w:t xml:space="preserve"> </w:t>
      </w:r>
      <w:r>
        <w:t>für</w:t>
      </w:r>
      <w:r w:rsidR="005E6B7B">
        <w:t xml:space="preserve"> </w:t>
      </w:r>
      <w:r>
        <w:t>das</w:t>
      </w:r>
      <w:r w:rsidR="005E6B7B">
        <w:t xml:space="preserve"> </w:t>
      </w:r>
      <w:r>
        <w:t>Volk</w:t>
      </w:r>
      <w:r w:rsidR="005E6B7B">
        <w:t xml:space="preserve"> </w:t>
      </w:r>
      <w:r>
        <w:t>nicht</w:t>
      </w:r>
      <w:r w:rsidR="005E6B7B">
        <w:t xml:space="preserve"> </w:t>
      </w:r>
      <w:r>
        <w:t>zu</w:t>
      </w:r>
      <w:r w:rsidR="005E6B7B">
        <w:t xml:space="preserve"> </w:t>
      </w:r>
      <w:r>
        <w:t>sorgen.</w:t>
      </w:r>
      <w:r w:rsidR="005E6B7B">
        <w:t xml:space="preserve"> </w:t>
      </w:r>
      <w:r>
        <w:t>Wir</w:t>
      </w:r>
      <w:r w:rsidR="005E6B7B">
        <w:t xml:space="preserve"> </w:t>
      </w:r>
      <w:r>
        <w:t>beriefen</w:t>
      </w:r>
      <w:r w:rsidR="005E6B7B">
        <w:t xml:space="preserve"> </w:t>
      </w:r>
      <w:r>
        <w:t>durch</w:t>
      </w:r>
      <w:r w:rsidR="005E6B7B">
        <w:t xml:space="preserve"> </w:t>
      </w:r>
      <w:r>
        <w:t>zahlreiche</w:t>
      </w:r>
      <w:r w:rsidR="005E6B7B">
        <w:t xml:space="preserve"> </w:t>
      </w:r>
      <w:r>
        <w:t>Briefe</w:t>
      </w:r>
      <w:r w:rsidR="005E6B7B">
        <w:t xml:space="preserve"> </w:t>
      </w:r>
      <w:r>
        <w:t>Gläubige,</w:t>
      </w:r>
      <w:r w:rsidR="005E6B7B">
        <w:t xml:space="preserve"> </w:t>
      </w:r>
      <w:r>
        <w:t>die</w:t>
      </w:r>
      <w:r w:rsidR="005E6B7B">
        <w:t xml:space="preserve"> </w:t>
      </w:r>
      <w:r>
        <w:t>zum</w:t>
      </w:r>
      <w:r w:rsidR="005E6B7B">
        <w:t xml:space="preserve"> </w:t>
      </w:r>
      <w:r>
        <w:t>Werk</w:t>
      </w:r>
      <w:r w:rsidR="005E6B7B">
        <w:t xml:space="preserve"> </w:t>
      </w:r>
      <w:r>
        <w:t>Gottes</w:t>
      </w:r>
      <w:r w:rsidR="005E6B7B">
        <w:t xml:space="preserve"> </w:t>
      </w:r>
      <w:r>
        <w:t>nicht</w:t>
      </w:r>
      <w:r w:rsidR="005E6B7B">
        <w:t xml:space="preserve"> </w:t>
      </w:r>
      <w:r>
        <w:t>untauglich</w:t>
      </w:r>
      <w:r w:rsidR="005E6B7B">
        <w:t xml:space="preserve"> </w:t>
      </w:r>
      <w:r>
        <w:t>sind.</w:t>
      </w:r>
      <w:r w:rsidR="005E6B7B">
        <w:t xml:space="preserve"> </w:t>
      </w:r>
      <w:r>
        <w:t>Aber</w:t>
      </w:r>
      <w:r w:rsidR="005E6B7B">
        <w:t xml:space="preserve"> </w:t>
      </w:r>
      <w:r>
        <w:t>die</w:t>
      </w:r>
      <w:r w:rsidR="005E6B7B">
        <w:t xml:space="preserve"> </w:t>
      </w:r>
      <w:r>
        <w:t>französische</w:t>
      </w:r>
      <w:r w:rsidR="005E6B7B">
        <w:t xml:space="preserve"> </w:t>
      </w:r>
      <w:r>
        <w:t>Ueppigkeit</w:t>
      </w:r>
      <w:r w:rsidR="005E6B7B">
        <w:t xml:space="preserve"> </w:t>
      </w:r>
      <w:r>
        <w:t>fesselt</w:t>
      </w:r>
      <w:r w:rsidR="005E6B7B">
        <w:t xml:space="preserve"> </w:t>
      </w:r>
      <w:r>
        <w:t>die</w:t>
      </w:r>
      <w:r w:rsidR="005E6B7B">
        <w:t xml:space="preserve"> </w:t>
      </w:r>
      <w:r>
        <w:t>Gefangenen</w:t>
      </w:r>
      <w:r w:rsidR="005E6B7B">
        <w:t xml:space="preserve"> </w:t>
      </w:r>
      <w:r>
        <w:t>dergestalt,</w:t>
      </w:r>
      <w:r w:rsidR="005E6B7B">
        <w:t xml:space="preserve"> </w:t>
      </w:r>
      <w:r>
        <w:t>daß</w:t>
      </w:r>
      <w:r w:rsidR="005E6B7B">
        <w:t xml:space="preserve"> </w:t>
      </w:r>
      <w:r>
        <w:t>sie</w:t>
      </w:r>
      <w:r w:rsidR="005E6B7B">
        <w:t xml:space="preserve"> </w:t>
      </w:r>
      <w:r>
        <w:t>lieber</w:t>
      </w:r>
      <w:r w:rsidR="005E6B7B">
        <w:t xml:space="preserve"> </w:t>
      </w:r>
      <w:r>
        <w:t>ohne</w:t>
      </w:r>
      <w:r w:rsidR="005E6B7B">
        <w:t xml:space="preserve"> </w:t>
      </w:r>
      <w:r>
        <w:t>Frucht</w:t>
      </w:r>
      <w:r w:rsidR="005E6B7B">
        <w:t xml:space="preserve"> </w:t>
      </w:r>
      <w:r>
        <w:t>umkommen,</w:t>
      </w:r>
      <w:r w:rsidR="005E6B7B">
        <w:t xml:space="preserve"> </w:t>
      </w:r>
      <w:r>
        <w:t>und</w:t>
      </w:r>
      <w:r w:rsidR="005E6B7B">
        <w:t xml:space="preserve"> </w:t>
      </w:r>
      <w:r>
        <w:t>schweigend</w:t>
      </w:r>
      <w:r w:rsidR="005E6B7B">
        <w:t xml:space="preserve"> </w:t>
      </w:r>
      <w:r>
        <w:t>unter</w:t>
      </w:r>
      <w:r w:rsidR="005E6B7B">
        <w:t xml:space="preserve"> </w:t>
      </w:r>
      <w:r>
        <w:t>den</w:t>
      </w:r>
      <w:r w:rsidR="005E6B7B">
        <w:t xml:space="preserve"> </w:t>
      </w:r>
      <w:r>
        <w:t>Tyrannen</w:t>
      </w:r>
      <w:r w:rsidR="005E6B7B">
        <w:t xml:space="preserve"> </w:t>
      </w:r>
      <w:r>
        <w:t>verborgen</w:t>
      </w:r>
      <w:r w:rsidR="005E6B7B">
        <w:t xml:space="preserve"> </w:t>
      </w:r>
      <w:r>
        <w:t>bleiben</w:t>
      </w:r>
      <w:r w:rsidR="005E6B7B">
        <w:t xml:space="preserve"> </w:t>
      </w:r>
      <w:r>
        <w:t>wollen,</w:t>
      </w:r>
      <w:r w:rsidR="005E6B7B">
        <w:t xml:space="preserve"> </w:t>
      </w:r>
      <w:r>
        <w:t>als</w:t>
      </w:r>
      <w:r w:rsidR="005E6B7B">
        <w:t xml:space="preserve"> </w:t>
      </w:r>
      <w:r>
        <w:t>Christum</w:t>
      </w:r>
      <w:r w:rsidR="005E6B7B">
        <w:t xml:space="preserve"> </w:t>
      </w:r>
      <w:r>
        <w:t>öffentlich</w:t>
      </w:r>
      <w:r w:rsidR="005E6B7B">
        <w:t xml:space="preserve"> </w:t>
      </w:r>
      <w:r>
        <w:t>bekennen;</w:t>
      </w:r>
      <w:r w:rsidR="005E6B7B">
        <w:t xml:space="preserve"> </w:t>
      </w:r>
      <w:r>
        <w:t>dieß</w:t>
      </w:r>
      <w:r w:rsidR="005E6B7B">
        <w:t xml:space="preserve"> </w:t>
      </w:r>
      <w:r>
        <w:t>erfuhr</w:t>
      </w:r>
      <w:r w:rsidR="005E6B7B">
        <w:t xml:space="preserve"> </w:t>
      </w:r>
      <w:r>
        <w:t>der</w:t>
      </w:r>
      <w:r w:rsidR="005E6B7B">
        <w:t xml:space="preserve"> </w:t>
      </w:r>
      <w:r>
        <w:t>fromme</w:t>
      </w:r>
      <w:r w:rsidR="005E6B7B">
        <w:t xml:space="preserve"> </w:t>
      </w:r>
      <w:r>
        <w:t>Bruder,</w:t>
      </w:r>
      <w:r w:rsidR="005E6B7B">
        <w:t xml:space="preserve"> </w:t>
      </w:r>
      <w:r>
        <w:t>Petrus</w:t>
      </w:r>
      <w:r w:rsidR="005E6B7B">
        <w:t xml:space="preserve"> </w:t>
      </w:r>
      <w:r>
        <w:t>Toussanus,</w:t>
      </w:r>
      <w:r w:rsidR="005E6B7B">
        <w:t xml:space="preserve"> </w:t>
      </w:r>
      <w:r>
        <w:t>der</w:t>
      </w:r>
      <w:r w:rsidR="005E6B7B">
        <w:t xml:space="preserve"> </w:t>
      </w:r>
      <w:r>
        <w:t>nun</w:t>
      </w:r>
      <w:r w:rsidR="005E6B7B">
        <w:t xml:space="preserve"> </w:t>
      </w:r>
      <w:r>
        <w:t>hier</w:t>
      </w:r>
      <w:r w:rsidR="005E6B7B">
        <w:t xml:space="preserve"> </w:t>
      </w:r>
      <w:r>
        <w:t>lebt,</w:t>
      </w:r>
      <w:r w:rsidR="005E6B7B">
        <w:t xml:space="preserve"> </w:t>
      </w:r>
      <w:r>
        <w:t>den</w:t>
      </w:r>
      <w:r w:rsidR="005E6B7B">
        <w:t xml:space="preserve"> </w:t>
      </w:r>
      <w:r>
        <w:t>Oecolampadius</w:t>
      </w:r>
      <w:r w:rsidR="005E6B7B">
        <w:t xml:space="preserve"> </w:t>
      </w:r>
      <w:r>
        <w:t>öfters</w:t>
      </w:r>
      <w:r w:rsidR="005E6B7B">
        <w:t xml:space="preserve"> </w:t>
      </w:r>
      <w:r>
        <w:t>hieher</w:t>
      </w:r>
      <w:r w:rsidR="005E6B7B">
        <w:t xml:space="preserve"> </w:t>
      </w:r>
      <w:r>
        <w:t>in</w:t>
      </w:r>
      <w:r w:rsidR="005E6B7B">
        <w:t xml:space="preserve"> </w:t>
      </w:r>
      <w:r>
        <w:t>Briefen</w:t>
      </w:r>
      <w:r w:rsidR="005E6B7B">
        <w:t xml:space="preserve"> </w:t>
      </w:r>
      <w:r>
        <w:t>berief,</w:t>
      </w:r>
      <w:r w:rsidR="005E6B7B">
        <w:t xml:space="preserve"> </w:t>
      </w:r>
      <w:r>
        <w:t>welchen</w:t>
      </w:r>
      <w:r w:rsidR="005E6B7B">
        <w:t xml:space="preserve"> </w:t>
      </w:r>
      <w:r>
        <w:t>wir</w:t>
      </w:r>
      <w:r w:rsidR="005E6B7B">
        <w:t xml:space="preserve"> </w:t>
      </w:r>
      <w:r>
        <w:t>selbst</w:t>
      </w:r>
      <w:r w:rsidR="005E6B7B">
        <w:t xml:space="preserve"> </w:t>
      </w:r>
      <w:r>
        <w:t>häufig</w:t>
      </w:r>
      <w:r w:rsidR="005E6B7B">
        <w:t xml:space="preserve"> </w:t>
      </w:r>
      <w:r>
        <w:t>noch</w:t>
      </w:r>
      <w:r w:rsidR="005E6B7B">
        <w:t xml:space="preserve"> </w:t>
      </w:r>
      <w:r>
        <w:t>solche</w:t>
      </w:r>
      <w:r w:rsidR="005E6B7B">
        <w:t xml:space="preserve"> </w:t>
      </w:r>
      <w:r>
        <w:t>beifügten.</w:t>
      </w:r>
      <w:r w:rsidR="005E6B7B">
        <w:t xml:space="preserve"> </w:t>
      </w:r>
      <w:r>
        <w:t>Doch</w:t>
      </w:r>
      <w:r w:rsidR="005E6B7B">
        <w:t xml:space="preserve"> </w:t>
      </w:r>
      <w:r>
        <w:t>ließ</w:t>
      </w:r>
      <w:r w:rsidR="005E6B7B">
        <w:t xml:space="preserve"> </w:t>
      </w:r>
      <w:r>
        <w:t>er</w:t>
      </w:r>
      <w:r w:rsidR="005E6B7B">
        <w:t xml:space="preserve"> </w:t>
      </w:r>
      <w:r>
        <w:t>sich</w:t>
      </w:r>
      <w:r w:rsidR="005E6B7B">
        <w:t xml:space="preserve"> </w:t>
      </w:r>
      <w:r>
        <w:t>nie</w:t>
      </w:r>
      <w:r w:rsidR="005E6B7B">
        <w:t xml:space="preserve"> </w:t>
      </w:r>
      <w:r>
        <w:t>bewegen,</w:t>
      </w:r>
      <w:r w:rsidR="005E6B7B">
        <w:t xml:space="preserve"> </w:t>
      </w:r>
      <w:r>
        <w:t>bis</w:t>
      </w:r>
      <w:r w:rsidR="005E6B7B">
        <w:t xml:space="preserve"> </w:t>
      </w:r>
      <w:r>
        <w:t>er</w:t>
      </w:r>
      <w:r w:rsidR="005E6B7B">
        <w:t xml:space="preserve"> </w:t>
      </w:r>
      <w:r>
        <w:t>von</w:t>
      </w:r>
      <w:r w:rsidR="005E6B7B">
        <w:t xml:space="preserve"> </w:t>
      </w:r>
      <w:r>
        <w:t>den</w:t>
      </w:r>
      <w:r w:rsidR="005E6B7B">
        <w:t xml:space="preserve"> </w:t>
      </w:r>
      <w:r>
        <w:t>Franzosen</w:t>
      </w:r>
      <w:r w:rsidR="005E6B7B">
        <w:t xml:space="preserve"> </w:t>
      </w:r>
      <w:r>
        <w:t>vertreiben</w:t>
      </w:r>
      <w:r w:rsidR="005E6B7B">
        <w:t xml:space="preserve"> </w:t>
      </w:r>
      <w:r>
        <w:t>sich</w:t>
      </w:r>
      <w:r w:rsidR="005E6B7B">
        <w:t xml:space="preserve"> </w:t>
      </w:r>
      <w:r>
        <w:t>zu</w:t>
      </w:r>
      <w:r w:rsidR="005E6B7B">
        <w:t xml:space="preserve"> </w:t>
      </w:r>
      <w:r>
        <w:t>dir</w:t>
      </w:r>
      <w:r w:rsidR="005E6B7B">
        <w:t xml:space="preserve"> </w:t>
      </w:r>
      <w:r>
        <w:t>begab.</w:t>
      </w:r>
      <w:r w:rsidR="005E6B7B">
        <w:t xml:space="preserve"> </w:t>
      </w:r>
      <w:r>
        <w:t>Insoweit</w:t>
      </w:r>
      <w:r w:rsidR="005E6B7B">
        <w:t xml:space="preserve"> </w:t>
      </w:r>
      <w:r>
        <w:t>du</w:t>
      </w:r>
      <w:r w:rsidR="005E6B7B">
        <w:t xml:space="preserve"> </w:t>
      </w:r>
      <w:r>
        <w:t>ihn</w:t>
      </w:r>
      <w:r w:rsidR="005E6B7B">
        <w:t xml:space="preserve"> </w:t>
      </w:r>
      <w:r>
        <w:t>daher</w:t>
      </w:r>
      <w:r w:rsidR="005E6B7B">
        <w:t xml:space="preserve"> </w:t>
      </w:r>
      <w:r>
        <w:t>als</w:t>
      </w:r>
      <w:r w:rsidR="005E6B7B">
        <w:t xml:space="preserve"> </w:t>
      </w:r>
      <w:r>
        <w:t>tauglich</w:t>
      </w:r>
      <w:r w:rsidR="005E6B7B">
        <w:t xml:space="preserve"> </w:t>
      </w:r>
      <w:r>
        <w:t>erkennst,</w:t>
      </w:r>
      <w:r w:rsidR="005E6B7B">
        <w:t xml:space="preserve"> </w:t>
      </w:r>
      <w:r>
        <w:t>treibe</w:t>
      </w:r>
      <w:r w:rsidR="005E6B7B">
        <w:t xml:space="preserve"> </w:t>
      </w:r>
      <w:r>
        <w:t>ihn</w:t>
      </w:r>
      <w:r w:rsidR="005E6B7B">
        <w:t xml:space="preserve"> </w:t>
      </w:r>
      <w:r>
        <w:t>an,</w:t>
      </w:r>
      <w:r w:rsidR="005E6B7B">
        <w:t xml:space="preserve"> </w:t>
      </w:r>
      <w:r>
        <w:t>im</w:t>
      </w:r>
      <w:r w:rsidR="005E6B7B">
        <w:t xml:space="preserve"> </w:t>
      </w:r>
      <w:r>
        <w:t>Weinberge</w:t>
      </w:r>
      <w:r w:rsidR="005E6B7B">
        <w:t xml:space="preserve"> </w:t>
      </w:r>
      <w:r>
        <w:t>des</w:t>
      </w:r>
      <w:r w:rsidR="005E6B7B">
        <w:t xml:space="preserve"> </w:t>
      </w:r>
      <w:r>
        <w:t>Herrn</w:t>
      </w:r>
      <w:r w:rsidR="005E6B7B">
        <w:t xml:space="preserve"> </w:t>
      </w:r>
      <w:r>
        <w:t>eifrig</w:t>
      </w:r>
      <w:r w:rsidR="005E6B7B">
        <w:t xml:space="preserve"> </w:t>
      </w:r>
      <w:r>
        <w:t>und</w:t>
      </w:r>
      <w:r w:rsidR="005E6B7B">
        <w:t xml:space="preserve"> </w:t>
      </w:r>
      <w:r>
        <w:t>munter</w:t>
      </w:r>
      <w:r w:rsidR="005E6B7B">
        <w:t xml:space="preserve"> </w:t>
      </w:r>
      <w:r>
        <w:t>zu</w:t>
      </w:r>
      <w:r w:rsidR="005E6B7B">
        <w:t xml:space="preserve"> </w:t>
      </w:r>
      <w:r>
        <w:t>arbeiten:</w:t>
      </w:r>
      <w:r w:rsidR="005E6B7B">
        <w:t xml:space="preserve"> </w:t>
      </w:r>
      <w:r>
        <w:t>er</w:t>
      </w:r>
      <w:r w:rsidR="005E6B7B">
        <w:t xml:space="preserve"> </w:t>
      </w:r>
      <w:r>
        <w:t>möge</w:t>
      </w:r>
      <w:r w:rsidR="005E6B7B">
        <w:t xml:space="preserve"> </w:t>
      </w:r>
      <w:r>
        <w:t>durch</w:t>
      </w:r>
      <w:r w:rsidR="005E6B7B">
        <w:t xml:space="preserve"> </w:t>
      </w:r>
      <w:r>
        <w:t>Eifer</w:t>
      </w:r>
      <w:r w:rsidR="005E6B7B">
        <w:t xml:space="preserve"> </w:t>
      </w:r>
      <w:r>
        <w:t>und</w:t>
      </w:r>
      <w:r w:rsidR="005E6B7B">
        <w:t xml:space="preserve"> </w:t>
      </w:r>
      <w:r>
        <w:t>Fleiß</w:t>
      </w:r>
      <w:r w:rsidR="005E6B7B">
        <w:t xml:space="preserve"> </w:t>
      </w:r>
      <w:r>
        <w:t>ersetzen,</w:t>
      </w:r>
      <w:r w:rsidR="005E6B7B">
        <w:t xml:space="preserve"> </w:t>
      </w:r>
      <w:r>
        <w:t>was</w:t>
      </w:r>
      <w:r w:rsidR="005E6B7B">
        <w:t xml:space="preserve"> </w:t>
      </w:r>
      <w:r>
        <w:t>er</w:t>
      </w:r>
      <w:r w:rsidR="005E6B7B">
        <w:t xml:space="preserve"> </w:t>
      </w:r>
      <w:r>
        <w:t>bei</w:t>
      </w:r>
      <w:r w:rsidR="005E6B7B">
        <w:t xml:space="preserve"> </w:t>
      </w:r>
      <w:r>
        <w:t>seinem</w:t>
      </w:r>
      <w:r w:rsidR="005E6B7B">
        <w:t xml:space="preserve"> </w:t>
      </w:r>
      <w:r>
        <w:t>langen</w:t>
      </w:r>
      <w:r w:rsidR="005E6B7B">
        <w:t xml:space="preserve"> </w:t>
      </w:r>
      <w:r>
        <w:t>Ruhen</w:t>
      </w:r>
      <w:r w:rsidR="005E6B7B">
        <w:t xml:space="preserve"> </w:t>
      </w:r>
      <w:r>
        <w:t>vorbeiließ.</w:t>
      </w:r>
      <w:r w:rsidR="005E6B7B">
        <w:t xml:space="preserve"> </w:t>
      </w:r>
      <w:r>
        <w:t>Ich</w:t>
      </w:r>
      <w:r w:rsidR="005E6B7B">
        <w:t xml:space="preserve"> </w:t>
      </w:r>
      <w:r>
        <w:t>will</w:t>
      </w:r>
      <w:r w:rsidR="005E6B7B">
        <w:t xml:space="preserve"> </w:t>
      </w:r>
      <w:r>
        <w:t>dich</w:t>
      </w:r>
      <w:r w:rsidR="005E6B7B">
        <w:t xml:space="preserve"> </w:t>
      </w:r>
      <w:r>
        <w:t>nicht</w:t>
      </w:r>
      <w:r w:rsidR="005E6B7B">
        <w:t xml:space="preserve"> </w:t>
      </w:r>
      <w:r>
        <w:t>mit</w:t>
      </w:r>
      <w:r w:rsidR="005E6B7B">
        <w:t xml:space="preserve"> </w:t>
      </w:r>
      <w:r>
        <w:t>Mehrerem</w:t>
      </w:r>
      <w:r w:rsidR="005E6B7B">
        <w:t xml:space="preserve"> </w:t>
      </w:r>
      <w:r>
        <w:t>hinhalten,</w:t>
      </w:r>
      <w:r w:rsidR="005E6B7B">
        <w:t xml:space="preserve"> </w:t>
      </w:r>
      <w:r>
        <w:t>der</w:t>
      </w:r>
      <w:r w:rsidR="005E6B7B">
        <w:t xml:space="preserve"> </w:t>
      </w:r>
      <w:r>
        <w:t>du</w:t>
      </w:r>
      <w:r w:rsidR="005E6B7B">
        <w:t xml:space="preserve"> </w:t>
      </w:r>
      <w:r>
        <w:t>mit</w:t>
      </w:r>
      <w:r w:rsidR="005E6B7B">
        <w:t xml:space="preserve"> </w:t>
      </w:r>
      <w:r>
        <w:t>so</w:t>
      </w:r>
      <w:r w:rsidR="005E6B7B">
        <w:t xml:space="preserve"> </w:t>
      </w:r>
      <w:r>
        <w:t>Schwierigem</w:t>
      </w:r>
      <w:r w:rsidR="005E6B7B">
        <w:t xml:space="preserve"> </w:t>
      </w:r>
      <w:r>
        <w:t>beschäftigt</w:t>
      </w:r>
      <w:r w:rsidR="005E6B7B">
        <w:t xml:space="preserve"> </w:t>
      </w:r>
      <w:r>
        <w:t>bist.</w:t>
      </w:r>
      <w:r w:rsidR="005E6B7B">
        <w:t xml:space="preserve"> </w:t>
      </w:r>
      <w:r>
        <w:t>Der</w:t>
      </w:r>
      <w:r w:rsidR="005E6B7B">
        <w:t xml:space="preserve"> </w:t>
      </w:r>
      <w:r>
        <w:t>Herr</w:t>
      </w:r>
      <w:r w:rsidR="005E6B7B">
        <w:t xml:space="preserve"> </w:t>
      </w:r>
      <w:r>
        <w:t>gebe,</w:t>
      </w:r>
      <w:r w:rsidR="005E6B7B">
        <w:t xml:space="preserve"> </w:t>
      </w:r>
      <w:r>
        <w:t>daß</w:t>
      </w:r>
      <w:r w:rsidR="005E6B7B">
        <w:t xml:space="preserve"> </w:t>
      </w:r>
      <w:r>
        <w:t>du</w:t>
      </w:r>
      <w:r w:rsidR="005E6B7B">
        <w:t xml:space="preserve"> </w:t>
      </w:r>
      <w:r>
        <w:t>es</w:t>
      </w:r>
      <w:r w:rsidR="005E6B7B">
        <w:t xml:space="preserve"> </w:t>
      </w:r>
      <w:r>
        <w:t>gewissenhaft</w:t>
      </w:r>
      <w:r w:rsidR="005E6B7B">
        <w:t xml:space="preserve"> </w:t>
      </w:r>
      <w:r>
        <w:t>vollführest,</w:t>
      </w:r>
      <w:r w:rsidR="005E6B7B">
        <w:t xml:space="preserve"> </w:t>
      </w:r>
      <w:r>
        <w:t>und</w:t>
      </w:r>
      <w:r w:rsidR="005E6B7B">
        <w:t xml:space="preserve"> </w:t>
      </w:r>
      <w:r>
        <w:t>gebrauche</w:t>
      </w:r>
      <w:r w:rsidR="005E6B7B">
        <w:t xml:space="preserve"> </w:t>
      </w:r>
      <w:r>
        <w:t>dich</w:t>
      </w:r>
      <w:r w:rsidR="005E6B7B">
        <w:t xml:space="preserve"> </w:t>
      </w:r>
      <w:r>
        <w:t>als</w:t>
      </w:r>
      <w:r w:rsidR="005E6B7B">
        <w:t xml:space="preserve"> </w:t>
      </w:r>
      <w:r>
        <w:t>seinen</w:t>
      </w:r>
      <w:r w:rsidR="005E6B7B">
        <w:t xml:space="preserve"> </w:t>
      </w:r>
      <w:r>
        <w:t>Diener</w:t>
      </w:r>
      <w:r w:rsidR="005E6B7B">
        <w:t xml:space="preserve"> </w:t>
      </w:r>
      <w:r>
        <w:t>noch</w:t>
      </w:r>
      <w:r w:rsidR="005E6B7B">
        <w:t xml:space="preserve"> </w:t>
      </w:r>
      <w:r>
        <w:t>länger</w:t>
      </w:r>
      <w:r w:rsidR="005E6B7B">
        <w:t xml:space="preserve"> </w:t>
      </w:r>
      <w:r>
        <w:t>zu</w:t>
      </w:r>
      <w:r w:rsidR="005E6B7B">
        <w:t xml:space="preserve"> </w:t>
      </w:r>
      <w:r>
        <w:t>seinem</w:t>
      </w:r>
      <w:r w:rsidR="005E6B7B">
        <w:t xml:space="preserve"> </w:t>
      </w:r>
      <w:r>
        <w:t>Ruhme.</w:t>
      </w:r>
    </w:p>
    <w:p w14:paraId="36845BE6" w14:textId="33D07853" w:rsidR="005A628B" w:rsidRDefault="005A628B" w:rsidP="005A628B">
      <w:pPr>
        <w:pStyle w:val="berschrift3"/>
        <w:rPr>
          <w:lang w:eastAsia="de-DE"/>
        </w:rPr>
      </w:pPr>
      <w:r>
        <w:rPr>
          <w:rStyle w:val="Fett"/>
        </w:rPr>
        <w:t>Grandisson,</w:t>
      </w:r>
      <w:r w:rsidR="005E6B7B">
        <w:rPr>
          <w:rStyle w:val="Fett"/>
        </w:rPr>
        <w:t xml:space="preserve"> </w:t>
      </w:r>
      <w:r>
        <w:rPr>
          <w:rStyle w:val="Fett"/>
        </w:rPr>
        <w:t>d.</w:t>
      </w:r>
      <w:r w:rsidR="005E6B7B">
        <w:rPr>
          <w:rStyle w:val="Fett"/>
        </w:rPr>
        <w:t xml:space="preserve"> </w:t>
      </w:r>
      <w:r>
        <w:rPr>
          <w:rStyle w:val="Fett"/>
        </w:rPr>
        <w:t>1.</w:t>
      </w:r>
      <w:r w:rsidR="005E6B7B">
        <w:rPr>
          <w:rStyle w:val="Fett"/>
        </w:rPr>
        <w:t xml:space="preserve"> </w:t>
      </w:r>
      <w:r>
        <w:rPr>
          <w:rStyle w:val="Fett"/>
        </w:rPr>
        <w:t>Oktbr,</w:t>
      </w:r>
      <w:r w:rsidR="005E6B7B">
        <w:rPr>
          <w:rStyle w:val="Fett"/>
        </w:rPr>
        <w:t xml:space="preserve"> </w:t>
      </w:r>
      <w:r>
        <w:rPr>
          <w:rStyle w:val="Fett"/>
        </w:rPr>
        <w:t>1531</w:t>
      </w:r>
    </w:p>
    <w:p w14:paraId="0EC669B0" w14:textId="065DDE13" w:rsidR="005A628B" w:rsidRDefault="005A628B" w:rsidP="005A628B">
      <w:pPr>
        <w:pStyle w:val="StandardWeb"/>
      </w:pPr>
      <w:r>
        <w:t>Heil</w:t>
      </w:r>
      <w:r w:rsidR="005E6B7B">
        <w:t xml:space="preserve"> </w:t>
      </w:r>
      <w:r>
        <w:t>Gnade</w:t>
      </w:r>
      <w:r w:rsidR="005E6B7B">
        <w:t xml:space="preserve"> </w:t>
      </w:r>
      <w:r>
        <w:t>und</w:t>
      </w:r>
      <w:r w:rsidR="005E6B7B">
        <w:t xml:space="preserve"> </w:t>
      </w:r>
      <w:r>
        <w:t>Friede</w:t>
      </w:r>
      <w:r w:rsidR="005E6B7B">
        <w:t xml:space="preserve"> </w:t>
      </w:r>
      <w:r>
        <w:t>von</w:t>
      </w:r>
      <w:r w:rsidR="005E6B7B">
        <w:t xml:space="preserve"> </w:t>
      </w:r>
      <w:r>
        <w:t>Gott</w:t>
      </w:r>
      <w:r w:rsidR="005E6B7B">
        <w:t xml:space="preserve"> </w:t>
      </w:r>
      <w:r>
        <w:t>unsrem</w:t>
      </w:r>
      <w:r w:rsidR="005E6B7B">
        <w:t xml:space="preserve"> </w:t>
      </w:r>
      <w:r>
        <w:t>Vater.</w:t>
      </w:r>
      <w:r w:rsidR="005E6B7B">
        <w:t xml:space="preserve"> </w:t>
      </w:r>
      <w:r>
        <w:t>Durch</w:t>
      </w:r>
      <w:r w:rsidR="005E6B7B">
        <w:t xml:space="preserve"> </w:t>
      </w:r>
      <w:r>
        <w:t>dein</w:t>
      </w:r>
      <w:r w:rsidR="005E6B7B">
        <w:t xml:space="preserve"> </w:t>
      </w:r>
      <w:r>
        <w:t>so</w:t>
      </w:r>
      <w:r w:rsidR="005E6B7B">
        <w:t xml:space="preserve"> </w:t>
      </w:r>
      <w:r>
        <w:t>überaus</w:t>
      </w:r>
      <w:r w:rsidR="005E6B7B">
        <w:t xml:space="preserve"> </w:t>
      </w:r>
      <w:r>
        <w:t>angenehmes</w:t>
      </w:r>
      <w:r w:rsidR="005E6B7B">
        <w:t xml:space="preserve"> </w:t>
      </w:r>
      <w:r>
        <w:t>Schreiben</w:t>
      </w:r>
      <w:r w:rsidR="005E6B7B">
        <w:t xml:space="preserve"> </w:t>
      </w:r>
      <w:r>
        <w:t>gemahnt</w:t>
      </w:r>
      <w:r w:rsidR="005E6B7B">
        <w:t xml:space="preserve"> </w:t>
      </w:r>
      <w:r>
        <w:t>wünschte</w:t>
      </w:r>
      <w:r w:rsidR="005E6B7B">
        <w:t xml:space="preserve"> </w:t>
      </w:r>
      <w:r>
        <w:t>ich</w:t>
      </w:r>
      <w:r w:rsidR="005E6B7B">
        <w:t xml:space="preserve"> </w:t>
      </w:r>
      <w:r>
        <w:t>durch</w:t>
      </w:r>
      <w:r w:rsidR="005E6B7B">
        <w:t xml:space="preserve"> </w:t>
      </w:r>
      <w:r>
        <w:t>den</w:t>
      </w:r>
      <w:r w:rsidR="005E6B7B">
        <w:t xml:space="preserve"> </w:t>
      </w:r>
      <w:r>
        <w:t>frommen</w:t>
      </w:r>
      <w:r w:rsidR="005E6B7B">
        <w:t xml:space="preserve"> </w:t>
      </w:r>
      <w:r>
        <w:t>Reynard</w:t>
      </w:r>
      <w:r w:rsidR="005E6B7B">
        <w:t xml:space="preserve"> </w:t>
      </w:r>
      <w:r>
        <w:t>dir</w:t>
      </w:r>
      <w:r w:rsidR="005E6B7B">
        <w:t xml:space="preserve"> </w:t>
      </w:r>
      <w:r>
        <w:t>einen</w:t>
      </w:r>
      <w:r w:rsidR="005E6B7B">
        <w:t xml:space="preserve"> </w:t>
      </w:r>
      <w:r>
        <w:t>Brief</w:t>
      </w:r>
      <w:r w:rsidR="005E6B7B">
        <w:t xml:space="preserve"> </w:t>
      </w:r>
      <w:r>
        <w:t>zu</w:t>
      </w:r>
      <w:r w:rsidR="005E6B7B">
        <w:t xml:space="preserve"> </w:t>
      </w:r>
      <w:r>
        <w:t>senden;</w:t>
      </w:r>
      <w:r w:rsidR="005E6B7B">
        <w:t xml:space="preserve"> </w:t>
      </w:r>
      <w:r>
        <w:t>es</w:t>
      </w:r>
      <w:r w:rsidR="005E6B7B">
        <w:t xml:space="preserve"> </w:t>
      </w:r>
      <w:r>
        <w:t>ist</w:t>
      </w:r>
      <w:r w:rsidR="005E6B7B">
        <w:t xml:space="preserve"> </w:t>
      </w:r>
      <w:r>
        <w:t>mir</w:t>
      </w:r>
      <w:r w:rsidR="005E6B7B">
        <w:t xml:space="preserve"> </w:t>
      </w:r>
      <w:r>
        <w:t>aber</w:t>
      </w:r>
      <w:r w:rsidR="005E6B7B">
        <w:t xml:space="preserve"> </w:t>
      </w:r>
      <w:r>
        <w:t>noch</w:t>
      </w:r>
      <w:r w:rsidR="005E6B7B">
        <w:t xml:space="preserve"> </w:t>
      </w:r>
      <w:r>
        <w:t>nicht</w:t>
      </w:r>
      <w:r w:rsidR="005E6B7B">
        <w:t xml:space="preserve"> </w:t>
      </w:r>
      <w:r>
        <w:t>gelungen</w:t>
      </w:r>
      <w:r w:rsidR="005E6B7B">
        <w:t xml:space="preserve"> </w:t>
      </w:r>
      <w:r>
        <w:t>ihn</w:t>
      </w:r>
      <w:r w:rsidR="005E6B7B">
        <w:t xml:space="preserve"> </w:t>
      </w:r>
      <w:r>
        <w:t>kennen</w:t>
      </w:r>
      <w:r w:rsidR="005E6B7B">
        <w:t xml:space="preserve"> </w:t>
      </w:r>
      <w:r>
        <w:t>zu</w:t>
      </w:r>
      <w:r w:rsidR="005E6B7B">
        <w:t xml:space="preserve"> </w:t>
      </w:r>
      <w:r>
        <w:t>lernen,</w:t>
      </w:r>
      <w:r w:rsidR="005E6B7B">
        <w:t xml:space="preserve"> </w:t>
      </w:r>
      <w:r>
        <w:t>ungeachtet</w:t>
      </w:r>
      <w:r w:rsidR="005E6B7B">
        <w:t xml:space="preserve"> </w:t>
      </w:r>
      <w:r>
        <w:t>ich</w:t>
      </w:r>
      <w:r w:rsidR="005E6B7B">
        <w:t xml:space="preserve"> </w:t>
      </w:r>
      <w:r>
        <w:t>ihn</w:t>
      </w:r>
      <w:r w:rsidR="005E6B7B">
        <w:t xml:space="preserve"> </w:t>
      </w:r>
      <w:r>
        <w:t>wegen</w:t>
      </w:r>
      <w:r w:rsidR="005E6B7B">
        <w:t xml:space="preserve"> </w:t>
      </w:r>
      <w:r>
        <w:t>deiner</w:t>
      </w:r>
      <w:r w:rsidR="005E6B7B">
        <w:t xml:space="preserve"> </w:t>
      </w:r>
      <w:r>
        <w:t>Empfehlung</w:t>
      </w:r>
      <w:r w:rsidR="005E6B7B">
        <w:t xml:space="preserve"> </w:t>
      </w:r>
      <w:r>
        <w:t>und</w:t>
      </w:r>
      <w:r w:rsidR="005E6B7B">
        <w:t xml:space="preserve"> </w:t>
      </w:r>
      <w:r>
        <w:t>deines</w:t>
      </w:r>
      <w:r w:rsidR="005E6B7B">
        <w:t xml:space="preserve"> </w:t>
      </w:r>
      <w:r>
        <w:t>zuverlässigen</w:t>
      </w:r>
      <w:r w:rsidR="005E6B7B">
        <w:t xml:space="preserve"> </w:t>
      </w:r>
      <w:r>
        <w:t>Zeugnisses</w:t>
      </w:r>
      <w:r w:rsidR="005E6B7B">
        <w:t xml:space="preserve"> </w:t>
      </w:r>
      <w:r>
        <w:t>kennen</w:t>
      </w:r>
      <w:r w:rsidR="005E6B7B">
        <w:t xml:space="preserve"> </w:t>
      </w:r>
      <w:r>
        <w:t>zu</w:t>
      </w:r>
      <w:r w:rsidR="005E6B7B">
        <w:t xml:space="preserve"> </w:t>
      </w:r>
      <w:r>
        <w:t>lernen</w:t>
      </w:r>
      <w:r w:rsidR="005E6B7B">
        <w:t xml:space="preserve"> </w:t>
      </w:r>
      <w:r>
        <w:t>suchte.</w:t>
      </w:r>
    </w:p>
    <w:p w14:paraId="6CD14453" w14:textId="227CDCA3" w:rsidR="005A628B" w:rsidRDefault="005A628B" w:rsidP="005A628B">
      <w:pPr>
        <w:pStyle w:val="StandardWeb"/>
      </w:pPr>
      <w:r>
        <w:t>Nun</w:t>
      </w:r>
      <w:r w:rsidR="005E6B7B">
        <w:t xml:space="preserve"> </w:t>
      </w:r>
      <w:r>
        <w:t>bot</w:t>
      </w:r>
      <w:r w:rsidR="005E6B7B">
        <w:t xml:space="preserve"> </w:t>
      </w:r>
      <w:r>
        <w:t>sich</w:t>
      </w:r>
      <w:r w:rsidR="005E6B7B">
        <w:t xml:space="preserve"> </w:t>
      </w:r>
      <w:r>
        <w:t>uns</w:t>
      </w:r>
      <w:r w:rsidR="005E6B7B">
        <w:t xml:space="preserve"> </w:t>
      </w:r>
      <w:r>
        <w:t>dieser</w:t>
      </w:r>
      <w:r w:rsidR="005E6B7B">
        <w:t xml:space="preserve"> </w:t>
      </w:r>
      <w:r>
        <w:t>für</w:t>
      </w:r>
      <w:r w:rsidR="005E6B7B">
        <w:t xml:space="preserve"> </w:t>
      </w:r>
      <w:r>
        <w:t>Maynhard</w:t>
      </w:r>
      <w:r w:rsidR="005E6B7B">
        <w:t xml:space="preserve"> </w:t>
      </w:r>
      <w:r>
        <w:t>an,</w:t>
      </w:r>
      <w:r w:rsidR="005E6B7B">
        <w:t xml:space="preserve"> </w:t>
      </w:r>
      <w:r>
        <w:t>von</w:t>
      </w:r>
      <w:r w:rsidR="005E6B7B">
        <w:t xml:space="preserve"> </w:t>
      </w:r>
      <w:r>
        <w:t>dem</w:t>
      </w:r>
      <w:r w:rsidR="005E6B7B">
        <w:t xml:space="preserve"> </w:t>
      </w:r>
      <w:r>
        <w:t>du</w:t>
      </w:r>
      <w:r w:rsidR="005E6B7B">
        <w:t xml:space="preserve"> </w:t>
      </w:r>
      <w:r>
        <w:t>leicht</w:t>
      </w:r>
      <w:r w:rsidR="005E6B7B">
        <w:t xml:space="preserve"> </w:t>
      </w:r>
      <w:r>
        <w:t>erfahren</w:t>
      </w:r>
      <w:r w:rsidR="005E6B7B">
        <w:t xml:space="preserve"> </w:t>
      </w:r>
      <w:r>
        <w:t>wirst,</w:t>
      </w:r>
      <w:r w:rsidR="005E6B7B">
        <w:t xml:space="preserve"> </w:t>
      </w:r>
      <w:r>
        <w:t>was</w:t>
      </w:r>
      <w:r w:rsidR="005E6B7B">
        <w:t xml:space="preserve"> </w:t>
      </w:r>
      <w:r>
        <w:t>bei</w:t>
      </w:r>
      <w:r w:rsidR="005E6B7B">
        <w:t xml:space="preserve"> </w:t>
      </w:r>
      <w:r>
        <w:t>den</w:t>
      </w:r>
      <w:r w:rsidR="005E6B7B">
        <w:t xml:space="preserve"> </w:t>
      </w:r>
      <w:r>
        <w:t>Franzosen</w:t>
      </w:r>
      <w:r w:rsidR="005E6B7B">
        <w:t xml:space="preserve"> </w:t>
      </w:r>
      <w:r>
        <w:t>für</w:t>
      </w:r>
      <w:r w:rsidR="005E6B7B">
        <w:t xml:space="preserve"> </w:t>
      </w:r>
      <w:r>
        <w:t>das</w:t>
      </w:r>
      <w:r w:rsidR="005E6B7B">
        <w:t xml:space="preserve"> </w:t>
      </w:r>
      <w:r>
        <w:t>Wort</w:t>
      </w:r>
      <w:r w:rsidR="005E6B7B">
        <w:t xml:space="preserve"> </w:t>
      </w:r>
      <w:r>
        <w:t>geschieht.</w:t>
      </w:r>
      <w:r w:rsidR="005E6B7B">
        <w:t xml:space="preserve"> </w:t>
      </w:r>
      <w:r>
        <w:t>Man</w:t>
      </w:r>
      <w:r w:rsidR="005E6B7B">
        <w:t xml:space="preserve"> </w:t>
      </w:r>
      <w:r>
        <w:t>strebt</w:t>
      </w:r>
      <w:r w:rsidR="005E6B7B">
        <w:t xml:space="preserve"> </w:t>
      </w:r>
      <w:r>
        <w:t>nach</w:t>
      </w:r>
      <w:r w:rsidR="005E6B7B">
        <w:t xml:space="preserve"> </w:t>
      </w:r>
      <w:r>
        <w:t>Frömmigkeit,</w:t>
      </w:r>
      <w:r w:rsidR="005E6B7B">
        <w:t xml:space="preserve"> </w:t>
      </w:r>
      <w:r>
        <w:t>aber</w:t>
      </w:r>
      <w:r w:rsidR="005E6B7B">
        <w:t xml:space="preserve"> </w:t>
      </w:r>
      <w:r>
        <w:t>mit</w:t>
      </w:r>
      <w:r w:rsidR="005E6B7B">
        <w:t xml:space="preserve"> </w:t>
      </w:r>
      <w:r>
        <w:t>welchem</w:t>
      </w:r>
      <w:r w:rsidR="005E6B7B">
        <w:t xml:space="preserve"> </w:t>
      </w:r>
      <w:r>
        <w:t>Eifer,</w:t>
      </w:r>
      <w:r w:rsidR="005E6B7B">
        <w:t xml:space="preserve"> </w:t>
      </w:r>
      <w:r>
        <w:t>weiß</w:t>
      </w:r>
      <w:r w:rsidR="005E6B7B">
        <w:t xml:space="preserve"> </w:t>
      </w:r>
      <w:r>
        <w:t>der</w:t>
      </w:r>
      <w:r w:rsidR="005E6B7B">
        <w:t xml:space="preserve"> </w:t>
      </w:r>
      <w:r>
        <w:t>Herr.</w:t>
      </w:r>
      <w:r w:rsidR="005E6B7B">
        <w:t xml:space="preserve"> </w:t>
      </w:r>
      <w:r>
        <w:t>Ich</w:t>
      </w:r>
      <w:r w:rsidR="005E6B7B">
        <w:t xml:space="preserve"> </w:t>
      </w:r>
      <w:r>
        <w:t>höre,</w:t>
      </w:r>
      <w:r w:rsidR="005E6B7B">
        <w:t xml:space="preserve"> </w:t>
      </w:r>
      <w:r>
        <w:t>daß</w:t>
      </w:r>
      <w:r w:rsidR="005E6B7B">
        <w:t xml:space="preserve"> </w:t>
      </w:r>
      <w:r>
        <w:t>man</w:t>
      </w:r>
      <w:r w:rsidR="005E6B7B">
        <w:t xml:space="preserve"> </w:t>
      </w:r>
      <w:r>
        <w:t>bei</w:t>
      </w:r>
      <w:r w:rsidR="005E6B7B">
        <w:t xml:space="preserve"> </w:t>
      </w:r>
      <w:r>
        <w:t>den</w:t>
      </w:r>
      <w:r w:rsidR="005E6B7B">
        <w:t xml:space="preserve"> </w:t>
      </w:r>
      <w:r>
        <w:t>Gebenneusern</w:t>
      </w:r>
      <w:r w:rsidR="005E6B7B">
        <w:t xml:space="preserve"> </w:t>
      </w:r>
      <w:r>
        <w:t>viel</w:t>
      </w:r>
      <w:r w:rsidR="005E6B7B">
        <w:t xml:space="preserve"> </w:t>
      </w:r>
      <w:r>
        <w:t>über</w:t>
      </w:r>
      <w:r w:rsidR="005E6B7B">
        <w:t xml:space="preserve"> </w:t>
      </w:r>
      <w:r>
        <w:t>Christus</w:t>
      </w:r>
      <w:r w:rsidR="005E6B7B">
        <w:t xml:space="preserve"> </w:t>
      </w:r>
      <w:r>
        <w:t>nachdenckt,</w:t>
      </w:r>
      <w:r w:rsidR="005E6B7B">
        <w:t xml:space="preserve"> </w:t>
      </w:r>
      <w:r>
        <w:t>und,</w:t>
      </w:r>
      <w:r w:rsidR="005E6B7B">
        <w:t xml:space="preserve"> </w:t>
      </w:r>
      <w:r>
        <w:t>wenn</w:t>
      </w:r>
      <w:r w:rsidR="005E6B7B">
        <w:t xml:space="preserve"> </w:t>
      </w:r>
      <w:r>
        <w:t>die</w:t>
      </w:r>
      <w:r w:rsidR="005E6B7B">
        <w:t xml:space="preserve"> </w:t>
      </w:r>
      <w:r>
        <w:t>Freiburger</w:t>
      </w:r>
      <w:r w:rsidR="005E6B7B">
        <w:t xml:space="preserve"> </w:t>
      </w:r>
      <w:r>
        <w:t>es</w:t>
      </w:r>
      <w:r w:rsidR="005E6B7B">
        <w:t xml:space="preserve"> </w:t>
      </w:r>
      <w:r>
        <w:t>gestatten,</w:t>
      </w:r>
      <w:r w:rsidR="005E6B7B">
        <w:t xml:space="preserve"> </w:t>
      </w:r>
      <w:r>
        <w:t>heißt</w:t>
      </w:r>
      <w:r w:rsidR="005E6B7B">
        <w:t xml:space="preserve"> </w:t>
      </w:r>
      <w:r>
        <w:t>es,</w:t>
      </w:r>
      <w:r w:rsidR="005E6B7B">
        <w:t xml:space="preserve"> </w:t>
      </w:r>
      <w:r>
        <w:t>würde</w:t>
      </w:r>
      <w:r w:rsidR="005E6B7B">
        <w:t xml:space="preserve"> </w:t>
      </w:r>
      <w:r>
        <w:t>das</w:t>
      </w:r>
      <w:r w:rsidR="005E6B7B">
        <w:t xml:space="preserve"> </w:t>
      </w:r>
      <w:r>
        <w:t>Evangelium</w:t>
      </w:r>
      <w:r w:rsidR="005E6B7B">
        <w:t xml:space="preserve"> </w:t>
      </w:r>
      <w:r>
        <w:t>bereitwillig</w:t>
      </w:r>
      <w:r w:rsidR="005E6B7B">
        <w:t xml:space="preserve"> </w:t>
      </w:r>
      <w:r>
        <w:t>angenommen</w:t>
      </w:r>
      <w:r w:rsidR="005E6B7B">
        <w:t xml:space="preserve"> </w:t>
      </w:r>
      <w:r>
        <w:t>werden.</w:t>
      </w:r>
      <w:r w:rsidR="005E6B7B">
        <w:t xml:space="preserve"> </w:t>
      </w:r>
      <w:r>
        <w:t>Die</w:t>
      </w:r>
      <w:r w:rsidR="005E6B7B">
        <w:t xml:space="preserve"> </w:t>
      </w:r>
      <w:r>
        <w:t>Berner</w:t>
      </w:r>
      <w:r w:rsidR="005E6B7B">
        <w:t xml:space="preserve"> </w:t>
      </w:r>
      <w:r>
        <w:t>wirken</w:t>
      </w:r>
      <w:r w:rsidR="005E6B7B">
        <w:t xml:space="preserve"> </w:t>
      </w:r>
      <w:r>
        <w:t>nicht</w:t>
      </w:r>
      <w:r w:rsidR="005E6B7B">
        <w:t xml:space="preserve"> </w:t>
      </w:r>
      <w:r>
        <w:t>mit</w:t>
      </w:r>
      <w:r w:rsidR="005E6B7B">
        <w:t xml:space="preserve"> </w:t>
      </w:r>
      <w:r>
        <w:t>dem</w:t>
      </w:r>
      <w:r w:rsidR="005E6B7B">
        <w:t xml:space="preserve"> </w:t>
      </w:r>
      <w:r>
        <w:t>Fleiß</w:t>
      </w:r>
      <w:r w:rsidR="005E6B7B">
        <w:t xml:space="preserve"> </w:t>
      </w:r>
      <w:r>
        <w:t>für</w:t>
      </w:r>
      <w:r w:rsidR="005E6B7B">
        <w:t xml:space="preserve"> </w:t>
      </w:r>
      <w:r>
        <w:t>die</w:t>
      </w:r>
      <w:r w:rsidR="005E6B7B">
        <w:t xml:space="preserve"> </w:t>
      </w:r>
      <w:r>
        <w:t>Ehre</w:t>
      </w:r>
      <w:r w:rsidR="005E6B7B">
        <w:t xml:space="preserve"> </w:t>
      </w:r>
      <w:r>
        <w:t>Christi,</w:t>
      </w:r>
      <w:r w:rsidR="005E6B7B">
        <w:t xml:space="preserve"> </w:t>
      </w:r>
      <w:r>
        <w:t>wie</w:t>
      </w:r>
      <w:r w:rsidR="005E6B7B">
        <w:t xml:space="preserve"> </w:t>
      </w:r>
      <w:r>
        <w:t>die</w:t>
      </w:r>
      <w:r w:rsidR="005E6B7B">
        <w:t xml:space="preserve"> </w:t>
      </w:r>
      <w:r>
        <w:t>Freiburger</w:t>
      </w:r>
      <w:r w:rsidR="005E6B7B">
        <w:t xml:space="preserve"> </w:t>
      </w:r>
      <w:r>
        <w:t>für</w:t>
      </w:r>
      <w:r w:rsidR="005E6B7B">
        <w:t xml:space="preserve"> </w:t>
      </w:r>
      <w:r>
        <w:t>die</w:t>
      </w:r>
      <w:r w:rsidR="005E6B7B">
        <w:t xml:space="preserve"> </w:t>
      </w:r>
      <w:r>
        <w:t>päpstlichen</w:t>
      </w:r>
      <w:r w:rsidR="005E6B7B">
        <w:t xml:space="preserve"> </w:t>
      </w:r>
      <w:r>
        <w:t>Lehren.</w:t>
      </w:r>
      <w:r w:rsidR="005E6B7B">
        <w:t xml:space="preserve"> </w:t>
      </w:r>
      <w:r>
        <w:t>Ich</w:t>
      </w:r>
      <w:r w:rsidR="005E6B7B">
        <w:t xml:space="preserve"> </w:t>
      </w:r>
      <w:r>
        <w:t>möchte</w:t>
      </w:r>
      <w:r w:rsidR="005E6B7B">
        <w:t xml:space="preserve"> </w:t>
      </w:r>
      <w:r>
        <w:t>nicht</w:t>
      </w:r>
      <w:r w:rsidR="005E6B7B">
        <w:t xml:space="preserve"> </w:t>
      </w:r>
      <w:r>
        <w:t>glauben,</w:t>
      </w:r>
      <w:r w:rsidR="005E6B7B">
        <w:t xml:space="preserve"> </w:t>
      </w:r>
      <w:r>
        <w:t>daß</w:t>
      </w:r>
      <w:r w:rsidR="005E6B7B">
        <w:t xml:space="preserve"> </w:t>
      </w:r>
      <w:r>
        <w:t>der</w:t>
      </w:r>
      <w:r w:rsidR="005E6B7B">
        <w:t xml:space="preserve"> </w:t>
      </w:r>
      <w:r>
        <w:t>Berner</w:t>
      </w:r>
      <w:r w:rsidR="005E6B7B">
        <w:t xml:space="preserve"> </w:t>
      </w:r>
      <w:r>
        <w:t>Rath</w:t>
      </w:r>
      <w:r w:rsidR="005E6B7B">
        <w:t xml:space="preserve"> </w:t>
      </w:r>
      <w:r>
        <w:t>einmal</w:t>
      </w:r>
      <w:r w:rsidR="005E6B7B">
        <w:t xml:space="preserve"> </w:t>
      </w:r>
      <w:r>
        <w:t>so</w:t>
      </w:r>
      <w:r w:rsidR="005E6B7B">
        <w:t xml:space="preserve"> </w:t>
      </w:r>
      <w:r>
        <w:t>ein</w:t>
      </w:r>
      <w:r w:rsidR="005E6B7B">
        <w:t xml:space="preserve"> </w:t>
      </w:r>
      <w:r>
        <w:t>leichtes</w:t>
      </w:r>
      <w:r w:rsidR="005E6B7B">
        <w:t xml:space="preserve"> </w:t>
      </w:r>
      <w:r>
        <w:t>Unrecht</w:t>
      </w:r>
      <w:r w:rsidR="005E6B7B">
        <w:t xml:space="preserve"> </w:t>
      </w:r>
      <w:r>
        <w:t>gegen</w:t>
      </w:r>
      <w:r w:rsidR="005E6B7B">
        <w:t xml:space="preserve"> </w:t>
      </w:r>
      <w:r>
        <w:t>einen</w:t>
      </w:r>
      <w:r w:rsidR="005E6B7B">
        <w:t xml:space="preserve"> </w:t>
      </w:r>
      <w:r>
        <w:t>Boten</w:t>
      </w:r>
      <w:r w:rsidR="005E6B7B">
        <w:t xml:space="preserve"> </w:t>
      </w:r>
      <w:r>
        <w:t>dulden</w:t>
      </w:r>
      <w:r w:rsidR="005E6B7B">
        <w:t xml:space="preserve"> </w:t>
      </w:r>
      <w:r>
        <w:t>wird,</w:t>
      </w:r>
      <w:r w:rsidR="005E6B7B">
        <w:t xml:space="preserve"> </w:t>
      </w:r>
      <w:r>
        <w:t>wie</w:t>
      </w:r>
      <w:r w:rsidR="005E6B7B">
        <w:t xml:space="preserve"> </w:t>
      </w:r>
      <w:r>
        <w:t>er</w:t>
      </w:r>
      <w:r w:rsidR="005E6B7B">
        <w:t xml:space="preserve"> </w:t>
      </w:r>
      <w:r>
        <w:t>ein</w:t>
      </w:r>
      <w:r w:rsidR="005E6B7B">
        <w:t xml:space="preserve"> </w:t>
      </w:r>
      <w:r>
        <w:t>schweres</w:t>
      </w:r>
      <w:r w:rsidR="005E6B7B">
        <w:t xml:space="preserve"> </w:t>
      </w:r>
      <w:r>
        <w:t>gegen</w:t>
      </w:r>
      <w:r w:rsidR="005E6B7B">
        <w:t xml:space="preserve"> </w:t>
      </w:r>
      <w:r>
        <w:t>das</w:t>
      </w:r>
      <w:r w:rsidR="005E6B7B">
        <w:t xml:space="preserve"> </w:t>
      </w:r>
      <w:r>
        <w:t>Evangelium</w:t>
      </w:r>
      <w:r w:rsidR="005E6B7B">
        <w:t xml:space="preserve"> </w:t>
      </w:r>
      <w:r>
        <w:t>erträgt.</w:t>
      </w:r>
      <w:r w:rsidR="005E6B7B">
        <w:t xml:space="preserve"> </w:t>
      </w:r>
      <w:r>
        <w:t>Den</w:t>
      </w:r>
      <w:r w:rsidR="005E6B7B">
        <w:t xml:space="preserve"> </w:t>
      </w:r>
      <w:r>
        <w:t>Freiburgern</w:t>
      </w:r>
      <w:r w:rsidR="005E6B7B">
        <w:t xml:space="preserve"> </w:t>
      </w:r>
      <w:r>
        <w:t>ist</w:t>
      </w:r>
      <w:r w:rsidR="005E6B7B">
        <w:t xml:space="preserve"> </w:t>
      </w:r>
      <w:r>
        <w:t>gegen</w:t>
      </w:r>
      <w:r w:rsidR="005E6B7B">
        <w:t xml:space="preserve"> </w:t>
      </w:r>
      <w:r>
        <w:t>die</w:t>
      </w:r>
      <w:r w:rsidR="005E6B7B">
        <w:t xml:space="preserve"> </w:t>
      </w:r>
      <w:r>
        <w:t>Gläubigen</w:t>
      </w:r>
      <w:r w:rsidR="005E6B7B">
        <w:t xml:space="preserve"> </w:t>
      </w:r>
      <w:r>
        <w:t>beinahe</w:t>
      </w:r>
      <w:r w:rsidR="005E6B7B">
        <w:t xml:space="preserve"> </w:t>
      </w:r>
      <w:r>
        <w:t>Alles</w:t>
      </w:r>
      <w:r w:rsidR="005E6B7B">
        <w:t xml:space="preserve"> </w:t>
      </w:r>
      <w:r>
        <w:t>erlaubt,</w:t>
      </w:r>
      <w:r w:rsidR="005E6B7B">
        <w:t xml:space="preserve"> </w:t>
      </w:r>
      <w:r>
        <w:t>unverhörter</w:t>
      </w:r>
      <w:r w:rsidR="005E6B7B">
        <w:t xml:space="preserve"> </w:t>
      </w:r>
      <w:r>
        <w:t>Sache</w:t>
      </w:r>
      <w:r w:rsidR="005E6B7B">
        <w:t xml:space="preserve"> </w:t>
      </w:r>
      <w:r>
        <w:t>werden</w:t>
      </w:r>
      <w:r w:rsidR="005E6B7B">
        <w:t xml:space="preserve"> </w:t>
      </w:r>
      <w:r>
        <w:t>sie</w:t>
      </w:r>
      <w:r w:rsidR="005E6B7B">
        <w:t xml:space="preserve"> </w:t>
      </w:r>
      <w:r>
        <w:t>in</w:t>
      </w:r>
      <w:r w:rsidR="005E6B7B">
        <w:t xml:space="preserve"> </w:t>
      </w:r>
      <w:r>
        <w:t>die</w:t>
      </w:r>
      <w:r w:rsidR="005E6B7B">
        <w:t xml:space="preserve"> </w:t>
      </w:r>
      <w:r>
        <w:t>Gefängnisse</w:t>
      </w:r>
      <w:r w:rsidR="005E6B7B">
        <w:t xml:space="preserve"> </w:t>
      </w:r>
      <w:r>
        <w:t>geschleppt,</w:t>
      </w:r>
      <w:r w:rsidR="005E6B7B">
        <w:t xml:space="preserve"> </w:t>
      </w:r>
      <w:r>
        <w:t>Andere</w:t>
      </w:r>
      <w:r w:rsidR="005E6B7B">
        <w:t xml:space="preserve"> </w:t>
      </w:r>
      <w:r>
        <w:t>ungestraft</w:t>
      </w:r>
      <w:r w:rsidR="005E6B7B">
        <w:t xml:space="preserve"> </w:t>
      </w:r>
      <w:r>
        <w:t>beleidigt.</w:t>
      </w:r>
      <w:r w:rsidR="005E6B7B">
        <w:t xml:space="preserve"> </w:t>
      </w:r>
      <w:r>
        <w:t>Das</w:t>
      </w:r>
      <w:r w:rsidR="005E6B7B">
        <w:t xml:space="preserve"> </w:t>
      </w:r>
      <w:r>
        <w:t>Recht</w:t>
      </w:r>
      <w:r w:rsidR="005E6B7B">
        <w:t xml:space="preserve"> </w:t>
      </w:r>
      <w:r>
        <w:t>liegt</w:t>
      </w:r>
      <w:r w:rsidR="005E6B7B">
        <w:t xml:space="preserve"> </w:t>
      </w:r>
      <w:r>
        <w:t>in</w:t>
      </w:r>
      <w:r w:rsidR="005E6B7B">
        <w:t xml:space="preserve"> </w:t>
      </w:r>
      <w:r>
        <w:t>den</w:t>
      </w:r>
      <w:r w:rsidR="005E6B7B">
        <w:t xml:space="preserve"> </w:t>
      </w:r>
      <w:r>
        <w:t>Waffen.</w:t>
      </w:r>
      <w:r w:rsidR="005E6B7B">
        <w:t xml:space="preserve"> </w:t>
      </w:r>
      <w:r>
        <w:t>Christus</w:t>
      </w:r>
      <w:r w:rsidR="005E6B7B">
        <w:t xml:space="preserve"> </w:t>
      </w:r>
      <w:r>
        <w:t>ordne</w:t>
      </w:r>
      <w:r w:rsidR="005E6B7B">
        <w:t xml:space="preserve"> </w:t>
      </w:r>
      <w:r>
        <w:t>Alles</w:t>
      </w:r>
      <w:r w:rsidR="005E6B7B">
        <w:t xml:space="preserve"> </w:t>
      </w:r>
      <w:r>
        <w:t>nach</w:t>
      </w:r>
      <w:r w:rsidR="005E6B7B">
        <w:t xml:space="preserve"> </w:t>
      </w:r>
      <w:r>
        <w:t>seinem</w:t>
      </w:r>
      <w:r w:rsidR="005E6B7B">
        <w:t xml:space="preserve"> </w:t>
      </w:r>
      <w:r>
        <w:t>gnädigen</w:t>
      </w:r>
      <w:r w:rsidR="005E6B7B">
        <w:t xml:space="preserve"> </w:t>
      </w:r>
      <w:r>
        <w:t>Willen,</w:t>
      </w:r>
      <w:r w:rsidR="005E6B7B">
        <w:t xml:space="preserve"> </w:t>
      </w:r>
      <w:r>
        <w:t>und</w:t>
      </w:r>
      <w:r w:rsidR="005E6B7B">
        <w:t xml:space="preserve"> </w:t>
      </w:r>
      <w:r>
        <w:t>vertreibe</w:t>
      </w:r>
      <w:r w:rsidR="005E6B7B">
        <w:t xml:space="preserve"> </w:t>
      </w:r>
      <w:r>
        <w:t>Alle</w:t>
      </w:r>
      <w:r w:rsidR="005E6B7B">
        <w:t xml:space="preserve"> </w:t>
      </w:r>
      <w:r>
        <w:t>Trägheit</w:t>
      </w:r>
      <w:r w:rsidR="005E6B7B">
        <w:t xml:space="preserve"> </w:t>
      </w:r>
      <w:r>
        <w:t>und</w:t>
      </w:r>
      <w:r w:rsidR="005E6B7B">
        <w:t xml:space="preserve"> </w:t>
      </w:r>
      <w:r>
        <w:t>Schläfrigkeit</w:t>
      </w:r>
      <w:r w:rsidR="005E6B7B">
        <w:t xml:space="preserve"> </w:t>
      </w:r>
      <w:r>
        <w:t>von</w:t>
      </w:r>
      <w:r w:rsidR="005E6B7B">
        <w:t xml:space="preserve"> </w:t>
      </w:r>
      <w:r>
        <w:t>den</w:t>
      </w:r>
      <w:r w:rsidR="005E6B7B">
        <w:t xml:space="preserve"> </w:t>
      </w:r>
      <w:r>
        <w:t>Herzen</w:t>
      </w:r>
      <w:r w:rsidR="005E6B7B">
        <w:t xml:space="preserve"> </w:t>
      </w:r>
      <w:r>
        <w:t>derer,</w:t>
      </w:r>
      <w:r w:rsidR="005E6B7B">
        <w:t xml:space="preserve"> </w:t>
      </w:r>
      <w:r>
        <w:t>durch</w:t>
      </w:r>
      <w:r w:rsidR="005E6B7B">
        <w:t xml:space="preserve"> </w:t>
      </w:r>
      <w:r>
        <w:t>welche</w:t>
      </w:r>
      <w:r w:rsidR="005E6B7B">
        <w:t xml:space="preserve"> </w:t>
      </w:r>
      <w:r>
        <w:t>seine</w:t>
      </w:r>
      <w:r w:rsidR="005E6B7B">
        <w:t xml:space="preserve"> </w:t>
      </w:r>
      <w:r>
        <w:t>Ehre</w:t>
      </w:r>
      <w:r w:rsidR="005E6B7B">
        <w:t xml:space="preserve"> </w:t>
      </w:r>
      <w:r>
        <w:t>gefördert</w:t>
      </w:r>
      <w:r w:rsidR="005E6B7B">
        <w:t xml:space="preserve"> </w:t>
      </w:r>
      <w:r>
        <w:t>werden</w:t>
      </w:r>
      <w:r w:rsidR="005E6B7B">
        <w:t xml:space="preserve"> </w:t>
      </w:r>
      <w:r>
        <w:t>soll.</w:t>
      </w:r>
      <w:r w:rsidR="005E6B7B">
        <w:t xml:space="preserve"> </w:t>
      </w:r>
      <w:r>
        <w:t>Derselbe</w:t>
      </w:r>
      <w:r w:rsidR="005E6B7B">
        <w:t xml:space="preserve"> </w:t>
      </w:r>
      <w:r>
        <w:t>wird</w:t>
      </w:r>
      <w:r w:rsidR="005E6B7B">
        <w:t xml:space="preserve"> </w:t>
      </w:r>
      <w:r>
        <w:t>Einiges</w:t>
      </w:r>
      <w:r w:rsidR="005E6B7B">
        <w:t xml:space="preserve"> </w:t>
      </w:r>
      <w:r>
        <w:t>bei</w:t>
      </w:r>
      <w:r w:rsidR="005E6B7B">
        <w:t xml:space="preserve"> </w:t>
      </w:r>
      <w:r>
        <w:t>dir</w:t>
      </w:r>
      <w:r w:rsidR="005E6B7B">
        <w:t xml:space="preserve"> </w:t>
      </w:r>
      <w:r>
        <w:t>ausdenken,</w:t>
      </w:r>
      <w:r w:rsidR="005E6B7B">
        <w:t xml:space="preserve"> </w:t>
      </w:r>
      <w:r>
        <w:t>was</w:t>
      </w:r>
      <w:r w:rsidR="005E6B7B">
        <w:t xml:space="preserve"> </w:t>
      </w:r>
      <w:r>
        <w:t>durch</w:t>
      </w:r>
      <w:r w:rsidR="005E6B7B">
        <w:t xml:space="preserve"> </w:t>
      </w:r>
      <w:r>
        <w:t>die</w:t>
      </w:r>
      <w:r w:rsidR="005E6B7B">
        <w:t xml:space="preserve"> </w:t>
      </w:r>
      <w:r>
        <w:t>Gnade</w:t>
      </w:r>
      <w:r w:rsidR="005E6B7B">
        <w:t xml:space="preserve"> </w:t>
      </w:r>
      <w:r>
        <w:t>Gottes,</w:t>
      </w:r>
      <w:r w:rsidR="005E6B7B">
        <w:t xml:space="preserve"> </w:t>
      </w:r>
      <w:r>
        <w:t>die</w:t>
      </w:r>
      <w:r w:rsidR="005E6B7B">
        <w:t xml:space="preserve"> </w:t>
      </w:r>
      <w:r>
        <w:t>dir</w:t>
      </w:r>
      <w:r w:rsidR="005E6B7B">
        <w:t xml:space="preserve"> </w:t>
      </w:r>
      <w:r>
        <w:t>der</w:t>
      </w:r>
      <w:r w:rsidR="005E6B7B">
        <w:t xml:space="preserve"> </w:t>
      </w:r>
      <w:r>
        <w:t>Vater</w:t>
      </w:r>
      <w:r w:rsidR="005E6B7B">
        <w:t xml:space="preserve"> </w:t>
      </w:r>
      <w:r>
        <w:t>ertheilte,</w:t>
      </w:r>
      <w:r w:rsidR="005E6B7B">
        <w:t xml:space="preserve"> </w:t>
      </w:r>
      <w:r>
        <w:t>zur</w:t>
      </w:r>
      <w:r w:rsidR="005E6B7B">
        <w:t xml:space="preserve"> </w:t>
      </w:r>
      <w:r>
        <w:t>Verherrlichung</w:t>
      </w:r>
      <w:r w:rsidR="005E6B7B">
        <w:t xml:space="preserve"> </w:t>
      </w:r>
      <w:r>
        <w:t>des</w:t>
      </w:r>
      <w:r w:rsidR="005E6B7B">
        <w:t xml:space="preserve"> </w:t>
      </w:r>
      <w:r>
        <w:t>göttlichen</w:t>
      </w:r>
      <w:r w:rsidR="005E6B7B">
        <w:t xml:space="preserve"> </w:t>
      </w:r>
      <w:r>
        <w:t>Namens</w:t>
      </w:r>
      <w:r w:rsidR="005E6B7B">
        <w:t xml:space="preserve"> </w:t>
      </w:r>
      <w:r>
        <w:t>wird</w:t>
      </w:r>
      <w:r w:rsidR="005E6B7B">
        <w:t xml:space="preserve"> </w:t>
      </w:r>
      <w:r>
        <w:t>beitragen</w:t>
      </w:r>
      <w:r w:rsidR="005E6B7B">
        <w:t xml:space="preserve"> </w:t>
      </w:r>
      <w:r>
        <w:t>können.</w:t>
      </w:r>
      <w:r w:rsidR="005E6B7B">
        <w:t xml:space="preserve"> </w:t>
      </w:r>
      <w:r>
        <w:t>Ich</w:t>
      </w:r>
      <w:r w:rsidR="005E6B7B">
        <w:t xml:space="preserve"> </w:t>
      </w:r>
      <w:r>
        <w:t>wünsche,</w:t>
      </w:r>
      <w:r w:rsidR="005E6B7B">
        <w:t xml:space="preserve"> </w:t>
      </w:r>
      <w:r>
        <w:t>daß</w:t>
      </w:r>
      <w:r w:rsidR="005E6B7B">
        <w:t xml:space="preserve"> </w:t>
      </w:r>
      <w:r>
        <w:t>du</w:t>
      </w:r>
      <w:r w:rsidR="005E6B7B">
        <w:t xml:space="preserve"> </w:t>
      </w:r>
      <w:r>
        <w:t>sowohl</w:t>
      </w:r>
      <w:r w:rsidR="005E6B7B">
        <w:t xml:space="preserve"> </w:t>
      </w:r>
      <w:r>
        <w:t>an</w:t>
      </w:r>
      <w:r w:rsidR="005E6B7B">
        <w:t xml:space="preserve"> </w:t>
      </w:r>
      <w:r>
        <w:t>der</w:t>
      </w:r>
      <w:r w:rsidR="005E6B7B">
        <w:t xml:space="preserve"> </w:t>
      </w:r>
      <w:r>
        <w:t>Arbeit</w:t>
      </w:r>
      <w:r w:rsidR="005E6B7B">
        <w:t xml:space="preserve"> </w:t>
      </w:r>
      <w:r>
        <w:t>als</w:t>
      </w:r>
      <w:r w:rsidR="005E6B7B">
        <w:t xml:space="preserve"> </w:t>
      </w:r>
      <w:r>
        <w:t>an</w:t>
      </w:r>
      <w:r w:rsidR="005E6B7B">
        <w:t xml:space="preserve"> </w:t>
      </w:r>
      <w:r>
        <w:t>deren</w:t>
      </w:r>
      <w:r w:rsidR="005E6B7B">
        <w:t xml:space="preserve"> </w:t>
      </w:r>
      <w:r>
        <w:t>Frucht</w:t>
      </w:r>
      <w:r w:rsidR="005E6B7B">
        <w:t xml:space="preserve"> </w:t>
      </w:r>
      <w:r>
        <w:t>Antheil</w:t>
      </w:r>
      <w:r w:rsidR="005E6B7B">
        <w:t xml:space="preserve"> </w:t>
      </w:r>
      <w:r>
        <w:t>habest.</w:t>
      </w:r>
      <w:r w:rsidR="005E6B7B">
        <w:t xml:space="preserve"> </w:t>
      </w:r>
      <w:r>
        <w:t>Du</w:t>
      </w:r>
      <w:r w:rsidR="005E6B7B">
        <w:t xml:space="preserve"> </w:t>
      </w:r>
      <w:r>
        <w:t>wirst</w:t>
      </w:r>
      <w:r w:rsidR="005E6B7B">
        <w:t xml:space="preserve"> </w:t>
      </w:r>
      <w:r>
        <w:t>dich</w:t>
      </w:r>
      <w:r w:rsidR="005E6B7B">
        <w:t xml:space="preserve"> </w:t>
      </w:r>
      <w:r>
        <w:t>bemühen,</w:t>
      </w:r>
      <w:r w:rsidR="005E6B7B">
        <w:t xml:space="preserve"> </w:t>
      </w:r>
      <w:r>
        <w:t>nach</w:t>
      </w:r>
      <w:r w:rsidR="005E6B7B">
        <w:t xml:space="preserve"> </w:t>
      </w:r>
      <w:r>
        <w:t>der</w:t>
      </w:r>
      <w:r w:rsidR="005E6B7B">
        <w:t xml:space="preserve"> </w:t>
      </w:r>
      <w:r>
        <w:t>dir</w:t>
      </w:r>
      <w:r w:rsidR="005E6B7B">
        <w:t xml:space="preserve"> </w:t>
      </w:r>
      <w:r>
        <w:t>vergönnten</w:t>
      </w:r>
      <w:r w:rsidR="005E6B7B">
        <w:t xml:space="preserve"> </w:t>
      </w:r>
      <w:r>
        <w:t>Klugheit</w:t>
      </w:r>
      <w:r w:rsidR="005E6B7B">
        <w:t xml:space="preserve"> </w:t>
      </w:r>
      <w:r>
        <w:t>deine</w:t>
      </w:r>
      <w:r w:rsidR="005E6B7B">
        <w:t xml:space="preserve"> </w:t>
      </w:r>
      <w:r>
        <w:t>helfenden</w:t>
      </w:r>
      <w:r w:rsidR="005E6B7B">
        <w:t xml:space="preserve"> </w:t>
      </w:r>
      <w:r>
        <w:t>Hände</w:t>
      </w:r>
      <w:r w:rsidR="005E6B7B">
        <w:t xml:space="preserve"> </w:t>
      </w:r>
      <w:r>
        <w:t>zu</w:t>
      </w:r>
      <w:r w:rsidR="005E6B7B">
        <w:t xml:space="preserve"> </w:t>
      </w:r>
      <w:r>
        <w:t>reichen.</w:t>
      </w:r>
      <w:r w:rsidR="005E6B7B">
        <w:t xml:space="preserve"> </w:t>
      </w:r>
      <w:r>
        <w:t>Es</w:t>
      </w:r>
      <w:r w:rsidR="005E6B7B">
        <w:t xml:space="preserve"> </w:t>
      </w:r>
      <w:r>
        <w:t>ist</w:t>
      </w:r>
      <w:r w:rsidR="005E6B7B">
        <w:t xml:space="preserve"> </w:t>
      </w:r>
      <w:r>
        <w:t>keine</w:t>
      </w:r>
      <w:r w:rsidR="005E6B7B">
        <w:t xml:space="preserve"> </w:t>
      </w:r>
      <w:r>
        <w:t>unbedeutende</w:t>
      </w:r>
      <w:r w:rsidR="005E6B7B">
        <w:t xml:space="preserve"> </w:t>
      </w:r>
      <w:r>
        <w:t>und</w:t>
      </w:r>
      <w:r w:rsidR="005E6B7B">
        <w:t xml:space="preserve"> </w:t>
      </w:r>
      <w:r>
        <w:t>zu</w:t>
      </w:r>
      <w:r w:rsidR="005E6B7B">
        <w:t xml:space="preserve"> </w:t>
      </w:r>
      <w:r>
        <w:t>verachtende</w:t>
      </w:r>
      <w:r w:rsidR="005E6B7B">
        <w:t xml:space="preserve"> </w:t>
      </w:r>
      <w:r>
        <w:t>Sache.</w:t>
      </w:r>
      <w:r w:rsidR="005E6B7B">
        <w:t xml:space="preserve"> </w:t>
      </w:r>
      <w:r>
        <w:t>Wir</w:t>
      </w:r>
      <w:r w:rsidR="005E6B7B">
        <w:t xml:space="preserve"> </w:t>
      </w:r>
      <w:r>
        <w:t>hofften,</w:t>
      </w:r>
      <w:r w:rsidR="005E6B7B">
        <w:t xml:space="preserve"> </w:t>
      </w:r>
      <w:r>
        <w:t>Petrus</w:t>
      </w:r>
      <w:r w:rsidR="005E6B7B">
        <w:t xml:space="preserve"> </w:t>
      </w:r>
      <w:r>
        <w:t>werde</w:t>
      </w:r>
      <w:r w:rsidR="005E6B7B">
        <w:t xml:space="preserve"> </w:t>
      </w:r>
      <w:r>
        <w:t>zur</w:t>
      </w:r>
      <w:r w:rsidR="005E6B7B">
        <w:t xml:space="preserve"> </w:t>
      </w:r>
      <w:r>
        <w:t>Ernte</w:t>
      </w:r>
      <w:r w:rsidR="005E6B7B">
        <w:t xml:space="preserve"> </w:t>
      </w:r>
      <w:r>
        <w:t>des</w:t>
      </w:r>
      <w:r w:rsidR="005E6B7B">
        <w:t xml:space="preserve"> </w:t>
      </w:r>
      <w:r>
        <w:t>Herrn</w:t>
      </w:r>
      <w:r w:rsidR="005E6B7B">
        <w:t xml:space="preserve"> </w:t>
      </w:r>
      <w:r>
        <w:t>kommen,</w:t>
      </w:r>
      <w:r w:rsidR="005E6B7B">
        <w:t xml:space="preserve"> </w:t>
      </w:r>
      <w:r>
        <w:t>nachdem</w:t>
      </w:r>
      <w:r w:rsidR="005E6B7B">
        <w:t xml:space="preserve"> </w:t>
      </w:r>
      <w:r>
        <w:t>die</w:t>
      </w:r>
      <w:r w:rsidR="005E6B7B">
        <w:t xml:space="preserve"> </w:t>
      </w:r>
      <w:r>
        <w:t>Kutten</w:t>
      </w:r>
      <w:r w:rsidR="005E6B7B">
        <w:t xml:space="preserve"> </w:t>
      </w:r>
      <w:r>
        <w:t>zerbrochen</w:t>
      </w:r>
      <w:r w:rsidR="005E6B7B">
        <w:t xml:space="preserve"> </w:t>
      </w:r>
      <w:r>
        <w:t>und</w:t>
      </w:r>
      <w:r w:rsidR="005E6B7B">
        <w:t xml:space="preserve"> </w:t>
      </w:r>
      <w:r>
        <w:t>Anderes</w:t>
      </w:r>
      <w:r w:rsidR="005E6B7B">
        <w:t xml:space="preserve"> </w:t>
      </w:r>
      <w:r>
        <w:t>abgethan,</w:t>
      </w:r>
      <w:r w:rsidR="005E6B7B">
        <w:t xml:space="preserve"> </w:t>
      </w:r>
      <w:r>
        <w:t>was</w:t>
      </w:r>
      <w:r w:rsidR="005E6B7B">
        <w:t xml:space="preserve"> </w:t>
      </w:r>
      <w:r>
        <w:t>das</w:t>
      </w:r>
      <w:r w:rsidR="005E6B7B">
        <w:t xml:space="preserve"> </w:t>
      </w:r>
      <w:r>
        <w:t>Wort</w:t>
      </w:r>
      <w:r w:rsidR="005E6B7B">
        <w:t xml:space="preserve"> </w:t>
      </w:r>
      <w:r>
        <w:t>längst</w:t>
      </w:r>
      <w:r w:rsidR="005E6B7B">
        <w:t xml:space="preserve"> </w:t>
      </w:r>
      <w:r>
        <w:t>vollends</w:t>
      </w:r>
      <w:r w:rsidR="005E6B7B">
        <w:t xml:space="preserve"> </w:t>
      </w:r>
      <w:r>
        <w:t>ganz</w:t>
      </w:r>
      <w:r w:rsidR="005E6B7B">
        <w:t xml:space="preserve"> </w:t>
      </w:r>
      <w:r>
        <w:t>entfernt</w:t>
      </w:r>
      <w:r w:rsidR="005E6B7B">
        <w:t xml:space="preserve"> </w:t>
      </w:r>
      <w:r>
        <w:t>hätte,</w:t>
      </w:r>
      <w:r w:rsidR="005E6B7B">
        <w:t xml:space="preserve"> </w:t>
      </w:r>
      <w:r>
        <w:t>wenn</w:t>
      </w:r>
      <w:r w:rsidR="005E6B7B">
        <w:t xml:space="preserve"> </w:t>
      </w:r>
      <w:r>
        <w:t>die</w:t>
      </w:r>
      <w:r w:rsidR="005E6B7B">
        <w:t xml:space="preserve"> </w:t>
      </w:r>
      <w:r>
        <w:t>Freiburger</w:t>
      </w:r>
      <w:r w:rsidR="005E6B7B">
        <w:t xml:space="preserve"> </w:t>
      </w:r>
      <w:r>
        <w:t>es</w:t>
      </w:r>
      <w:r w:rsidR="005E6B7B">
        <w:t xml:space="preserve"> </w:t>
      </w:r>
      <w:r>
        <w:t>nicht</w:t>
      </w:r>
      <w:r w:rsidR="005E6B7B">
        <w:t xml:space="preserve"> </w:t>
      </w:r>
      <w:r>
        <w:t>so</w:t>
      </w:r>
      <w:r w:rsidR="005E6B7B">
        <w:t xml:space="preserve"> </w:t>
      </w:r>
      <w:r>
        <w:t>eifrig</w:t>
      </w:r>
      <w:r w:rsidR="005E6B7B">
        <w:t xml:space="preserve"> </w:t>
      </w:r>
      <w:r>
        <w:t>zurückgehalten</w:t>
      </w:r>
      <w:r w:rsidR="005E6B7B">
        <w:t xml:space="preserve"> </w:t>
      </w:r>
      <w:r>
        <w:t>hätten.</w:t>
      </w:r>
      <w:r w:rsidR="005E6B7B">
        <w:t xml:space="preserve"> </w:t>
      </w:r>
      <w:r>
        <w:t>Ich</w:t>
      </w:r>
      <w:r w:rsidR="005E6B7B">
        <w:t xml:space="preserve"> </w:t>
      </w:r>
      <w:r>
        <w:t>hoffe,</w:t>
      </w:r>
      <w:r w:rsidR="005E6B7B">
        <w:t xml:space="preserve"> </w:t>
      </w:r>
      <w:r>
        <w:t>wenn</w:t>
      </w:r>
      <w:r w:rsidR="005E6B7B">
        <w:t xml:space="preserve"> </w:t>
      </w:r>
      <w:r>
        <w:t>Alles</w:t>
      </w:r>
      <w:r w:rsidR="005E6B7B">
        <w:t xml:space="preserve"> </w:t>
      </w:r>
      <w:r>
        <w:t>ruhig</w:t>
      </w:r>
      <w:r w:rsidR="005E6B7B">
        <w:t xml:space="preserve"> </w:t>
      </w:r>
      <w:r>
        <w:t>ist,</w:t>
      </w:r>
      <w:r w:rsidR="005E6B7B">
        <w:t xml:space="preserve"> </w:t>
      </w:r>
      <w:r>
        <w:t>endlich</w:t>
      </w:r>
      <w:r w:rsidR="005E6B7B">
        <w:t xml:space="preserve"> </w:t>
      </w:r>
      <w:r>
        <w:t>das</w:t>
      </w:r>
      <w:r w:rsidR="005E6B7B">
        <w:t xml:space="preserve"> </w:t>
      </w:r>
      <w:r>
        <w:t>Werk</w:t>
      </w:r>
      <w:r w:rsidR="005E6B7B">
        <w:t xml:space="preserve"> </w:t>
      </w:r>
      <w:r>
        <w:t>in</w:t>
      </w:r>
      <w:r w:rsidR="005E6B7B">
        <w:t xml:space="preserve"> </w:t>
      </w:r>
      <w:r>
        <w:t>Angriff</w:t>
      </w:r>
      <w:r w:rsidR="005E6B7B">
        <w:t xml:space="preserve"> </w:t>
      </w:r>
      <w:r>
        <w:t>zu</w:t>
      </w:r>
      <w:r w:rsidR="005E6B7B">
        <w:t xml:space="preserve"> </w:t>
      </w:r>
      <w:r>
        <w:t>nehmen.</w:t>
      </w:r>
      <w:r w:rsidR="005E6B7B">
        <w:t xml:space="preserve"> </w:t>
      </w:r>
      <w:r>
        <w:t>Doch,</w:t>
      </w:r>
      <w:r w:rsidR="005E6B7B">
        <w:t xml:space="preserve"> </w:t>
      </w:r>
      <w:r>
        <w:t>um</w:t>
      </w:r>
      <w:r w:rsidR="005E6B7B">
        <w:t xml:space="preserve"> </w:t>
      </w:r>
      <w:r>
        <w:t>dich</w:t>
      </w:r>
      <w:r w:rsidR="005E6B7B">
        <w:t xml:space="preserve"> </w:t>
      </w:r>
      <w:r>
        <w:t>nicht</w:t>
      </w:r>
      <w:r w:rsidR="005E6B7B">
        <w:t xml:space="preserve"> </w:t>
      </w:r>
      <w:r>
        <w:t>länger</w:t>
      </w:r>
      <w:r w:rsidR="005E6B7B">
        <w:t xml:space="preserve"> </w:t>
      </w:r>
      <w:r>
        <w:t>aufzuhalten,</w:t>
      </w:r>
      <w:r w:rsidR="005E6B7B">
        <w:t xml:space="preserve"> </w:t>
      </w:r>
      <w:r>
        <w:t>lebe</w:t>
      </w:r>
      <w:r w:rsidR="005E6B7B">
        <w:t xml:space="preserve"> </w:t>
      </w:r>
      <w:r>
        <w:t>recht</w:t>
      </w:r>
      <w:r w:rsidR="005E6B7B">
        <w:t xml:space="preserve"> </w:t>
      </w:r>
      <w:r>
        <w:t>glücklich</w:t>
      </w:r>
      <w:r w:rsidR="005E6B7B">
        <w:t xml:space="preserve"> </w:t>
      </w:r>
      <w:r>
        <w:t>und</w:t>
      </w:r>
      <w:r w:rsidR="005E6B7B">
        <w:t xml:space="preserve"> </w:t>
      </w:r>
      <w:r>
        <w:t>mit</w:t>
      </w:r>
      <w:r w:rsidR="005E6B7B">
        <w:t xml:space="preserve"> </w:t>
      </w:r>
      <w:r>
        <w:t>dir</w:t>
      </w:r>
      <w:r w:rsidR="005E6B7B">
        <w:t xml:space="preserve"> </w:t>
      </w:r>
      <w:r>
        <w:t>alle</w:t>
      </w:r>
      <w:r w:rsidR="005E6B7B">
        <w:t xml:space="preserve"> </w:t>
      </w:r>
      <w:r>
        <w:t>Gläubigen,</w:t>
      </w:r>
      <w:r w:rsidR="005E6B7B">
        <w:t xml:space="preserve"> </w:t>
      </w:r>
      <w:r>
        <w:t>die</w:t>
      </w:r>
      <w:r w:rsidR="005E6B7B">
        <w:t xml:space="preserve"> </w:t>
      </w:r>
      <w:r>
        <w:t>ich</w:t>
      </w:r>
      <w:r w:rsidR="005E6B7B">
        <w:t xml:space="preserve"> </w:t>
      </w:r>
      <w:r>
        <w:t>zu</w:t>
      </w:r>
      <w:r w:rsidR="005E6B7B">
        <w:t xml:space="preserve"> </w:t>
      </w:r>
      <w:r>
        <w:t>grüßen</w:t>
      </w:r>
      <w:r w:rsidR="005E6B7B">
        <w:t xml:space="preserve"> </w:t>
      </w:r>
      <w:r>
        <w:t>wünsche.</w:t>
      </w:r>
    </w:p>
    <w:p w14:paraId="3337179E" w14:textId="19F32BA2" w:rsidR="005A628B" w:rsidRDefault="005A628B" w:rsidP="005A628B">
      <w:pPr>
        <w:pStyle w:val="StandardWeb"/>
      </w:pPr>
      <w:r>
        <w:t>Ganz</w:t>
      </w:r>
      <w:r w:rsidR="005E6B7B">
        <w:t xml:space="preserve"> </w:t>
      </w:r>
      <w:r>
        <w:t>dein</w:t>
      </w:r>
      <w:r w:rsidR="005E6B7B">
        <w:t xml:space="preserve"> </w:t>
      </w:r>
      <w:r>
        <w:t>Farel.</w:t>
      </w:r>
    </w:p>
    <w:p w14:paraId="1473BF72" w14:textId="77777777" w:rsidR="005A628B" w:rsidRDefault="005A628B">
      <w:pPr>
        <w:spacing w:after="0" w:line="240" w:lineRule="auto"/>
        <w:rPr>
          <w:rFonts w:asciiTheme="majorHAnsi" w:eastAsiaTheme="majorEastAsia" w:hAnsiTheme="majorHAnsi" w:cstheme="majorBidi"/>
          <w:color w:val="2E74B5" w:themeColor="accent1" w:themeShade="BF"/>
          <w:sz w:val="26"/>
          <w:szCs w:val="26"/>
        </w:rPr>
      </w:pPr>
      <w:r>
        <w:br w:type="page"/>
      </w:r>
    </w:p>
    <w:p w14:paraId="3E612D56" w14:textId="0ECE4C79" w:rsidR="005A628B" w:rsidRDefault="005A628B" w:rsidP="005A628B">
      <w:pPr>
        <w:pStyle w:val="berschrift2"/>
      </w:pPr>
      <w:r>
        <w:t>Bucer,</w:t>
      </w:r>
      <w:r w:rsidR="005E6B7B">
        <w:t xml:space="preserve"> </w:t>
      </w:r>
      <w:r>
        <w:t>Martin</w:t>
      </w:r>
      <w:r w:rsidR="005E6B7B">
        <w:t xml:space="preserve"> </w:t>
      </w:r>
    </w:p>
    <w:p w14:paraId="6C6ECB31" w14:textId="6A3B36FB" w:rsidR="005A628B" w:rsidRDefault="005A628B" w:rsidP="005A628B">
      <w:pPr>
        <w:pStyle w:val="berschrift3"/>
      </w:pPr>
      <w:r>
        <w:rPr>
          <w:rStyle w:val="Fett"/>
        </w:rPr>
        <w:t>Straßburg,</w:t>
      </w:r>
      <w:r w:rsidR="005E6B7B">
        <w:rPr>
          <w:rStyle w:val="Fett"/>
        </w:rPr>
        <w:t xml:space="preserve"> </w:t>
      </w:r>
      <w:r>
        <w:rPr>
          <w:rStyle w:val="Fett"/>
        </w:rPr>
        <w:t>den</w:t>
      </w:r>
      <w:r w:rsidR="005E6B7B">
        <w:rPr>
          <w:rStyle w:val="Fett"/>
        </w:rPr>
        <w:t xml:space="preserve"> </w:t>
      </w:r>
      <w:r>
        <w:rPr>
          <w:rStyle w:val="Fett"/>
        </w:rPr>
        <w:t>24.</w:t>
      </w:r>
      <w:r w:rsidR="005E6B7B">
        <w:rPr>
          <w:rStyle w:val="Fett"/>
        </w:rPr>
        <w:t xml:space="preserve"> </w:t>
      </w:r>
      <w:r>
        <w:rPr>
          <w:rStyle w:val="Fett"/>
        </w:rPr>
        <w:t>März</w:t>
      </w:r>
      <w:r w:rsidR="005E6B7B">
        <w:rPr>
          <w:rStyle w:val="Fett"/>
        </w:rPr>
        <w:t xml:space="preserve"> </w:t>
      </w:r>
      <w:r>
        <w:rPr>
          <w:rStyle w:val="Fett"/>
        </w:rPr>
        <w:t>1531</w:t>
      </w:r>
    </w:p>
    <w:p w14:paraId="7176041E" w14:textId="494D23C4" w:rsidR="005A628B" w:rsidRDefault="005A628B" w:rsidP="005A628B">
      <w:pPr>
        <w:pStyle w:val="StandardWeb"/>
      </w:pPr>
      <w:r>
        <w:t>Sei</w:t>
      </w:r>
      <w:r w:rsidR="005E6B7B">
        <w:t xml:space="preserve"> </w:t>
      </w:r>
      <w:r>
        <w:t>gegrüßt,</w:t>
      </w:r>
      <w:r w:rsidR="005E6B7B">
        <w:t xml:space="preserve"> </w:t>
      </w:r>
      <w:r>
        <w:t>geehrter</w:t>
      </w:r>
      <w:r w:rsidR="005E6B7B">
        <w:t xml:space="preserve"> </w:t>
      </w:r>
      <w:r>
        <w:t>Zwingli.</w:t>
      </w:r>
      <w:r w:rsidR="005E6B7B">
        <w:t xml:space="preserve"> </w:t>
      </w:r>
      <w:r>
        <w:t>Deinen</w:t>
      </w:r>
      <w:r w:rsidR="005E6B7B">
        <w:t xml:space="preserve"> </w:t>
      </w:r>
      <w:r>
        <w:t>und</w:t>
      </w:r>
      <w:r w:rsidR="005E6B7B">
        <w:t xml:space="preserve"> </w:t>
      </w:r>
      <w:r>
        <w:t>des</w:t>
      </w:r>
      <w:r w:rsidR="005E6B7B">
        <w:t xml:space="preserve"> </w:t>
      </w:r>
      <w:r>
        <w:t>Grafen</w:t>
      </w:r>
      <w:r w:rsidR="005E6B7B">
        <w:t xml:space="preserve"> </w:t>
      </w:r>
      <w:r>
        <w:t>Brief</w:t>
      </w:r>
      <w:r w:rsidR="005E6B7B">
        <w:t xml:space="preserve"> </w:t>
      </w:r>
      <w:r>
        <w:t>–</w:t>
      </w:r>
      <w:r w:rsidR="005E6B7B">
        <w:t xml:space="preserve"> </w:t>
      </w:r>
      <w:r>
        <w:t>denn</w:t>
      </w:r>
      <w:r w:rsidR="005E6B7B">
        <w:t xml:space="preserve"> </w:t>
      </w:r>
      <w:r>
        <w:t>dieser</w:t>
      </w:r>
      <w:r w:rsidR="005E6B7B">
        <w:t xml:space="preserve"> </w:t>
      </w:r>
      <w:r>
        <w:t>ist</w:t>
      </w:r>
      <w:r w:rsidR="005E6B7B">
        <w:t xml:space="preserve"> </w:t>
      </w:r>
      <w:r>
        <w:t>als</w:t>
      </w:r>
      <w:r w:rsidR="005E6B7B">
        <w:t xml:space="preserve"> </w:t>
      </w:r>
      <w:r>
        <w:t>Gesandter</w:t>
      </w:r>
      <w:r w:rsidR="005E6B7B">
        <w:t xml:space="preserve"> </w:t>
      </w:r>
      <w:r>
        <w:t>bei</w:t>
      </w:r>
      <w:r w:rsidR="005E6B7B">
        <w:t xml:space="preserve"> </w:t>
      </w:r>
      <w:r>
        <w:t>unsern</w:t>
      </w:r>
      <w:r w:rsidR="005E6B7B">
        <w:t xml:space="preserve"> </w:t>
      </w:r>
      <w:r>
        <w:t>Fürsten</w:t>
      </w:r>
      <w:r w:rsidR="005E6B7B">
        <w:t xml:space="preserve"> </w:t>
      </w:r>
      <w:r>
        <w:t>abwesend,</w:t>
      </w:r>
      <w:r w:rsidR="005E6B7B">
        <w:t xml:space="preserve"> </w:t>
      </w:r>
      <w:r>
        <w:t>–</w:t>
      </w:r>
      <w:r w:rsidR="005E6B7B">
        <w:t xml:space="preserve"> </w:t>
      </w:r>
      <w:r>
        <w:t>habe</w:t>
      </w:r>
      <w:r w:rsidR="005E6B7B">
        <w:t xml:space="preserve"> </w:t>
      </w:r>
      <w:r>
        <w:t>ich</w:t>
      </w:r>
      <w:r w:rsidR="005E6B7B">
        <w:t xml:space="preserve"> </w:t>
      </w:r>
      <w:r>
        <w:t>gelesen.</w:t>
      </w:r>
      <w:r w:rsidR="005E6B7B">
        <w:t xml:space="preserve"> </w:t>
      </w:r>
      <w:r>
        <w:t>Es</w:t>
      </w:r>
      <w:r w:rsidR="005E6B7B">
        <w:t xml:space="preserve"> </w:t>
      </w:r>
      <w:r>
        <w:t>genügt</w:t>
      </w:r>
      <w:r w:rsidR="005E6B7B">
        <w:t xml:space="preserve"> </w:t>
      </w:r>
      <w:r>
        <w:t>am</w:t>
      </w:r>
      <w:r w:rsidR="005E6B7B">
        <w:t xml:space="preserve"> </w:t>
      </w:r>
      <w:r>
        <w:t>Bunde,</w:t>
      </w:r>
      <w:r w:rsidR="005E6B7B">
        <w:t xml:space="preserve"> </w:t>
      </w:r>
      <w:r>
        <w:t>wie</w:t>
      </w:r>
      <w:r w:rsidR="005E6B7B">
        <w:t xml:space="preserve"> </w:t>
      </w:r>
      <w:r>
        <w:t>du</w:t>
      </w:r>
      <w:r w:rsidR="005E6B7B">
        <w:t xml:space="preserve"> </w:t>
      </w:r>
      <w:r>
        <w:t>schreibst,</w:t>
      </w:r>
      <w:r w:rsidR="005E6B7B">
        <w:t xml:space="preserve"> </w:t>
      </w:r>
      <w:r>
        <w:t>wie</w:t>
      </w:r>
      <w:r w:rsidR="005E6B7B">
        <w:t xml:space="preserve"> </w:t>
      </w:r>
      <w:r>
        <w:t>ich</w:t>
      </w:r>
      <w:r w:rsidR="005E6B7B">
        <w:t xml:space="preserve"> </w:t>
      </w:r>
      <w:r>
        <w:t>denn</w:t>
      </w:r>
      <w:r w:rsidR="005E6B7B">
        <w:t xml:space="preserve"> </w:t>
      </w:r>
      <w:r>
        <w:t>nicht</w:t>
      </w:r>
      <w:r w:rsidR="005E6B7B">
        <w:t xml:space="preserve"> </w:t>
      </w:r>
      <w:r>
        <w:t>zweifle,</w:t>
      </w:r>
      <w:r w:rsidR="005E6B7B">
        <w:t xml:space="preserve"> </w:t>
      </w:r>
      <w:r>
        <w:t>daß</w:t>
      </w:r>
      <w:r w:rsidR="005E6B7B">
        <w:t xml:space="preserve"> </w:t>
      </w:r>
      <w:r>
        <w:t>es</w:t>
      </w:r>
      <w:r w:rsidR="005E6B7B">
        <w:t xml:space="preserve"> </w:t>
      </w:r>
      <w:r>
        <w:t>wohl</w:t>
      </w:r>
      <w:r w:rsidR="005E6B7B">
        <w:t xml:space="preserve"> </w:t>
      </w:r>
      <w:r>
        <w:t>von</w:t>
      </w:r>
      <w:r w:rsidR="005E6B7B">
        <w:t xml:space="preserve"> </w:t>
      </w:r>
      <w:r>
        <w:t>Statten</w:t>
      </w:r>
      <w:r w:rsidR="005E6B7B">
        <w:t xml:space="preserve"> </w:t>
      </w:r>
      <w:r>
        <w:t>gehen</w:t>
      </w:r>
      <w:r w:rsidR="005E6B7B">
        <w:t xml:space="preserve"> </w:t>
      </w:r>
      <w:r>
        <w:t>wird,</w:t>
      </w:r>
      <w:r w:rsidR="005E6B7B">
        <w:t xml:space="preserve"> </w:t>
      </w:r>
      <w:r>
        <w:t>indem</w:t>
      </w:r>
      <w:r w:rsidR="005E6B7B">
        <w:t xml:space="preserve"> </w:t>
      </w:r>
      <w:r>
        <w:t>die</w:t>
      </w:r>
      <w:r w:rsidR="005E6B7B">
        <w:t xml:space="preserve"> </w:t>
      </w:r>
      <w:r>
        <w:t>Sache</w:t>
      </w:r>
      <w:r w:rsidR="005E6B7B">
        <w:t xml:space="preserve"> </w:t>
      </w:r>
      <w:r>
        <w:t>der</w:t>
      </w:r>
      <w:r w:rsidR="005E6B7B">
        <w:t xml:space="preserve"> </w:t>
      </w:r>
      <w:r>
        <w:t>Geister</w:t>
      </w:r>
      <w:r w:rsidR="005E6B7B">
        <w:t xml:space="preserve"> </w:t>
      </w:r>
      <w:r>
        <w:t>so</w:t>
      </w:r>
      <w:r w:rsidR="005E6B7B">
        <w:t xml:space="preserve"> </w:t>
      </w:r>
      <w:r>
        <w:t>steht,</w:t>
      </w:r>
      <w:r w:rsidR="005E6B7B">
        <w:t xml:space="preserve"> </w:t>
      </w:r>
      <w:r>
        <w:t>daß</w:t>
      </w:r>
      <w:r w:rsidR="005E6B7B">
        <w:t xml:space="preserve"> </w:t>
      </w:r>
      <w:r>
        <w:t>sie</w:t>
      </w:r>
      <w:r w:rsidR="005E6B7B">
        <w:t xml:space="preserve"> </w:t>
      </w:r>
      <w:r>
        <w:t>nicht</w:t>
      </w:r>
      <w:r w:rsidR="005E6B7B">
        <w:t xml:space="preserve"> </w:t>
      </w:r>
      <w:r>
        <w:t>weiter</w:t>
      </w:r>
      <w:r w:rsidR="005E6B7B">
        <w:t xml:space="preserve"> </w:t>
      </w:r>
      <w:r>
        <w:t>hinausgezogen</w:t>
      </w:r>
      <w:r w:rsidR="005E6B7B">
        <w:t xml:space="preserve"> </w:t>
      </w:r>
      <w:r>
        <w:t>wird.</w:t>
      </w:r>
      <w:r w:rsidR="005E6B7B">
        <w:t xml:space="preserve"> </w:t>
      </w:r>
      <w:r>
        <w:t>Wenn</w:t>
      </w:r>
      <w:r w:rsidR="005E6B7B">
        <w:t xml:space="preserve"> </w:t>
      </w:r>
      <w:r>
        <w:t>man</w:t>
      </w:r>
      <w:r w:rsidR="005E6B7B">
        <w:t xml:space="preserve"> </w:t>
      </w:r>
      <w:r>
        <w:t>glauben</w:t>
      </w:r>
      <w:r w:rsidR="005E6B7B">
        <w:t xml:space="preserve"> </w:t>
      </w:r>
      <w:r>
        <w:t>darf,</w:t>
      </w:r>
      <w:r w:rsidR="005E6B7B">
        <w:t xml:space="preserve"> </w:t>
      </w:r>
      <w:r>
        <w:t>so</w:t>
      </w:r>
      <w:r w:rsidR="005E6B7B">
        <w:t xml:space="preserve"> </w:t>
      </w:r>
      <w:r>
        <w:t>wird</w:t>
      </w:r>
      <w:r w:rsidR="005E6B7B">
        <w:t xml:space="preserve"> </w:t>
      </w:r>
      <w:r>
        <w:t>ein</w:t>
      </w:r>
      <w:r w:rsidR="005E6B7B">
        <w:t xml:space="preserve"> </w:t>
      </w:r>
      <w:r>
        <w:t>jeder</w:t>
      </w:r>
      <w:r w:rsidR="005E6B7B">
        <w:t xml:space="preserve"> </w:t>
      </w:r>
      <w:r>
        <w:t>die</w:t>
      </w:r>
      <w:r w:rsidR="005E6B7B">
        <w:t xml:space="preserve"> </w:t>
      </w:r>
      <w:r>
        <w:t>Seinigen</w:t>
      </w:r>
      <w:r w:rsidR="005E6B7B">
        <w:t xml:space="preserve"> </w:t>
      </w:r>
      <w:r>
        <w:t>heranziehen.</w:t>
      </w:r>
      <w:r w:rsidR="005E6B7B">
        <w:t xml:space="preserve"> </w:t>
      </w:r>
      <w:r>
        <w:t>Was</w:t>
      </w:r>
      <w:r w:rsidR="005E6B7B">
        <w:t xml:space="preserve"> </w:t>
      </w:r>
      <w:r>
        <w:t>in</w:t>
      </w:r>
      <w:r w:rsidR="005E6B7B">
        <w:t xml:space="preserve"> </w:t>
      </w:r>
      <w:r>
        <w:t>des</w:t>
      </w:r>
      <w:r w:rsidR="005E6B7B">
        <w:t xml:space="preserve"> </w:t>
      </w:r>
      <w:r>
        <w:t>Grafen</w:t>
      </w:r>
      <w:r w:rsidR="005E6B7B">
        <w:t xml:space="preserve"> </w:t>
      </w:r>
      <w:r>
        <w:t>Schreiben</w:t>
      </w:r>
      <w:r w:rsidR="005E6B7B">
        <w:t xml:space="preserve"> </w:t>
      </w:r>
      <w:r>
        <w:t>enthalten</w:t>
      </w:r>
      <w:r w:rsidR="005E6B7B">
        <w:t xml:space="preserve"> </w:t>
      </w:r>
      <w:r>
        <w:t>ist,</w:t>
      </w:r>
      <w:r w:rsidR="005E6B7B">
        <w:t xml:space="preserve"> </w:t>
      </w:r>
      <w:r>
        <w:t>ist</w:t>
      </w:r>
      <w:r w:rsidR="005E6B7B">
        <w:t xml:space="preserve"> </w:t>
      </w:r>
      <w:r>
        <w:t>schwierig,</w:t>
      </w:r>
      <w:r w:rsidR="005E6B7B">
        <w:t xml:space="preserve"> </w:t>
      </w:r>
      <w:r>
        <w:t>nicht</w:t>
      </w:r>
      <w:r w:rsidR="005E6B7B">
        <w:t xml:space="preserve"> </w:t>
      </w:r>
      <w:r>
        <w:t>wegen</w:t>
      </w:r>
      <w:r w:rsidR="005E6B7B">
        <w:t xml:space="preserve"> </w:t>
      </w:r>
      <w:r>
        <w:t>der</w:t>
      </w:r>
      <w:r w:rsidR="005E6B7B">
        <w:t xml:space="preserve"> </w:t>
      </w:r>
      <w:r>
        <w:t>Macht</w:t>
      </w:r>
      <w:r w:rsidR="005E6B7B">
        <w:t xml:space="preserve"> </w:t>
      </w:r>
      <w:r>
        <w:t>der</w:t>
      </w:r>
      <w:r w:rsidR="005E6B7B">
        <w:t xml:space="preserve"> </w:t>
      </w:r>
      <w:r>
        <w:t>Feinde,</w:t>
      </w:r>
      <w:r w:rsidR="005E6B7B">
        <w:t xml:space="preserve"> </w:t>
      </w:r>
      <w:r>
        <w:t>die,</w:t>
      </w:r>
      <w:r w:rsidR="005E6B7B">
        <w:t xml:space="preserve"> </w:t>
      </w:r>
      <w:r>
        <w:t>wie</w:t>
      </w:r>
      <w:r w:rsidR="005E6B7B">
        <w:t xml:space="preserve"> </w:t>
      </w:r>
      <w:r>
        <w:t>du</w:t>
      </w:r>
      <w:r w:rsidR="005E6B7B">
        <w:t xml:space="preserve"> </w:t>
      </w:r>
      <w:r>
        <w:t>richtig</w:t>
      </w:r>
      <w:r w:rsidR="005E6B7B">
        <w:t xml:space="preserve"> </w:t>
      </w:r>
      <w:r>
        <w:t>erinnerst,</w:t>
      </w:r>
      <w:r w:rsidR="005E6B7B">
        <w:t xml:space="preserve"> </w:t>
      </w:r>
      <w:r>
        <w:t>alle</w:t>
      </w:r>
      <w:r w:rsidR="005E6B7B">
        <w:t xml:space="preserve"> </w:t>
      </w:r>
      <w:r>
        <w:t>vereinigt</w:t>
      </w:r>
      <w:r w:rsidR="005E6B7B">
        <w:t xml:space="preserve"> </w:t>
      </w:r>
      <w:r>
        <w:t>im</w:t>
      </w:r>
      <w:r w:rsidR="005E6B7B">
        <w:t xml:space="preserve"> </w:t>
      </w:r>
      <w:r>
        <w:t>Pabst</w:t>
      </w:r>
      <w:r w:rsidR="005E6B7B">
        <w:t xml:space="preserve"> </w:t>
      </w:r>
      <w:r>
        <w:t>sind,</w:t>
      </w:r>
      <w:r w:rsidR="005E6B7B">
        <w:t xml:space="preserve"> </w:t>
      </w:r>
      <w:r>
        <w:t>–</w:t>
      </w:r>
      <w:r w:rsidR="005E6B7B">
        <w:t xml:space="preserve"> </w:t>
      </w:r>
      <w:r>
        <w:t>ja</w:t>
      </w:r>
      <w:r w:rsidR="005E6B7B">
        <w:t xml:space="preserve"> </w:t>
      </w:r>
      <w:r>
        <w:t>der</w:t>
      </w:r>
      <w:r w:rsidR="005E6B7B">
        <w:t xml:space="preserve"> </w:t>
      </w:r>
      <w:r>
        <w:t>Eine</w:t>
      </w:r>
      <w:r w:rsidR="005E6B7B">
        <w:t xml:space="preserve"> </w:t>
      </w:r>
      <w:r>
        <w:t>Feind</w:t>
      </w:r>
      <w:r w:rsidR="005E6B7B">
        <w:t xml:space="preserve"> </w:t>
      </w:r>
      <w:r>
        <w:t>ist</w:t>
      </w:r>
      <w:r w:rsidR="005E6B7B">
        <w:t xml:space="preserve"> </w:t>
      </w:r>
      <w:r>
        <w:t>der</w:t>
      </w:r>
      <w:r w:rsidR="005E6B7B">
        <w:t xml:space="preserve"> </w:t>
      </w:r>
      <w:r>
        <w:t>Papst</w:t>
      </w:r>
      <w:r w:rsidR="005E6B7B">
        <w:t xml:space="preserve"> </w:t>
      </w:r>
      <w:r>
        <w:t>–</w:t>
      </w:r>
      <w:r w:rsidR="005E6B7B">
        <w:t xml:space="preserve"> </w:t>
      </w:r>
      <w:r>
        <w:t>:</w:t>
      </w:r>
      <w:r w:rsidR="005E6B7B">
        <w:t xml:space="preserve"> </w:t>
      </w:r>
      <w:r>
        <w:t>sondern</w:t>
      </w:r>
      <w:r w:rsidR="005E6B7B">
        <w:t xml:space="preserve"> </w:t>
      </w:r>
      <w:r>
        <w:t>daß</w:t>
      </w:r>
      <w:r w:rsidR="005E6B7B">
        <w:t xml:space="preserve"> </w:t>
      </w:r>
      <w:r>
        <w:t>nichts</w:t>
      </w:r>
      <w:r w:rsidR="005E6B7B">
        <w:t xml:space="preserve"> </w:t>
      </w:r>
      <w:r>
        <w:t>außer</w:t>
      </w:r>
      <w:r w:rsidR="005E6B7B">
        <w:t xml:space="preserve"> </w:t>
      </w:r>
      <w:r>
        <w:t>seinem</w:t>
      </w:r>
      <w:r w:rsidR="005E6B7B">
        <w:t xml:space="preserve"> </w:t>
      </w:r>
      <w:r>
        <w:t>Artikel</w:t>
      </w:r>
      <w:r w:rsidR="005E6B7B">
        <w:t xml:space="preserve"> </w:t>
      </w:r>
      <w:r>
        <w:t>versucht</w:t>
      </w:r>
      <w:r w:rsidR="005E6B7B">
        <w:t xml:space="preserve"> </w:t>
      </w:r>
      <w:r>
        <w:t>werde,</w:t>
      </w:r>
      <w:r w:rsidR="005E6B7B">
        <w:t xml:space="preserve"> </w:t>
      </w:r>
      <w:r>
        <w:t>und</w:t>
      </w:r>
      <w:r w:rsidR="005E6B7B">
        <w:t xml:space="preserve"> </w:t>
      </w:r>
      <w:r>
        <w:t>die</w:t>
      </w:r>
      <w:r w:rsidR="005E6B7B">
        <w:t xml:space="preserve"> </w:t>
      </w:r>
      <w:r>
        <w:t>rechte</w:t>
      </w:r>
      <w:r w:rsidR="005E6B7B">
        <w:t xml:space="preserve"> </w:t>
      </w:r>
      <w:r>
        <w:t>Gelegenheit</w:t>
      </w:r>
      <w:r w:rsidR="005E6B7B">
        <w:t xml:space="preserve"> </w:t>
      </w:r>
      <w:r>
        <w:t>nicht</w:t>
      </w:r>
      <w:r w:rsidR="005E6B7B">
        <w:t xml:space="preserve"> </w:t>
      </w:r>
      <w:r>
        <w:t>fehle,</w:t>
      </w:r>
      <w:r w:rsidR="005E6B7B">
        <w:t xml:space="preserve"> </w:t>
      </w:r>
      <w:r>
        <w:t>daß</w:t>
      </w:r>
      <w:r w:rsidR="005E6B7B">
        <w:t xml:space="preserve"> </w:t>
      </w:r>
      <w:r>
        <w:t>aber</w:t>
      </w:r>
      <w:r w:rsidR="005E6B7B">
        <w:t xml:space="preserve"> </w:t>
      </w:r>
      <w:r>
        <w:t>eine</w:t>
      </w:r>
      <w:r w:rsidR="005E6B7B">
        <w:t xml:space="preserve"> </w:t>
      </w:r>
      <w:r>
        <w:t>solche</w:t>
      </w:r>
      <w:r w:rsidR="005E6B7B">
        <w:t xml:space="preserve"> </w:t>
      </w:r>
      <w:r>
        <w:t>sein</w:t>
      </w:r>
      <w:r w:rsidR="005E6B7B">
        <w:t xml:space="preserve"> </w:t>
      </w:r>
      <w:r>
        <w:t>werde,</w:t>
      </w:r>
      <w:r w:rsidR="005E6B7B">
        <w:t xml:space="preserve"> </w:t>
      </w:r>
      <w:r>
        <w:t>bezweifeln</w:t>
      </w:r>
      <w:r w:rsidR="005E6B7B">
        <w:t xml:space="preserve"> </w:t>
      </w:r>
      <w:r>
        <w:t>viele</w:t>
      </w:r>
      <w:r w:rsidR="005E6B7B">
        <w:t xml:space="preserve"> </w:t>
      </w:r>
      <w:r>
        <w:t>nicht.</w:t>
      </w:r>
      <w:r w:rsidR="005E6B7B">
        <w:t xml:space="preserve"> </w:t>
      </w:r>
      <w:r>
        <w:t>Es</w:t>
      </w:r>
      <w:r w:rsidR="005E6B7B">
        <w:t xml:space="preserve"> </w:t>
      </w:r>
      <w:r>
        <w:t>wehen</w:t>
      </w:r>
      <w:r w:rsidR="005E6B7B">
        <w:t xml:space="preserve"> </w:t>
      </w:r>
      <w:r>
        <w:t>einige</w:t>
      </w:r>
      <w:r w:rsidR="005E6B7B">
        <w:t xml:space="preserve"> </w:t>
      </w:r>
      <w:r>
        <w:t>Winde;</w:t>
      </w:r>
      <w:r w:rsidR="005E6B7B">
        <w:t xml:space="preserve"> </w:t>
      </w:r>
      <w:r>
        <w:t>möchten</w:t>
      </w:r>
      <w:r w:rsidR="005E6B7B">
        <w:t xml:space="preserve"> </w:t>
      </w:r>
      <w:r>
        <w:t>es</w:t>
      </w:r>
      <w:r w:rsidR="005E6B7B">
        <w:t xml:space="preserve"> </w:t>
      </w:r>
      <w:r>
        <w:t>laue</w:t>
      </w:r>
      <w:r w:rsidR="005E6B7B">
        <w:t xml:space="preserve"> </w:t>
      </w:r>
      <w:r>
        <w:t>Westwinde</w:t>
      </w:r>
      <w:r w:rsidR="005E6B7B">
        <w:t xml:space="preserve"> </w:t>
      </w:r>
      <w:r>
        <w:t>sein</w:t>
      </w:r>
      <w:r w:rsidR="005E6B7B">
        <w:t xml:space="preserve"> </w:t>
      </w:r>
      <w:r>
        <w:t>für</w:t>
      </w:r>
      <w:r w:rsidR="005E6B7B">
        <w:t xml:space="preserve"> </w:t>
      </w:r>
      <w:r>
        <w:t>die,</w:t>
      </w:r>
      <w:r w:rsidR="005E6B7B">
        <w:t xml:space="preserve"> </w:t>
      </w:r>
      <w:r>
        <w:t>welche</w:t>
      </w:r>
      <w:r w:rsidR="005E6B7B">
        <w:t xml:space="preserve"> </w:t>
      </w:r>
      <w:r>
        <w:t>Christum</w:t>
      </w:r>
      <w:r w:rsidR="005E6B7B">
        <w:t xml:space="preserve"> </w:t>
      </w:r>
      <w:r>
        <w:t>suchen.</w:t>
      </w:r>
      <w:r w:rsidR="005E6B7B">
        <w:t xml:space="preserve"> </w:t>
      </w:r>
      <w:r>
        <w:t>Doch</w:t>
      </w:r>
      <w:r w:rsidR="005E6B7B">
        <w:t xml:space="preserve"> </w:t>
      </w:r>
      <w:r>
        <w:t>sie</w:t>
      </w:r>
      <w:r w:rsidR="005E6B7B">
        <w:t xml:space="preserve"> </w:t>
      </w:r>
      <w:r>
        <w:t>werdens</w:t>
      </w:r>
      <w:r w:rsidR="005E6B7B">
        <w:t xml:space="preserve"> </w:t>
      </w:r>
      <w:r>
        <w:t>sein,</w:t>
      </w:r>
      <w:r w:rsidR="005E6B7B">
        <w:t xml:space="preserve"> </w:t>
      </w:r>
      <w:r>
        <w:t>da</w:t>
      </w:r>
      <w:r w:rsidR="005E6B7B">
        <w:t xml:space="preserve"> </w:t>
      </w:r>
      <w:r>
        <w:t>seiner</w:t>
      </w:r>
      <w:r w:rsidR="005E6B7B">
        <w:t xml:space="preserve"> </w:t>
      </w:r>
      <w:r>
        <w:t>Gewalt</w:t>
      </w:r>
      <w:r w:rsidR="005E6B7B">
        <w:t xml:space="preserve"> </w:t>
      </w:r>
      <w:r>
        <w:t>alles</w:t>
      </w:r>
      <w:r w:rsidR="005E6B7B">
        <w:t xml:space="preserve"> </w:t>
      </w:r>
      <w:r>
        <w:t>beschieden</w:t>
      </w:r>
      <w:r w:rsidR="005E6B7B">
        <w:t xml:space="preserve"> </w:t>
      </w:r>
      <w:r>
        <w:t>ist.</w:t>
      </w:r>
      <w:r w:rsidR="005E6B7B">
        <w:t xml:space="preserve"> </w:t>
      </w:r>
      <w:r>
        <w:t>Bevor</w:t>
      </w:r>
      <w:r w:rsidR="005E6B7B">
        <w:t xml:space="preserve"> </w:t>
      </w:r>
      <w:r>
        <w:t>dir</w:t>
      </w:r>
      <w:r w:rsidR="005E6B7B">
        <w:t xml:space="preserve"> </w:t>
      </w:r>
      <w:r>
        <w:t>dieß</w:t>
      </w:r>
      <w:r w:rsidR="005E6B7B">
        <w:t xml:space="preserve"> </w:t>
      </w:r>
      <w:r>
        <w:t>zukommt,</w:t>
      </w:r>
      <w:r w:rsidR="005E6B7B">
        <w:t xml:space="preserve"> </w:t>
      </w:r>
      <w:r>
        <w:t>wirst</w:t>
      </w:r>
      <w:r w:rsidR="005E6B7B">
        <w:t xml:space="preserve"> </w:t>
      </w:r>
      <w:r>
        <w:t>du</w:t>
      </w:r>
      <w:r w:rsidR="005E6B7B">
        <w:t xml:space="preserve"> </w:t>
      </w:r>
      <w:r>
        <w:t>Mehreres</w:t>
      </w:r>
      <w:r w:rsidR="005E6B7B">
        <w:t xml:space="preserve"> </w:t>
      </w:r>
      <w:r>
        <w:t>erfahren,</w:t>
      </w:r>
      <w:r w:rsidR="005E6B7B">
        <w:t xml:space="preserve"> </w:t>
      </w:r>
      <w:r>
        <w:t>wie</w:t>
      </w:r>
      <w:r w:rsidR="005E6B7B">
        <w:t xml:space="preserve"> </w:t>
      </w:r>
      <w:r>
        <w:t>ich</w:t>
      </w:r>
      <w:r w:rsidR="005E6B7B">
        <w:t xml:space="preserve"> </w:t>
      </w:r>
      <w:r>
        <w:t>glaube.</w:t>
      </w:r>
      <w:r w:rsidR="005E6B7B">
        <w:t xml:space="preserve"> </w:t>
      </w:r>
      <w:r>
        <w:t>Den</w:t>
      </w:r>
      <w:r w:rsidR="005E6B7B">
        <w:t xml:space="preserve"> </w:t>
      </w:r>
      <w:r>
        <w:t>Bündnern</w:t>
      </w:r>
      <w:r w:rsidR="005E6B7B">
        <w:t xml:space="preserve"> </w:t>
      </w:r>
      <w:r>
        <w:t>stehe</w:t>
      </w:r>
      <w:r w:rsidR="005E6B7B">
        <w:t xml:space="preserve"> </w:t>
      </w:r>
      <w:r>
        <w:t>Gott</w:t>
      </w:r>
      <w:r w:rsidR="005E6B7B">
        <w:t xml:space="preserve"> </w:t>
      </w:r>
      <w:r>
        <w:t>bei.</w:t>
      </w:r>
      <w:r w:rsidR="005E6B7B">
        <w:t xml:space="preserve"> </w:t>
      </w:r>
      <w:r>
        <w:t>Man</w:t>
      </w:r>
      <w:r w:rsidR="005E6B7B">
        <w:t xml:space="preserve"> </w:t>
      </w:r>
      <w:r>
        <w:t>sagt</w:t>
      </w:r>
      <w:r w:rsidR="005E6B7B">
        <w:t xml:space="preserve"> </w:t>
      </w:r>
      <w:r>
        <w:t>allgemein,</w:t>
      </w:r>
      <w:r w:rsidR="005E6B7B">
        <w:t xml:space="preserve"> </w:t>
      </w:r>
      <w:r>
        <w:t>die</w:t>
      </w:r>
      <w:r w:rsidR="005E6B7B">
        <w:t xml:space="preserve"> </w:t>
      </w:r>
      <w:r>
        <w:t>Türken</w:t>
      </w:r>
      <w:r w:rsidR="005E6B7B">
        <w:t xml:space="preserve"> </w:t>
      </w:r>
      <w:r>
        <w:t>ziehen</w:t>
      </w:r>
      <w:r w:rsidR="005E6B7B">
        <w:t xml:space="preserve"> </w:t>
      </w:r>
      <w:r>
        <w:t>eine</w:t>
      </w:r>
      <w:r w:rsidR="005E6B7B">
        <w:t xml:space="preserve"> </w:t>
      </w:r>
      <w:r>
        <w:t>größere</w:t>
      </w:r>
      <w:r w:rsidR="005E6B7B">
        <w:t xml:space="preserve"> </w:t>
      </w:r>
      <w:r>
        <w:t>Macht</w:t>
      </w:r>
      <w:r w:rsidR="005E6B7B">
        <w:t xml:space="preserve"> </w:t>
      </w:r>
      <w:r>
        <w:t>zusammen,</w:t>
      </w:r>
      <w:r w:rsidR="005E6B7B">
        <w:t xml:space="preserve"> </w:t>
      </w:r>
      <w:r>
        <w:t>als</w:t>
      </w:r>
      <w:r w:rsidR="005E6B7B">
        <w:t xml:space="preserve"> </w:t>
      </w:r>
      <w:r>
        <w:t>je</w:t>
      </w:r>
      <w:r w:rsidR="005E6B7B">
        <w:t xml:space="preserve"> </w:t>
      </w:r>
      <w:r>
        <w:t>zuvor,</w:t>
      </w:r>
      <w:r w:rsidR="005E6B7B">
        <w:t xml:space="preserve"> </w:t>
      </w:r>
      <w:r>
        <w:t>und</w:t>
      </w:r>
      <w:r w:rsidR="005E6B7B">
        <w:t xml:space="preserve"> </w:t>
      </w:r>
      <w:r>
        <w:t>bedrohen</w:t>
      </w:r>
      <w:r w:rsidR="005E6B7B">
        <w:t xml:space="preserve"> </w:t>
      </w:r>
      <w:r>
        <w:t>Italien.</w:t>
      </w:r>
      <w:r w:rsidR="005E6B7B">
        <w:t xml:space="preserve"> </w:t>
      </w:r>
      <w:r>
        <w:t>Möchten</w:t>
      </w:r>
      <w:r w:rsidR="005E6B7B">
        <w:t xml:space="preserve"> </w:t>
      </w:r>
      <w:r>
        <w:t>sie</w:t>
      </w:r>
      <w:r w:rsidR="005E6B7B">
        <w:t xml:space="preserve"> </w:t>
      </w:r>
      <w:r>
        <w:t>so,</w:t>
      </w:r>
      <w:r w:rsidR="005E6B7B">
        <w:t xml:space="preserve"> </w:t>
      </w:r>
      <w:r>
        <w:t>wie</w:t>
      </w:r>
      <w:r w:rsidR="005E6B7B">
        <w:t xml:space="preserve"> </w:t>
      </w:r>
      <w:r>
        <w:t>sie</w:t>
      </w:r>
      <w:r w:rsidR="005E6B7B">
        <w:t xml:space="preserve"> </w:t>
      </w:r>
      <w:r>
        <w:t>es</w:t>
      </w:r>
      <w:r w:rsidR="005E6B7B">
        <w:t xml:space="preserve"> </w:t>
      </w:r>
      <w:r>
        <w:t>vornehmlich</w:t>
      </w:r>
      <w:r w:rsidR="005E6B7B">
        <w:t xml:space="preserve"> </w:t>
      </w:r>
      <w:r>
        <w:t>sollten,</w:t>
      </w:r>
      <w:r w:rsidR="005E6B7B">
        <w:t xml:space="preserve"> </w:t>
      </w:r>
      <w:r>
        <w:t>fest</w:t>
      </w:r>
      <w:r w:rsidR="005E6B7B">
        <w:t xml:space="preserve"> </w:t>
      </w:r>
      <w:r>
        <w:t>schlafen.</w:t>
      </w:r>
      <w:r w:rsidR="005E6B7B">
        <w:t xml:space="preserve"> </w:t>
      </w:r>
      <w:r>
        <w:t>Der</w:t>
      </w:r>
      <w:r w:rsidR="005E6B7B">
        <w:t xml:space="preserve"> </w:t>
      </w:r>
      <w:r>
        <w:t>Herr</w:t>
      </w:r>
      <w:r w:rsidR="005E6B7B">
        <w:t xml:space="preserve"> </w:t>
      </w:r>
      <w:r>
        <w:t>wolle</w:t>
      </w:r>
      <w:r w:rsidR="005E6B7B">
        <w:t xml:space="preserve"> </w:t>
      </w:r>
      <w:r>
        <w:t>einen</w:t>
      </w:r>
      <w:r w:rsidR="005E6B7B">
        <w:t xml:space="preserve"> </w:t>
      </w:r>
      <w:r>
        <w:t>Gideon</w:t>
      </w:r>
      <w:r w:rsidR="005E6B7B">
        <w:t xml:space="preserve"> </w:t>
      </w:r>
      <w:r>
        <w:t>erwecken,</w:t>
      </w:r>
      <w:r w:rsidR="005E6B7B">
        <w:t xml:space="preserve"> </w:t>
      </w:r>
      <w:r>
        <w:t>unter</w:t>
      </w:r>
      <w:r w:rsidR="005E6B7B">
        <w:t xml:space="preserve"> </w:t>
      </w:r>
      <w:r>
        <w:t>dessen</w:t>
      </w:r>
      <w:r w:rsidR="005E6B7B">
        <w:t xml:space="preserve"> </w:t>
      </w:r>
      <w:r>
        <w:t>Anführung</w:t>
      </w:r>
      <w:r w:rsidR="005E6B7B">
        <w:t xml:space="preserve"> </w:t>
      </w:r>
      <w:r>
        <w:t>Deutschland</w:t>
      </w:r>
      <w:r w:rsidR="005E6B7B">
        <w:t xml:space="preserve"> </w:t>
      </w:r>
      <w:r>
        <w:t>und</w:t>
      </w:r>
      <w:r w:rsidR="005E6B7B">
        <w:t xml:space="preserve"> </w:t>
      </w:r>
      <w:r>
        <w:t>alle</w:t>
      </w:r>
      <w:r w:rsidR="005E6B7B">
        <w:t xml:space="preserve"> </w:t>
      </w:r>
      <w:r>
        <w:t>übrigen</w:t>
      </w:r>
      <w:r w:rsidR="005E6B7B">
        <w:t xml:space="preserve"> </w:t>
      </w:r>
      <w:r>
        <w:t>Länder</w:t>
      </w:r>
      <w:r w:rsidR="005E6B7B">
        <w:t xml:space="preserve"> </w:t>
      </w:r>
      <w:r>
        <w:t>der</w:t>
      </w:r>
      <w:r w:rsidR="005E6B7B">
        <w:t xml:space="preserve"> </w:t>
      </w:r>
      <w:r>
        <w:t>ganzen</w:t>
      </w:r>
      <w:r w:rsidR="005E6B7B">
        <w:t xml:space="preserve"> </w:t>
      </w:r>
      <w:r>
        <w:t>christlichen</w:t>
      </w:r>
      <w:r w:rsidR="005E6B7B">
        <w:t xml:space="preserve"> </w:t>
      </w:r>
      <w:r>
        <w:t>Welt</w:t>
      </w:r>
      <w:r w:rsidR="005E6B7B">
        <w:t xml:space="preserve"> </w:t>
      </w:r>
      <w:r>
        <w:t>diesem</w:t>
      </w:r>
      <w:r w:rsidR="005E6B7B">
        <w:t xml:space="preserve"> </w:t>
      </w:r>
      <w:r>
        <w:t>so</w:t>
      </w:r>
      <w:r w:rsidR="005E6B7B">
        <w:t xml:space="preserve"> </w:t>
      </w:r>
      <w:r>
        <w:t>unmenschlichen</w:t>
      </w:r>
      <w:r w:rsidR="005E6B7B">
        <w:t xml:space="preserve"> </w:t>
      </w:r>
      <w:r>
        <w:t>und</w:t>
      </w:r>
      <w:r w:rsidR="005E6B7B">
        <w:t xml:space="preserve"> </w:t>
      </w:r>
      <w:r>
        <w:t>verderblichen</w:t>
      </w:r>
      <w:r w:rsidR="005E6B7B">
        <w:t xml:space="preserve"> </w:t>
      </w:r>
      <w:r>
        <w:t>Feind</w:t>
      </w:r>
      <w:r w:rsidR="005E6B7B">
        <w:t xml:space="preserve"> </w:t>
      </w:r>
      <w:r>
        <w:t>nach</w:t>
      </w:r>
      <w:r w:rsidR="005E6B7B">
        <w:t xml:space="preserve"> </w:t>
      </w:r>
      <w:r>
        <w:t>Kräften</w:t>
      </w:r>
      <w:r w:rsidR="005E6B7B">
        <w:t xml:space="preserve"> </w:t>
      </w:r>
      <w:r>
        <w:t>entgegentreten.</w:t>
      </w:r>
      <w:r w:rsidR="005E6B7B">
        <w:t xml:space="preserve"> </w:t>
      </w:r>
      <w:r>
        <w:t>Grüße</w:t>
      </w:r>
      <w:r w:rsidR="005E6B7B">
        <w:t xml:space="preserve"> </w:t>
      </w:r>
      <w:r>
        <w:t>Leo,</w:t>
      </w:r>
      <w:r w:rsidR="005E6B7B">
        <w:t xml:space="preserve"> </w:t>
      </w:r>
      <w:r>
        <w:t>Carlstadt</w:t>
      </w:r>
      <w:r w:rsidR="005E6B7B">
        <w:t xml:space="preserve"> </w:t>
      </w:r>
      <w:r>
        <w:t>und</w:t>
      </w:r>
      <w:r w:rsidR="005E6B7B">
        <w:t xml:space="preserve"> </w:t>
      </w:r>
      <w:r>
        <w:t>die</w:t>
      </w:r>
      <w:r w:rsidR="005E6B7B">
        <w:t xml:space="preserve"> </w:t>
      </w:r>
      <w:r>
        <w:t>übrigen</w:t>
      </w:r>
      <w:r w:rsidR="005E6B7B">
        <w:t xml:space="preserve"> </w:t>
      </w:r>
      <w:r>
        <w:t>Brüder,</w:t>
      </w:r>
      <w:r w:rsidR="005E6B7B">
        <w:t xml:space="preserve"> </w:t>
      </w:r>
      <w:r>
        <w:t>besonders</w:t>
      </w:r>
      <w:r w:rsidR="005E6B7B">
        <w:t xml:space="preserve"> </w:t>
      </w:r>
      <w:r>
        <w:t>Pellicanus</w:t>
      </w:r>
      <w:r w:rsidR="005E6B7B">
        <w:t xml:space="preserve"> </w:t>
      </w:r>
      <w:r>
        <w:t>und</w:t>
      </w:r>
      <w:r w:rsidR="005E6B7B">
        <w:t xml:space="preserve"> </w:t>
      </w:r>
      <w:r>
        <w:t>Collinus.</w:t>
      </w:r>
    </w:p>
    <w:p w14:paraId="5788F3B3" w14:textId="44D58BED" w:rsidR="005A628B" w:rsidRDefault="005A628B" w:rsidP="005A628B">
      <w:pPr>
        <w:pStyle w:val="StandardWeb"/>
      </w:pPr>
      <w:r>
        <w:t>Ganz</w:t>
      </w:r>
      <w:r w:rsidR="005E6B7B">
        <w:t xml:space="preserve"> </w:t>
      </w:r>
      <w:r>
        <w:t>dein</w:t>
      </w:r>
      <w:r w:rsidR="005E6B7B">
        <w:t xml:space="preserve"> </w:t>
      </w:r>
      <w:r>
        <w:t>–</w:t>
      </w:r>
      <w:r w:rsidR="005E6B7B">
        <w:t xml:space="preserve"> </w:t>
      </w:r>
      <w:r>
        <w:t>M.</w:t>
      </w:r>
      <w:r w:rsidR="005E6B7B">
        <w:t xml:space="preserve"> </w:t>
      </w:r>
      <w:r>
        <w:t>Bucer</w:t>
      </w:r>
    </w:p>
    <w:p w14:paraId="02DDD94B" w14:textId="4113AD49" w:rsidR="005A628B" w:rsidRDefault="005A628B" w:rsidP="005A628B">
      <w:pPr>
        <w:pStyle w:val="berschrift3"/>
      </w:pPr>
      <w:r>
        <w:t>9.6.1523</w:t>
      </w:r>
    </w:p>
    <w:p w14:paraId="2AEBA9A7" w14:textId="4207FD49" w:rsidR="005A628B" w:rsidRPr="005A628B" w:rsidRDefault="005A628B" w:rsidP="005A628B">
      <w:r>
        <w:t>Ich</w:t>
      </w:r>
      <w:r w:rsidR="005E6B7B">
        <w:t xml:space="preserve"> </w:t>
      </w:r>
      <w:r>
        <w:t>kann</w:t>
      </w:r>
      <w:r w:rsidR="005E6B7B">
        <w:t xml:space="preserve"> </w:t>
      </w:r>
      <w:r>
        <w:t>dir</w:t>
      </w:r>
      <w:r w:rsidR="005E6B7B">
        <w:t xml:space="preserve"> </w:t>
      </w:r>
      <w:r>
        <w:t>nicht</w:t>
      </w:r>
      <w:r w:rsidR="005E6B7B">
        <w:t xml:space="preserve"> </w:t>
      </w:r>
      <w:r>
        <w:t>sagen,</w:t>
      </w:r>
      <w:r w:rsidR="005E6B7B">
        <w:t xml:space="preserve"> </w:t>
      </w:r>
      <w:r>
        <w:t>wie</w:t>
      </w:r>
      <w:r w:rsidR="005E6B7B">
        <w:t xml:space="preserve"> </w:t>
      </w:r>
      <w:r>
        <w:t>durch</w:t>
      </w:r>
      <w:r w:rsidR="005E6B7B">
        <w:t xml:space="preserve"> </w:t>
      </w:r>
      <w:r>
        <w:t>den</w:t>
      </w:r>
      <w:r w:rsidR="005E6B7B">
        <w:t xml:space="preserve"> </w:t>
      </w:r>
      <w:r>
        <w:t>Fall</w:t>
      </w:r>
      <w:r w:rsidR="005E6B7B">
        <w:t xml:space="preserve"> </w:t>
      </w:r>
      <w:r>
        <w:t>dieses</w:t>
      </w:r>
      <w:r w:rsidR="005E6B7B">
        <w:t xml:space="preserve"> </w:t>
      </w:r>
      <w:r>
        <w:t>einzigen</w:t>
      </w:r>
      <w:r w:rsidR="005E6B7B">
        <w:t xml:space="preserve"> </w:t>
      </w:r>
      <w:r>
        <w:t>Mannes</w:t>
      </w:r>
      <w:r w:rsidR="005E6B7B">
        <w:t xml:space="preserve"> </w:t>
      </w:r>
      <w:r>
        <w:t>(Franz</w:t>
      </w:r>
      <w:r w:rsidR="005E6B7B">
        <w:t xml:space="preserve"> </w:t>
      </w:r>
      <w:r>
        <w:t>von</w:t>
      </w:r>
      <w:r w:rsidR="005E6B7B">
        <w:t xml:space="preserve"> </w:t>
      </w:r>
      <w:r>
        <w:t>Sickingen)</w:t>
      </w:r>
      <w:r w:rsidR="005E6B7B">
        <w:t xml:space="preserve"> </w:t>
      </w:r>
      <w:r>
        <w:t>die</w:t>
      </w:r>
      <w:r w:rsidR="005E6B7B">
        <w:t xml:space="preserve"> </w:t>
      </w:r>
      <w:r>
        <w:t>papistischen</w:t>
      </w:r>
      <w:r w:rsidR="005E6B7B">
        <w:t xml:space="preserve"> </w:t>
      </w:r>
      <w:r>
        <w:t>Ungethüme</w:t>
      </w:r>
      <w:r w:rsidR="005E6B7B">
        <w:t xml:space="preserve"> </w:t>
      </w:r>
      <w:r>
        <w:t>wieder</w:t>
      </w:r>
      <w:r w:rsidR="005E6B7B">
        <w:t xml:space="preserve"> </w:t>
      </w:r>
      <w:r>
        <w:t>ihre</w:t>
      </w:r>
      <w:r w:rsidR="005E6B7B">
        <w:t xml:space="preserve"> </w:t>
      </w:r>
      <w:r>
        <w:t>Hörner</w:t>
      </w:r>
      <w:r w:rsidR="005E6B7B">
        <w:t xml:space="preserve"> </w:t>
      </w:r>
      <w:r>
        <w:t>erheben.</w:t>
      </w:r>
      <w:r w:rsidR="005E6B7B">
        <w:t xml:space="preserve"> </w:t>
      </w:r>
      <w:r>
        <w:t>Denn</w:t>
      </w:r>
      <w:r w:rsidR="005E6B7B">
        <w:t xml:space="preserve"> </w:t>
      </w:r>
      <w:r>
        <w:t>wohl</w:t>
      </w:r>
      <w:r w:rsidR="005E6B7B">
        <w:t xml:space="preserve"> </w:t>
      </w:r>
      <w:r>
        <w:t>wußte</w:t>
      </w:r>
      <w:r w:rsidR="005E6B7B">
        <w:t xml:space="preserve"> </w:t>
      </w:r>
      <w:r>
        <w:t>der</w:t>
      </w:r>
      <w:r w:rsidR="005E6B7B">
        <w:t xml:space="preserve"> </w:t>
      </w:r>
      <w:r>
        <w:t>Antichrist,</w:t>
      </w:r>
      <w:r w:rsidR="005E6B7B">
        <w:t xml:space="preserve"> </w:t>
      </w:r>
      <w:r>
        <w:t>daß</w:t>
      </w:r>
      <w:r w:rsidR="005E6B7B">
        <w:t xml:space="preserve"> </w:t>
      </w:r>
      <w:r>
        <w:t>er</w:t>
      </w:r>
      <w:r w:rsidR="005E6B7B">
        <w:t xml:space="preserve"> </w:t>
      </w:r>
      <w:r>
        <w:t>zu</w:t>
      </w:r>
      <w:r w:rsidR="005E6B7B">
        <w:t xml:space="preserve"> </w:t>
      </w:r>
      <w:r>
        <w:t>Grunde</w:t>
      </w:r>
      <w:r w:rsidR="005E6B7B">
        <w:t xml:space="preserve"> </w:t>
      </w:r>
      <w:r>
        <w:t>gehen</w:t>
      </w:r>
      <w:r w:rsidR="005E6B7B">
        <w:t xml:space="preserve"> </w:t>
      </w:r>
      <w:r>
        <w:t>müßte,</w:t>
      </w:r>
      <w:r w:rsidR="005E6B7B">
        <w:t xml:space="preserve"> </w:t>
      </w:r>
      <w:r>
        <w:t>wenn</w:t>
      </w:r>
      <w:r w:rsidR="005E6B7B">
        <w:t xml:space="preserve"> </w:t>
      </w:r>
      <w:r>
        <w:t>durch</w:t>
      </w:r>
      <w:r w:rsidR="005E6B7B">
        <w:t xml:space="preserve"> </w:t>
      </w:r>
      <w:r>
        <w:t>die</w:t>
      </w:r>
      <w:r w:rsidR="005E6B7B">
        <w:t xml:space="preserve"> </w:t>
      </w:r>
      <w:r>
        <w:t>Bemühung</w:t>
      </w:r>
      <w:r w:rsidR="005E6B7B">
        <w:t xml:space="preserve"> </w:t>
      </w:r>
      <w:r>
        <w:t>dieses</w:t>
      </w:r>
      <w:r w:rsidR="005E6B7B">
        <w:t xml:space="preserve"> </w:t>
      </w:r>
      <w:r>
        <w:t>Mannes</w:t>
      </w:r>
      <w:r w:rsidR="005E6B7B">
        <w:t xml:space="preserve"> </w:t>
      </w:r>
      <w:r>
        <w:t>das</w:t>
      </w:r>
      <w:r w:rsidR="005E6B7B">
        <w:t xml:space="preserve"> </w:t>
      </w:r>
      <w:r>
        <w:t>Evangelium</w:t>
      </w:r>
      <w:r w:rsidR="005E6B7B">
        <w:t xml:space="preserve"> </w:t>
      </w:r>
      <w:r>
        <w:t>wieder</w:t>
      </w:r>
      <w:r w:rsidR="005E6B7B">
        <w:t xml:space="preserve"> </w:t>
      </w:r>
      <w:r>
        <w:t>rein</w:t>
      </w:r>
      <w:r w:rsidR="005E6B7B">
        <w:t xml:space="preserve"> </w:t>
      </w:r>
      <w:r>
        <w:t>und</w:t>
      </w:r>
      <w:r w:rsidR="005E6B7B">
        <w:t xml:space="preserve"> </w:t>
      </w:r>
      <w:r>
        <w:t>frei</w:t>
      </w:r>
      <w:r w:rsidR="005E6B7B">
        <w:t xml:space="preserve"> </w:t>
      </w:r>
      <w:r>
        <w:t>gepredigt</w:t>
      </w:r>
      <w:r w:rsidR="005E6B7B">
        <w:t xml:space="preserve"> </w:t>
      </w:r>
      <w:r>
        <w:t>würde,</w:t>
      </w:r>
      <w:r w:rsidR="005E6B7B">
        <w:t xml:space="preserve"> </w:t>
      </w:r>
      <w:r>
        <w:t>und</w:t>
      </w:r>
      <w:r w:rsidR="005E6B7B">
        <w:t xml:space="preserve"> </w:t>
      </w:r>
      <w:r>
        <w:t>darum</w:t>
      </w:r>
      <w:r w:rsidR="005E6B7B">
        <w:t xml:space="preserve"> </w:t>
      </w:r>
      <w:r>
        <w:t>hat</w:t>
      </w:r>
      <w:r w:rsidR="005E6B7B">
        <w:t xml:space="preserve"> </w:t>
      </w:r>
      <w:r>
        <w:t>er</w:t>
      </w:r>
      <w:r w:rsidR="005E6B7B">
        <w:t xml:space="preserve"> </w:t>
      </w:r>
      <w:r>
        <w:t>nichts</w:t>
      </w:r>
      <w:r w:rsidR="005E6B7B">
        <w:t xml:space="preserve"> </w:t>
      </w:r>
      <w:r>
        <w:t>unterlassen,</w:t>
      </w:r>
      <w:r w:rsidR="005E6B7B">
        <w:t xml:space="preserve"> </w:t>
      </w:r>
      <w:r>
        <w:t>den</w:t>
      </w:r>
      <w:r w:rsidR="005E6B7B">
        <w:t xml:space="preserve"> </w:t>
      </w:r>
      <w:r>
        <w:t>Mann</w:t>
      </w:r>
      <w:r w:rsidR="005E6B7B">
        <w:t xml:space="preserve"> </w:t>
      </w:r>
      <w:r>
        <w:t>zu</w:t>
      </w:r>
      <w:r w:rsidR="005E6B7B">
        <w:t xml:space="preserve"> </w:t>
      </w:r>
      <w:r>
        <w:t>vernichten.</w:t>
      </w:r>
    </w:p>
    <w:p w14:paraId="69D9A7E2" w14:textId="77777777" w:rsidR="005A628B" w:rsidRDefault="005A628B">
      <w:pPr>
        <w:spacing w:after="0" w:line="240" w:lineRule="auto"/>
        <w:rPr>
          <w:rFonts w:asciiTheme="majorHAnsi" w:eastAsiaTheme="majorEastAsia" w:hAnsiTheme="majorHAnsi" w:cstheme="majorBidi"/>
          <w:color w:val="2E74B5" w:themeColor="accent1" w:themeShade="BF"/>
          <w:sz w:val="26"/>
          <w:szCs w:val="26"/>
        </w:rPr>
      </w:pPr>
      <w:r>
        <w:br w:type="page"/>
      </w:r>
    </w:p>
    <w:p w14:paraId="6456475F" w14:textId="7D75EED2" w:rsidR="005A628B" w:rsidRDefault="005A628B" w:rsidP="005A628B">
      <w:pPr>
        <w:pStyle w:val="berschrift2"/>
      </w:pPr>
      <w:r>
        <w:t>Johann</w:t>
      </w:r>
      <w:r w:rsidR="005E6B7B">
        <w:t xml:space="preserve"> </w:t>
      </w:r>
      <w:r>
        <w:t>Oekolampad</w:t>
      </w:r>
    </w:p>
    <w:p w14:paraId="39476DC0" w14:textId="384B4AC3" w:rsidR="005A628B" w:rsidRDefault="005A628B" w:rsidP="005A628B">
      <w:pPr>
        <w:pStyle w:val="berschrift3"/>
      </w:pPr>
      <w:r>
        <w:t>September</w:t>
      </w:r>
      <w:r w:rsidR="005E6B7B">
        <w:t xml:space="preserve"> </w:t>
      </w:r>
      <w:r>
        <w:t>1530</w:t>
      </w:r>
    </w:p>
    <w:p w14:paraId="044A42DC" w14:textId="0060BF39" w:rsidR="005A628B" w:rsidRDefault="005A628B" w:rsidP="005A628B">
      <w:pPr>
        <w:pStyle w:val="StandardWeb"/>
      </w:pPr>
      <w:r>
        <w:t>Unerträglicher</w:t>
      </w:r>
      <w:r w:rsidR="005E6B7B">
        <w:t xml:space="preserve"> </w:t>
      </w:r>
      <w:r>
        <w:t>als</w:t>
      </w:r>
      <w:r w:rsidR="005E6B7B">
        <w:t xml:space="preserve"> </w:t>
      </w:r>
      <w:r>
        <w:t>der</w:t>
      </w:r>
      <w:r w:rsidR="005E6B7B">
        <w:t xml:space="preserve"> </w:t>
      </w:r>
      <w:r>
        <w:t>Antichrist</w:t>
      </w:r>
      <w:r w:rsidR="005E6B7B">
        <w:t xml:space="preserve"> </w:t>
      </w:r>
      <w:r>
        <w:t>selbst</w:t>
      </w:r>
      <w:r w:rsidR="005E6B7B">
        <w:t xml:space="preserve"> </w:t>
      </w:r>
      <w:r>
        <w:t>ist</w:t>
      </w:r>
      <w:r w:rsidR="005E6B7B">
        <w:t xml:space="preserve"> </w:t>
      </w:r>
      <w:r>
        <w:t>eine</w:t>
      </w:r>
      <w:r w:rsidR="005E6B7B">
        <w:t xml:space="preserve"> </w:t>
      </w:r>
      <w:r>
        <w:t>Obrigkeit,</w:t>
      </w:r>
      <w:r w:rsidR="005E6B7B">
        <w:t xml:space="preserve"> </w:t>
      </w:r>
      <w:r>
        <w:t>welche</w:t>
      </w:r>
      <w:r w:rsidR="005E6B7B">
        <w:t xml:space="preserve"> </w:t>
      </w:r>
      <w:r>
        <w:t>die</w:t>
      </w:r>
      <w:r w:rsidR="005E6B7B">
        <w:t xml:space="preserve"> </w:t>
      </w:r>
      <w:r>
        <w:t>Autorität</w:t>
      </w:r>
      <w:r w:rsidR="005E6B7B">
        <w:t xml:space="preserve"> </w:t>
      </w:r>
      <w:r>
        <w:t>der</w:t>
      </w:r>
      <w:r w:rsidR="005E6B7B">
        <w:t xml:space="preserve"> </w:t>
      </w:r>
      <w:r>
        <w:t>Kirche</w:t>
      </w:r>
      <w:r w:rsidR="005E6B7B">
        <w:t xml:space="preserve"> </w:t>
      </w:r>
      <w:r>
        <w:t>sich</w:t>
      </w:r>
      <w:r w:rsidR="005E6B7B">
        <w:t xml:space="preserve"> </w:t>
      </w:r>
      <w:r>
        <w:t>anmaßt.</w:t>
      </w:r>
      <w:r w:rsidR="005E6B7B">
        <w:t xml:space="preserve"> </w:t>
      </w:r>
      <w:r>
        <w:t>Die</w:t>
      </w:r>
      <w:r w:rsidR="005E6B7B">
        <w:t xml:space="preserve"> </w:t>
      </w:r>
      <w:r>
        <w:t>Obrigkeit</w:t>
      </w:r>
      <w:r w:rsidR="005E6B7B">
        <w:t xml:space="preserve"> </w:t>
      </w:r>
      <w:r>
        <w:t>führt</w:t>
      </w:r>
      <w:r w:rsidR="005E6B7B">
        <w:t xml:space="preserve"> </w:t>
      </w:r>
      <w:r>
        <w:t>das</w:t>
      </w:r>
      <w:r w:rsidR="005E6B7B">
        <w:t xml:space="preserve"> </w:t>
      </w:r>
      <w:r>
        <w:t>Schwert,</w:t>
      </w:r>
      <w:r w:rsidR="005E6B7B">
        <w:t xml:space="preserve"> </w:t>
      </w:r>
      <w:r>
        <w:t>und</w:t>
      </w:r>
      <w:r w:rsidR="005E6B7B">
        <w:t xml:space="preserve"> </w:t>
      </w:r>
      <w:r>
        <w:t>das</w:t>
      </w:r>
      <w:r w:rsidR="005E6B7B">
        <w:t xml:space="preserve"> </w:t>
      </w:r>
      <w:r>
        <w:t>mit</w:t>
      </w:r>
      <w:r w:rsidR="005E6B7B">
        <w:t xml:space="preserve"> </w:t>
      </w:r>
      <w:r>
        <w:t>Recht.</w:t>
      </w:r>
      <w:r w:rsidR="005E6B7B">
        <w:t xml:space="preserve"> </w:t>
      </w:r>
      <w:r>
        <w:t>Christus</w:t>
      </w:r>
      <w:r w:rsidR="005E6B7B">
        <w:t xml:space="preserve"> </w:t>
      </w:r>
      <w:r>
        <w:t>aber</w:t>
      </w:r>
      <w:r w:rsidR="005E6B7B">
        <w:t xml:space="preserve"> </w:t>
      </w:r>
      <w:r>
        <w:t>hat</w:t>
      </w:r>
      <w:r w:rsidR="005E6B7B">
        <w:t xml:space="preserve"> </w:t>
      </w:r>
      <w:r>
        <w:t>uns</w:t>
      </w:r>
      <w:r w:rsidR="005E6B7B">
        <w:t xml:space="preserve"> </w:t>
      </w:r>
      <w:r>
        <w:t>Arzneien</w:t>
      </w:r>
      <w:r w:rsidR="005E6B7B">
        <w:t xml:space="preserve"> </w:t>
      </w:r>
      <w:r>
        <w:t>und</w:t>
      </w:r>
      <w:r w:rsidR="005E6B7B">
        <w:t xml:space="preserve"> </w:t>
      </w:r>
      <w:r>
        <w:t>Heilmittel</w:t>
      </w:r>
      <w:r w:rsidR="005E6B7B">
        <w:t xml:space="preserve"> </w:t>
      </w:r>
      <w:r>
        <w:t>gegeben,</w:t>
      </w:r>
      <w:r w:rsidR="005E6B7B">
        <w:t xml:space="preserve"> </w:t>
      </w:r>
      <w:r>
        <w:t>wodurch</w:t>
      </w:r>
      <w:r w:rsidR="005E6B7B">
        <w:t xml:space="preserve"> </w:t>
      </w:r>
      <w:r>
        <w:t>wir</w:t>
      </w:r>
      <w:r w:rsidR="005E6B7B">
        <w:t xml:space="preserve"> </w:t>
      </w:r>
      <w:r>
        <w:t>den</w:t>
      </w:r>
      <w:r w:rsidR="005E6B7B">
        <w:t xml:space="preserve"> </w:t>
      </w:r>
      <w:r>
        <w:t>gefallenen</w:t>
      </w:r>
      <w:r w:rsidR="005E6B7B">
        <w:t xml:space="preserve"> </w:t>
      </w:r>
      <w:r>
        <w:t>Brüdern</w:t>
      </w:r>
      <w:r w:rsidR="005E6B7B">
        <w:t xml:space="preserve"> </w:t>
      </w:r>
      <w:r>
        <w:t>helfen</w:t>
      </w:r>
      <w:r w:rsidR="005E6B7B">
        <w:t xml:space="preserve"> </w:t>
      </w:r>
      <w:r>
        <w:t>sollen.</w:t>
      </w:r>
      <w:r w:rsidR="005E6B7B">
        <w:t xml:space="preserve"> </w:t>
      </w:r>
      <w:r>
        <w:t>Zudem</w:t>
      </w:r>
      <w:r w:rsidR="005E6B7B">
        <w:t xml:space="preserve"> </w:t>
      </w:r>
      <w:r>
        <w:t>bessern</w:t>
      </w:r>
      <w:r w:rsidR="005E6B7B">
        <w:t xml:space="preserve"> </w:t>
      </w:r>
      <w:r>
        <w:t>wir</w:t>
      </w:r>
      <w:r w:rsidR="005E6B7B">
        <w:t xml:space="preserve"> </w:t>
      </w:r>
      <w:r>
        <w:t>sie</w:t>
      </w:r>
      <w:r w:rsidR="005E6B7B">
        <w:t xml:space="preserve"> </w:t>
      </w:r>
      <w:r>
        <w:t>nicht,</w:t>
      </w:r>
      <w:r w:rsidR="005E6B7B">
        <w:t xml:space="preserve"> </w:t>
      </w:r>
      <w:r>
        <w:t>indem</w:t>
      </w:r>
      <w:r w:rsidR="005E6B7B">
        <w:t xml:space="preserve"> </w:t>
      </w:r>
      <w:r>
        <w:t>wir</w:t>
      </w:r>
      <w:r w:rsidR="005E6B7B">
        <w:t xml:space="preserve"> </w:t>
      </w:r>
      <w:r>
        <w:t>sie</w:t>
      </w:r>
      <w:r w:rsidR="005E6B7B">
        <w:t xml:space="preserve"> </w:t>
      </w:r>
      <w:r>
        <w:t>der</w:t>
      </w:r>
      <w:r w:rsidR="005E6B7B">
        <w:t xml:space="preserve"> </w:t>
      </w:r>
      <w:r>
        <w:t>Obrigkeit</w:t>
      </w:r>
      <w:r w:rsidR="005E6B7B">
        <w:t xml:space="preserve"> </w:t>
      </w:r>
      <w:r>
        <w:t>vorzeigen,</w:t>
      </w:r>
      <w:r w:rsidR="005E6B7B">
        <w:t xml:space="preserve"> </w:t>
      </w:r>
      <w:r>
        <w:t>sondern</w:t>
      </w:r>
      <w:r w:rsidR="005E6B7B">
        <w:t xml:space="preserve"> </w:t>
      </w:r>
      <w:r>
        <w:t>wir</w:t>
      </w:r>
      <w:r w:rsidR="005E6B7B">
        <w:t xml:space="preserve"> </w:t>
      </w:r>
      <w:r>
        <w:t>geben</w:t>
      </w:r>
      <w:r w:rsidR="005E6B7B">
        <w:t xml:space="preserve"> </w:t>
      </w:r>
      <w:r>
        <w:t>sie</w:t>
      </w:r>
      <w:r w:rsidR="005E6B7B">
        <w:t xml:space="preserve"> </w:t>
      </w:r>
      <w:r>
        <w:t>Preis.</w:t>
      </w:r>
      <w:r w:rsidR="005E6B7B">
        <w:t xml:space="preserve"> </w:t>
      </w:r>
      <w:r>
        <w:t>Christus</w:t>
      </w:r>
      <w:r w:rsidR="005E6B7B">
        <w:t xml:space="preserve"> </w:t>
      </w:r>
      <w:r>
        <w:t>hat</w:t>
      </w:r>
      <w:r w:rsidR="005E6B7B">
        <w:t xml:space="preserve"> </w:t>
      </w:r>
      <w:r>
        <w:t>nicht</w:t>
      </w:r>
      <w:r w:rsidR="005E6B7B">
        <w:t xml:space="preserve"> </w:t>
      </w:r>
      <w:r>
        <w:t>gesagt</w:t>
      </w:r>
      <w:r w:rsidR="005E6B7B">
        <w:t xml:space="preserve"> </w:t>
      </w:r>
      <w:r>
        <w:t>(Matth.</w:t>
      </w:r>
      <w:r w:rsidR="005E6B7B">
        <w:t xml:space="preserve"> </w:t>
      </w:r>
      <w:r>
        <w:t>18,17):</w:t>
      </w:r>
      <w:r w:rsidR="005E6B7B">
        <w:t xml:space="preserve"> </w:t>
      </w:r>
      <w:r>
        <w:t>„Hört</w:t>
      </w:r>
      <w:r w:rsidR="005E6B7B">
        <w:t xml:space="preserve"> </w:t>
      </w:r>
      <w:r>
        <w:t>er</w:t>
      </w:r>
      <w:r w:rsidR="005E6B7B">
        <w:t xml:space="preserve"> </w:t>
      </w:r>
      <w:r>
        <w:t>dich</w:t>
      </w:r>
      <w:r w:rsidR="005E6B7B">
        <w:t xml:space="preserve"> </w:t>
      </w:r>
      <w:r>
        <w:t>nicht,</w:t>
      </w:r>
      <w:r w:rsidR="005E6B7B">
        <w:t xml:space="preserve"> </w:t>
      </w:r>
      <w:r>
        <w:t>so</w:t>
      </w:r>
      <w:r w:rsidR="005E6B7B">
        <w:t xml:space="preserve"> </w:t>
      </w:r>
      <w:r>
        <w:t>sage</w:t>
      </w:r>
      <w:r w:rsidR="005E6B7B">
        <w:t xml:space="preserve"> </w:t>
      </w:r>
      <w:r>
        <w:t>es</w:t>
      </w:r>
      <w:r w:rsidR="005E6B7B">
        <w:t xml:space="preserve"> </w:t>
      </w:r>
      <w:r>
        <w:t>der</w:t>
      </w:r>
      <w:r w:rsidR="005E6B7B">
        <w:t xml:space="preserve"> </w:t>
      </w:r>
      <w:r>
        <w:t>Obrigkeit,“</w:t>
      </w:r>
      <w:r w:rsidR="005E6B7B">
        <w:t xml:space="preserve"> </w:t>
      </w:r>
      <w:r>
        <w:t>sondern</w:t>
      </w:r>
      <w:r w:rsidR="005E6B7B">
        <w:t xml:space="preserve"> </w:t>
      </w:r>
      <w:r>
        <w:t>„der</w:t>
      </w:r>
      <w:r w:rsidR="005E6B7B">
        <w:t xml:space="preserve"> </w:t>
      </w:r>
      <w:r>
        <w:t>Kirche</w:t>
      </w:r>
      <w:r w:rsidR="005E6B7B">
        <w:t xml:space="preserve"> </w:t>
      </w:r>
      <w:r>
        <w:t>(Gemeinde)“.</w:t>
      </w:r>
    </w:p>
    <w:p w14:paraId="1D842074" w14:textId="12E86BA4" w:rsidR="005A628B" w:rsidRDefault="005A628B" w:rsidP="005A628B">
      <w:pPr>
        <w:pStyle w:val="berschrift3"/>
        <w:rPr>
          <w:lang w:eastAsia="de-DE"/>
        </w:rPr>
      </w:pPr>
      <w:r>
        <w:rPr>
          <w:rStyle w:val="Fett"/>
        </w:rPr>
        <w:t>Basel,</w:t>
      </w:r>
      <w:r w:rsidR="005E6B7B">
        <w:rPr>
          <w:rStyle w:val="Fett"/>
        </w:rPr>
        <w:t xml:space="preserve"> </w:t>
      </w:r>
      <w:r>
        <w:rPr>
          <w:rStyle w:val="Fett"/>
        </w:rPr>
        <w:t>d.</w:t>
      </w:r>
      <w:r w:rsidR="005E6B7B">
        <w:rPr>
          <w:rStyle w:val="Fett"/>
        </w:rPr>
        <w:t xml:space="preserve"> </w:t>
      </w:r>
      <w:r>
        <w:rPr>
          <w:rStyle w:val="Fett"/>
        </w:rPr>
        <w:t>12.</w:t>
      </w:r>
      <w:r w:rsidR="005E6B7B">
        <w:rPr>
          <w:rStyle w:val="Fett"/>
        </w:rPr>
        <w:t xml:space="preserve"> </w:t>
      </w:r>
      <w:r>
        <w:rPr>
          <w:rStyle w:val="Fett"/>
        </w:rPr>
        <w:t>Juni</w:t>
      </w:r>
      <w:r w:rsidR="005E6B7B">
        <w:rPr>
          <w:rStyle w:val="Fett"/>
        </w:rPr>
        <w:t xml:space="preserve"> </w:t>
      </w:r>
      <w:r>
        <w:rPr>
          <w:rStyle w:val="Fett"/>
        </w:rPr>
        <w:t>1526</w:t>
      </w:r>
    </w:p>
    <w:p w14:paraId="70DDBD55" w14:textId="0F5D5CE2" w:rsidR="005A628B" w:rsidRDefault="005A628B" w:rsidP="005A628B">
      <w:pPr>
        <w:pStyle w:val="StandardWeb"/>
      </w:pPr>
      <w:r>
        <w:t>Gnade</w:t>
      </w:r>
      <w:r w:rsidR="005E6B7B">
        <w:t xml:space="preserve"> </w:t>
      </w:r>
      <w:r>
        <w:t>und</w:t>
      </w:r>
      <w:r w:rsidR="005E6B7B">
        <w:t xml:space="preserve"> </w:t>
      </w:r>
      <w:r>
        <w:t>Friede</w:t>
      </w:r>
      <w:r w:rsidR="005E6B7B">
        <w:t xml:space="preserve"> </w:t>
      </w:r>
      <w:r>
        <w:t>von</w:t>
      </w:r>
      <w:r w:rsidR="005E6B7B">
        <w:t xml:space="preserve"> </w:t>
      </w:r>
      <w:r>
        <w:t>Christo,</w:t>
      </w:r>
      <w:r w:rsidR="005E6B7B">
        <w:t xml:space="preserve"> </w:t>
      </w:r>
      <w:r>
        <w:t>mein</w:t>
      </w:r>
      <w:r w:rsidR="005E6B7B">
        <w:t xml:space="preserve"> </w:t>
      </w:r>
      <w:r>
        <w:t>Bruder.</w:t>
      </w:r>
      <w:r w:rsidR="005E6B7B">
        <w:t xml:space="preserve"> </w:t>
      </w:r>
      <w:r>
        <w:t>Wir</w:t>
      </w:r>
      <w:r w:rsidR="005E6B7B">
        <w:t xml:space="preserve"> </w:t>
      </w:r>
      <w:r>
        <w:t>kamen</w:t>
      </w:r>
      <w:r w:rsidR="005E6B7B">
        <w:t xml:space="preserve"> </w:t>
      </w:r>
      <w:r>
        <w:t>gesund</w:t>
      </w:r>
      <w:r w:rsidR="005E6B7B">
        <w:t xml:space="preserve"> </w:t>
      </w:r>
      <w:r>
        <w:t>nach</w:t>
      </w:r>
      <w:r w:rsidR="005E6B7B">
        <w:t xml:space="preserve"> </w:t>
      </w:r>
      <w:r>
        <w:t>Hause,</w:t>
      </w:r>
      <w:r w:rsidR="005E6B7B">
        <w:t xml:space="preserve"> </w:t>
      </w:r>
      <w:r>
        <w:t>unter</w:t>
      </w:r>
      <w:r w:rsidR="005E6B7B">
        <w:t xml:space="preserve"> </w:t>
      </w:r>
      <w:r>
        <w:t>großer</w:t>
      </w:r>
      <w:r w:rsidR="005E6B7B">
        <w:t xml:space="preserve"> </w:t>
      </w:r>
      <w:r>
        <w:t>Erwartung</w:t>
      </w:r>
      <w:r w:rsidR="005E6B7B">
        <w:t xml:space="preserve"> </w:t>
      </w:r>
      <w:r>
        <w:t>und</w:t>
      </w:r>
      <w:r w:rsidR="005E6B7B">
        <w:t xml:space="preserve"> </w:t>
      </w:r>
      <w:r>
        <w:t>Begrüßung</w:t>
      </w:r>
      <w:r w:rsidR="005E6B7B">
        <w:t xml:space="preserve"> </w:t>
      </w:r>
      <w:r>
        <w:t>aller</w:t>
      </w:r>
      <w:r w:rsidR="005E6B7B">
        <w:t xml:space="preserve"> </w:t>
      </w:r>
      <w:r>
        <w:t>Frommen.</w:t>
      </w:r>
      <w:r w:rsidR="005E6B7B">
        <w:t xml:space="preserve"> </w:t>
      </w:r>
      <w:r>
        <w:t>Ich</w:t>
      </w:r>
      <w:r w:rsidR="005E6B7B">
        <w:t xml:space="preserve"> </w:t>
      </w:r>
      <w:r>
        <w:t>fürchte</w:t>
      </w:r>
      <w:r w:rsidR="005E6B7B">
        <w:t xml:space="preserve"> </w:t>
      </w:r>
      <w:r>
        <w:t>aber,</w:t>
      </w:r>
      <w:r w:rsidR="005E6B7B">
        <w:t xml:space="preserve"> </w:t>
      </w:r>
      <w:r>
        <w:t>es</w:t>
      </w:r>
      <w:r w:rsidR="005E6B7B">
        <w:t xml:space="preserve"> </w:t>
      </w:r>
      <w:r>
        <w:t>möchte</w:t>
      </w:r>
      <w:r w:rsidR="005E6B7B">
        <w:t xml:space="preserve"> </w:t>
      </w:r>
      <w:r>
        <w:t>etwa</w:t>
      </w:r>
      <w:r w:rsidR="005E6B7B">
        <w:t xml:space="preserve"> </w:t>
      </w:r>
      <w:r>
        <w:t>eine</w:t>
      </w:r>
      <w:r w:rsidR="005E6B7B">
        <w:t xml:space="preserve"> </w:t>
      </w:r>
      <w:r>
        <w:t>Freude</w:t>
      </w:r>
      <w:r w:rsidR="005E6B7B">
        <w:t xml:space="preserve"> </w:t>
      </w:r>
      <w:r>
        <w:t>von</w:t>
      </w:r>
      <w:r w:rsidR="005E6B7B">
        <w:t xml:space="preserve"> </w:t>
      </w:r>
      <w:r>
        <w:t>Stunden</w:t>
      </w:r>
      <w:r w:rsidR="005E6B7B">
        <w:t xml:space="preserve"> </w:t>
      </w:r>
      <w:r>
        <w:t>sein,</w:t>
      </w:r>
      <w:r w:rsidR="005E6B7B">
        <w:t xml:space="preserve"> </w:t>
      </w:r>
      <w:r>
        <w:t>und</w:t>
      </w:r>
      <w:r w:rsidR="005E6B7B">
        <w:t xml:space="preserve"> </w:t>
      </w:r>
      <w:r>
        <w:t>Satan</w:t>
      </w:r>
      <w:r w:rsidR="005E6B7B">
        <w:t xml:space="preserve"> </w:t>
      </w:r>
      <w:r>
        <w:t>sie</w:t>
      </w:r>
      <w:r w:rsidR="005E6B7B">
        <w:t xml:space="preserve"> </w:t>
      </w:r>
      <w:r>
        <w:t>in</w:t>
      </w:r>
      <w:r w:rsidR="005E6B7B">
        <w:t xml:space="preserve"> </w:t>
      </w:r>
      <w:r>
        <w:t>Traurigkeit</w:t>
      </w:r>
      <w:r w:rsidR="005E6B7B">
        <w:t xml:space="preserve"> </w:t>
      </w:r>
      <w:r>
        <w:t>verkehren.</w:t>
      </w:r>
      <w:r w:rsidR="005E6B7B">
        <w:t xml:space="preserve"> </w:t>
      </w:r>
      <w:r>
        <w:t>Unsere</w:t>
      </w:r>
      <w:r w:rsidR="005E6B7B">
        <w:t xml:space="preserve"> </w:t>
      </w:r>
      <w:r>
        <w:t>Versammlungen</w:t>
      </w:r>
      <w:r w:rsidR="005E6B7B">
        <w:t xml:space="preserve"> </w:t>
      </w:r>
      <w:r>
        <w:t>wurden</w:t>
      </w:r>
      <w:r w:rsidR="005E6B7B">
        <w:t xml:space="preserve"> </w:t>
      </w:r>
      <w:r>
        <w:t>noch</w:t>
      </w:r>
      <w:r w:rsidR="005E6B7B">
        <w:t xml:space="preserve"> </w:t>
      </w:r>
      <w:r>
        <w:t>nicht</w:t>
      </w:r>
      <w:r w:rsidR="005E6B7B">
        <w:t xml:space="preserve"> </w:t>
      </w:r>
      <w:r>
        <w:t>verboten,</w:t>
      </w:r>
      <w:r w:rsidR="005E6B7B">
        <w:t xml:space="preserve"> </w:t>
      </w:r>
      <w:r>
        <w:t>was</w:t>
      </w:r>
      <w:r w:rsidR="005E6B7B">
        <w:t xml:space="preserve"> </w:t>
      </w:r>
      <w:r>
        <w:t>bei</w:t>
      </w:r>
      <w:r w:rsidR="005E6B7B">
        <w:t xml:space="preserve"> </w:t>
      </w:r>
      <w:r>
        <w:t>dem</w:t>
      </w:r>
      <w:r w:rsidR="005E6B7B">
        <w:t xml:space="preserve"> </w:t>
      </w:r>
      <w:r>
        <w:t>Abgang</w:t>
      </w:r>
      <w:r w:rsidR="005E6B7B">
        <w:t xml:space="preserve"> </w:t>
      </w:r>
      <w:r>
        <w:t>der</w:t>
      </w:r>
      <w:r w:rsidR="005E6B7B">
        <w:t xml:space="preserve"> </w:t>
      </w:r>
      <w:r>
        <w:t>Schweizer</w:t>
      </w:r>
      <w:r w:rsidR="005E6B7B">
        <w:t xml:space="preserve"> </w:t>
      </w:r>
      <w:r>
        <w:t>die</w:t>
      </w:r>
      <w:r w:rsidR="005E6B7B">
        <w:t xml:space="preserve"> </w:t>
      </w:r>
      <w:r>
        <w:t>Häupter</w:t>
      </w:r>
      <w:r w:rsidR="005E6B7B">
        <w:t xml:space="preserve"> </w:t>
      </w:r>
      <w:r>
        <w:t>den</w:t>
      </w:r>
      <w:r w:rsidR="005E6B7B">
        <w:t xml:space="preserve"> </w:t>
      </w:r>
      <w:r>
        <w:t>Legaten</w:t>
      </w:r>
      <w:r w:rsidR="005E6B7B">
        <w:t xml:space="preserve"> </w:t>
      </w:r>
      <w:r>
        <w:t>aufgetragen</w:t>
      </w:r>
      <w:r w:rsidR="005E6B7B">
        <w:t xml:space="preserve"> </w:t>
      </w:r>
      <w:r>
        <w:t>haben</w:t>
      </w:r>
      <w:r w:rsidR="005E6B7B">
        <w:t xml:space="preserve"> </w:t>
      </w:r>
      <w:r>
        <w:t>sollen.</w:t>
      </w:r>
      <w:r w:rsidR="005E6B7B">
        <w:t xml:space="preserve"> </w:t>
      </w:r>
      <w:r>
        <w:t>Christus</w:t>
      </w:r>
      <w:r w:rsidR="005E6B7B">
        <w:t xml:space="preserve"> </w:t>
      </w:r>
      <w:r>
        <w:t>ist</w:t>
      </w:r>
      <w:r w:rsidR="005E6B7B">
        <w:t xml:space="preserve"> </w:t>
      </w:r>
      <w:r>
        <w:t>zu</w:t>
      </w:r>
      <w:r w:rsidR="005E6B7B">
        <w:t xml:space="preserve"> </w:t>
      </w:r>
      <w:r>
        <w:t>bitten,</w:t>
      </w:r>
      <w:r w:rsidR="005E6B7B">
        <w:t xml:space="preserve"> </w:t>
      </w:r>
      <w:r>
        <w:t>daß</w:t>
      </w:r>
      <w:r w:rsidR="005E6B7B">
        <w:t xml:space="preserve"> </w:t>
      </w:r>
      <w:r>
        <w:t>er</w:t>
      </w:r>
      <w:r w:rsidR="005E6B7B">
        <w:t xml:space="preserve"> </w:t>
      </w:r>
      <w:r>
        <w:t>die</w:t>
      </w:r>
      <w:r w:rsidR="005E6B7B">
        <w:t xml:space="preserve"> </w:t>
      </w:r>
      <w:r>
        <w:t>Seinen</w:t>
      </w:r>
      <w:r w:rsidR="005E6B7B">
        <w:t xml:space="preserve"> </w:t>
      </w:r>
      <w:r>
        <w:t>nicht</w:t>
      </w:r>
      <w:r w:rsidR="005E6B7B">
        <w:t xml:space="preserve"> </w:t>
      </w:r>
      <w:r>
        <w:t>verlasse,</w:t>
      </w:r>
      <w:r w:rsidR="005E6B7B">
        <w:t xml:space="preserve"> </w:t>
      </w:r>
      <w:r>
        <w:t>und</w:t>
      </w:r>
      <w:r w:rsidR="005E6B7B">
        <w:t xml:space="preserve"> </w:t>
      </w:r>
      <w:r>
        <w:t>in</w:t>
      </w:r>
      <w:r w:rsidR="005E6B7B">
        <w:t xml:space="preserve"> </w:t>
      </w:r>
      <w:r>
        <w:t>Bälde</w:t>
      </w:r>
      <w:r w:rsidR="005E6B7B">
        <w:t xml:space="preserve"> </w:t>
      </w:r>
      <w:r>
        <w:t>den</w:t>
      </w:r>
      <w:r w:rsidR="005E6B7B">
        <w:t xml:space="preserve"> </w:t>
      </w:r>
      <w:r>
        <w:t>Satan</w:t>
      </w:r>
      <w:r w:rsidR="005E6B7B">
        <w:t xml:space="preserve"> </w:t>
      </w:r>
      <w:r>
        <w:t>unter</w:t>
      </w:r>
      <w:r w:rsidR="005E6B7B">
        <w:t xml:space="preserve"> </w:t>
      </w:r>
      <w:r>
        <w:t>die</w:t>
      </w:r>
      <w:r w:rsidR="005E6B7B">
        <w:t xml:space="preserve"> </w:t>
      </w:r>
      <w:r>
        <w:t>Füße</w:t>
      </w:r>
      <w:r w:rsidR="005E6B7B">
        <w:t xml:space="preserve"> </w:t>
      </w:r>
      <w:r>
        <w:t>trete.</w:t>
      </w:r>
      <w:r w:rsidR="005E6B7B">
        <w:t xml:space="preserve"> </w:t>
      </w:r>
      <w:r>
        <w:t>Ich</w:t>
      </w:r>
      <w:r w:rsidR="005E6B7B">
        <w:t xml:space="preserve"> </w:t>
      </w:r>
      <w:r>
        <w:t>danke</w:t>
      </w:r>
      <w:r w:rsidR="005E6B7B">
        <w:t xml:space="preserve"> </w:t>
      </w:r>
      <w:r>
        <w:t>Dir</w:t>
      </w:r>
      <w:r w:rsidR="005E6B7B">
        <w:t xml:space="preserve"> </w:t>
      </w:r>
      <w:r>
        <w:t>für</w:t>
      </w:r>
      <w:r w:rsidR="005E6B7B">
        <w:t xml:space="preserve"> </w:t>
      </w:r>
      <w:r>
        <w:t>die</w:t>
      </w:r>
      <w:r w:rsidR="005E6B7B">
        <w:t xml:space="preserve"> </w:t>
      </w:r>
      <w:r>
        <w:t>häufigen</w:t>
      </w:r>
      <w:r w:rsidR="005E6B7B">
        <w:t xml:space="preserve"> </w:t>
      </w:r>
      <w:r>
        <w:t>Zuschriften</w:t>
      </w:r>
      <w:r w:rsidR="005E6B7B">
        <w:t xml:space="preserve"> </w:t>
      </w:r>
      <w:r>
        <w:t>und</w:t>
      </w:r>
      <w:r w:rsidR="005E6B7B">
        <w:t xml:space="preserve"> </w:t>
      </w:r>
      <w:r>
        <w:t>Grüße</w:t>
      </w:r>
      <w:r w:rsidR="005E6B7B">
        <w:t xml:space="preserve"> </w:t>
      </w:r>
      <w:r>
        <w:t>in</w:t>
      </w:r>
      <w:r w:rsidR="005E6B7B">
        <w:t xml:space="preserve"> </w:t>
      </w:r>
      <w:r>
        <w:t>Baden,</w:t>
      </w:r>
      <w:r w:rsidR="005E6B7B">
        <w:t xml:space="preserve"> </w:t>
      </w:r>
      <w:r>
        <w:t>durch</w:t>
      </w:r>
      <w:r w:rsidR="005E6B7B">
        <w:t xml:space="preserve"> </w:t>
      </w:r>
      <w:r>
        <w:t>welche</w:t>
      </w:r>
      <w:r w:rsidR="005E6B7B">
        <w:t xml:space="preserve"> </w:t>
      </w:r>
      <w:r>
        <w:t>mich</w:t>
      </w:r>
      <w:r w:rsidR="005E6B7B">
        <w:t xml:space="preserve"> </w:t>
      </w:r>
      <w:r>
        <w:t>der</w:t>
      </w:r>
      <w:r w:rsidR="005E6B7B">
        <w:t xml:space="preserve"> </w:t>
      </w:r>
      <w:r>
        <w:t>Herr</w:t>
      </w:r>
      <w:r w:rsidR="005E6B7B">
        <w:t xml:space="preserve"> </w:t>
      </w:r>
      <w:r>
        <w:t>nicht</w:t>
      </w:r>
      <w:r w:rsidR="005E6B7B">
        <w:t xml:space="preserve"> </w:t>
      </w:r>
      <w:r>
        <w:t>wenig</w:t>
      </w:r>
      <w:r w:rsidR="005E6B7B">
        <w:t xml:space="preserve"> </w:t>
      </w:r>
      <w:r>
        <w:t>erfreuete</w:t>
      </w:r>
      <w:r w:rsidR="005E6B7B">
        <w:t xml:space="preserve"> </w:t>
      </w:r>
      <w:r>
        <w:t>und</w:t>
      </w:r>
      <w:r w:rsidR="005E6B7B">
        <w:t xml:space="preserve"> </w:t>
      </w:r>
      <w:r>
        <w:t>befestigte.</w:t>
      </w:r>
      <w:r w:rsidR="005E6B7B">
        <w:t xml:space="preserve"> </w:t>
      </w:r>
      <w:r>
        <w:t>Die</w:t>
      </w:r>
      <w:r w:rsidR="005E6B7B">
        <w:t xml:space="preserve"> </w:t>
      </w:r>
      <w:r>
        <w:t>Gesandten</w:t>
      </w:r>
      <w:r w:rsidR="005E6B7B">
        <w:t xml:space="preserve"> </w:t>
      </w:r>
      <w:r>
        <w:t>der</w:t>
      </w:r>
      <w:r w:rsidR="005E6B7B">
        <w:t xml:space="preserve"> </w:t>
      </w:r>
      <w:r>
        <w:t>Basler</w:t>
      </w:r>
      <w:r w:rsidR="005E6B7B">
        <w:t xml:space="preserve"> </w:t>
      </w:r>
      <w:r>
        <w:t>konnten</w:t>
      </w:r>
      <w:r w:rsidR="005E6B7B">
        <w:t xml:space="preserve"> </w:t>
      </w:r>
      <w:r>
        <w:t>keine</w:t>
      </w:r>
      <w:r w:rsidR="005E6B7B">
        <w:t xml:space="preserve"> </w:t>
      </w:r>
      <w:r>
        <w:t>Abschrift</w:t>
      </w:r>
      <w:r w:rsidR="005E6B7B">
        <w:t xml:space="preserve"> </w:t>
      </w:r>
      <w:r>
        <w:t>der</w:t>
      </w:r>
      <w:r w:rsidR="005E6B7B">
        <w:t xml:space="preserve"> </w:t>
      </w:r>
      <w:r>
        <w:t>Disputation</w:t>
      </w:r>
      <w:r w:rsidR="005E6B7B">
        <w:t xml:space="preserve"> </w:t>
      </w:r>
      <w:r>
        <w:t>erlangen,</w:t>
      </w:r>
      <w:r w:rsidR="005E6B7B">
        <w:t xml:space="preserve"> </w:t>
      </w:r>
      <w:r>
        <w:t>was</w:t>
      </w:r>
      <w:r w:rsidR="005E6B7B">
        <w:t xml:space="preserve"> </w:t>
      </w:r>
      <w:r>
        <w:t>den</w:t>
      </w:r>
      <w:r w:rsidR="005E6B7B">
        <w:t xml:space="preserve"> </w:t>
      </w:r>
      <w:r>
        <w:t>Meisten</w:t>
      </w:r>
      <w:r w:rsidR="005E6B7B">
        <w:t xml:space="preserve"> </w:t>
      </w:r>
      <w:r>
        <w:t>hier</w:t>
      </w:r>
      <w:r w:rsidR="005E6B7B">
        <w:t xml:space="preserve"> </w:t>
      </w:r>
      <w:r>
        <w:t>äußerst</w:t>
      </w:r>
      <w:r w:rsidR="005E6B7B">
        <w:t xml:space="preserve"> </w:t>
      </w:r>
      <w:r>
        <w:t>unangenehm</w:t>
      </w:r>
      <w:r w:rsidR="005E6B7B">
        <w:t xml:space="preserve"> </w:t>
      </w:r>
      <w:r>
        <w:t>ist.</w:t>
      </w:r>
      <w:r w:rsidR="005E6B7B">
        <w:t xml:space="preserve"> </w:t>
      </w:r>
      <w:r>
        <w:t>Dieses</w:t>
      </w:r>
      <w:r w:rsidR="005E6B7B">
        <w:t xml:space="preserve"> </w:t>
      </w:r>
      <w:r>
        <w:t>Schreiben</w:t>
      </w:r>
      <w:r w:rsidR="005E6B7B">
        <w:t xml:space="preserve"> </w:t>
      </w:r>
      <w:r>
        <w:t>fand</w:t>
      </w:r>
      <w:r w:rsidR="005E6B7B">
        <w:t xml:space="preserve"> </w:t>
      </w:r>
      <w:r>
        <w:t>ich</w:t>
      </w:r>
      <w:r w:rsidR="005E6B7B">
        <w:t xml:space="preserve"> </w:t>
      </w:r>
      <w:r>
        <w:t>daheim.</w:t>
      </w:r>
      <w:r w:rsidR="005E6B7B">
        <w:t xml:space="preserve"> </w:t>
      </w:r>
      <w:r>
        <w:t>Urbanus</w:t>
      </w:r>
      <w:r w:rsidR="005E6B7B">
        <w:t xml:space="preserve"> </w:t>
      </w:r>
      <w:r>
        <w:t>gibt</w:t>
      </w:r>
      <w:r w:rsidR="005E6B7B">
        <w:t xml:space="preserve"> </w:t>
      </w:r>
      <w:r>
        <w:t>die</w:t>
      </w:r>
      <w:r w:rsidR="005E6B7B">
        <w:t xml:space="preserve"> </w:t>
      </w:r>
      <w:r>
        <w:t>Freundschaft</w:t>
      </w:r>
      <w:r w:rsidR="005E6B7B">
        <w:t xml:space="preserve"> </w:t>
      </w:r>
      <w:r>
        <w:t>noch</w:t>
      </w:r>
      <w:r w:rsidR="005E6B7B">
        <w:t xml:space="preserve"> </w:t>
      </w:r>
      <w:r>
        <w:t>nicht</w:t>
      </w:r>
      <w:r w:rsidR="005E6B7B">
        <w:t xml:space="preserve"> </w:t>
      </w:r>
      <w:r>
        <w:t>auf.</w:t>
      </w:r>
    </w:p>
    <w:p w14:paraId="05B552C1" w14:textId="050C5C9C" w:rsidR="005A628B" w:rsidRDefault="005A628B" w:rsidP="005A628B">
      <w:pPr>
        <w:pStyle w:val="StandardWeb"/>
      </w:pPr>
      <w:r>
        <w:t>Lebe</w:t>
      </w:r>
      <w:r w:rsidR="005E6B7B">
        <w:t xml:space="preserve"> </w:t>
      </w:r>
      <w:r>
        <w:t>wohl.</w:t>
      </w:r>
    </w:p>
    <w:p w14:paraId="183466BF" w14:textId="0A495020" w:rsidR="005A628B" w:rsidRDefault="005A628B" w:rsidP="005A628B">
      <w:pPr>
        <w:pStyle w:val="StandardWeb"/>
      </w:pPr>
      <w:r>
        <w:t>Dein</w:t>
      </w:r>
      <w:r w:rsidR="005E6B7B">
        <w:t xml:space="preserve"> </w:t>
      </w:r>
      <w:r>
        <w:t>Oecolampadius</w:t>
      </w:r>
    </w:p>
    <w:p w14:paraId="3465FB9D" w14:textId="64569120" w:rsidR="005A628B" w:rsidRDefault="005A628B" w:rsidP="005A628B">
      <w:pPr>
        <w:pStyle w:val="berschrift3"/>
        <w:rPr>
          <w:lang w:eastAsia="de-DE"/>
        </w:rPr>
      </w:pPr>
      <w:r>
        <w:rPr>
          <w:rStyle w:val="Fett"/>
        </w:rPr>
        <w:t>Basel,</w:t>
      </w:r>
      <w:r w:rsidR="005E6B7B">
        <w:rPr>
          <w:rStyle w:val="Fett"/>
        </w:rPr>
        <w:t xml:space="preserve"> </w:t>
      </w:r>
      <w:r>
        <w:rPr>
          <w:rStyle w:val="Fett"/>
        </w:rPr>
        <w:t>d.</w:t>
      </w:r>
      <w:r w:rsidR="005E6B7B">
        <w:rPr>
          <w:rStyle w:val="Fett"/>
        </w:rPr>
        <w:t xml:space="preserve"> </w:t>
      </w:r>
      <w:r>
        <w:rPr>
          <w:rStyle w:val="Fett"/>
        </w:rPr>
        <w:t>6.</w:t>
      </w:r>
      <w:r w:rsidR="005E6B7B">
        <w:rPr>
          <w:rStyle w:val="Fett"/>
        </w:rPr>
        <w:t xml:space="preserve"> </w:t>
      </w:r>
      <w:r>
        <w:rPr>
          <w:rStyle w:val="Fett"/>
        </w:rPr>
        <w:t>Dez.</w:t>
      </w:r>
      <w:r w:rsidR="005E6B7B">
        <w:rPr>
          <w:rStyle w:val="Fett"/>
        </w:rPr>
        <w:t xml:space="preserve"> </w:t>
      </w:r>
      <w:r>
        <w:rPr>
          <w:rStyle w:val="Fett"/>
        </w:rPr>
        <w:t>1525</w:t>
      </w:r>
    </w:p>
    <w:p w14:paraId="477298CA" w14:textId="5A0BE3A5" w:rsidR="005A628B" w:rsidRDefault="005A628B" w:rsidP="005A628B">
      <w:pPr>
        <w:pStyle w:val="StandardWeb"/>
      </w:pPr>
      <w:r>
        <w:t>Christi</w:t>
      </w:r>
      <w:r w:rsidR="005E6B7B">
        <w:t xml:space="preserve"> </w:t>
      </w:r>
      <w:r>
        <w:t>Gnade</w:t>
      </w:r>
      <w:r w:rsidR="005E6B7B">
        <w:t xml:space="preserve"> </w:t>
      </w:r>
      <w:r>
        <w:t>sei</w:t>
      </w:r>
      <w:r w:rsidR="005E6B7B">
        <w:t xml:space="preserve"> </w:t>
      </w:r>
      <w:r>
        <w:t>immer</w:t>
      </w:r>
      <w:r w:rsidR="005E6B7B">
        <w:t xml:space="preserve"> </w:t>
      </w:r>
      <w:r>
        <w:t>mit</w:t>
      </w:r>
      <w:r w:rsidR="005E6B7B">
        <w:t xml:space="preserve"> </w:t>
      </w:r>
      <w:r>
        <w:t>Dir,</w:t>
      </w:r>
      <w:r w:rsidR="005E6B7B">
        <w:t xml:space="preserve"> </w:t>
      </w:r>
      <w:r>
        <w:t>mein</w:t>
      </w:r>
      <w:r w:rsidR="005E6B7B">
        <w:t xml:space="preserve"> </w:t>
      </w:r>
      <w:r>
        <w:t>l.</w:t>
      </w:r>
      <w:r w:rsidR="005E6B7B">
        <w:t xml:space="preserve"> </w:t>
      </w:r>
      <w:r>
        <w:t>Bruder.</w:t>
      </w:r>
      <w:r w:rsidR="005E6B7B">
        <w:t xml:space="preserve"> </w:t>
      </w:r>
      <w:r>
        <w:t>Dein</w:t>
      </w:r>
      <w:r w:rsidR="005E6B7B">
        <w:t xml:space="preserve"> </w:t>
      </w:r>
      <w:r>
        <w:t>Urtheil</w:t>
      </w:r>
      <w:r w:rsidR="005E6B7B">
        <w:t xml:space="preserve"> </w:t>
      </w:r>
      <w:r>
        <w:t>über</w:t>
      </w:r>
      <w:r w:rsidR="005E6B7B">
        <w:t xml:space="preserve"> </w:t>
      </w:r>
      <w:r>
        <w:t>meinen</w:t>
      </w:r>
      <w:r w:rsidR="005E6B7B">
        <w:t xml:space="preserve"> </w:t>
      </w:r>
      <w:r>
        <w:t>Brenz</w:t>
      </w:r>
      <w:r w:rsidR="005E6B7B">
        <w:t xml:space="preserve"> </w:t>
      </w:r>
      <w:r>
        <w:t>scheint</w:t>
      </w:r>
      <w:r w:rsidR="005E6B7B">
        <w:t xml:space="preserve"> </w:t>
      </w:r>
      <w:r>
        <w:t>mir</w:t>
      </w:r>
      <w:r w:rsidR="005E6B7B">
        <w:t xml:space="preserve"> </w:t>
      </w:r>
      <w:r>
        <w:t>leider</w:t>
      </w:r>
      <w:r w:rsidR="005E6B7B">
        <w:t xml:space="preserve"> </w:t>
      </w:r>
      <w:r>
        <w:t>nur</w:t>
      </w:r>
      <w:r w:rsidR="005E6B7B">
        <w:t xml:space="preserve"> </w:t>
      </w:r>
      <w:r>
        <w:t>zu</w:t>
      </w:r>
      <w:r w:rsidR="005E6B7B">
        <w:t xml:space="preserve"> </w:t>
      </w:r>
      <w:r>
        <w:t>wahr.</w:t>
      </w:r>
      <w:r w:rsidR="005E6B7B">
        <w:t xml:space="preserve"> </w:t>
      </w:r>
      <w:r>
        <w:t>Er</w:t>
      </w:r>
      <w:r w:rsidR="005E6B7B">
        <w:t xml:space="preserve"> </w:t>
      </w:r>
      <w:r>
        <w:t>war</w:t>
      </w:r>
      <w:r w:rsidR="005E6B7B">
        <w:t xml:space="preserve"> </w:t>
      </w:r>
      <w:r>
        <w:t>vor</w:t>
      </w:r>
      <w:r w:rsidR="005E6B7B">
        <w:t xml:space="preserve"> </w:t>
      </w:r>
      <w:r>
        <w:t>wenigen</w:t>
      </w:r>
      <w:r w:rsidR="005E6B7B">
        <w:t xml:space="preserve"> </w:t>
      </w:r>
      <w:r>
        <w:t>Jahren</w:t>
      </w:r>
      <w:r w:rsidR="005E6B7B">
        <w:t xml:space="preserve"> </w:t>
      </w:r>
      <w:r>
        <w:t>der</w:t>
      </w:r>
      <w:r w:rsidR="005E6B7B">
        <w:t xml:space="preserve"> </w:t>
      </w:r>
      <w:r>
        <w:t>Wildeste</w:t>
      </w:r>
      <w:r w:rsidR="005E6B7B">
        <w:t xml:space="preserve"> </w:t>
      </w:r>
      <w:r>
        <w:t>von</w:t>
      </w:r>
      <w:r w:rsidR="005E6B7B">
        <w:t xml:space="preserve"> </w:t>
      </w:r>
      <w:r>
        <w:t>Allen,</w:t>
      </w:r>
      <w:r w:rsidR="005E6B7B">
        <w:t xml:space="preserve"> </w:t>
      </w:r>
      <w:r>
        <w:t>die</w:t>
      </w:r>
      <w:r w:rsidR="005E6B7B">
        <w:t xml:space="preserve"> </w:t>
      </w:r>
      <w:r>
        <w:t>ich</w:t>
      </w:r>
      <w:r w:rsidR="005E6B7B">
        <w:t xml:space="preserve"> </w:t>
      </w:r>
      <w:r>
        <w:t>sah.</w:t>
      </w:r>
      <w:r w:rsidR="005E6B7B">
        <w:t xml:space="preserve"> </w:t>
      </w:r>
      <w:r>
        <w:t>Ich</w:t>
      </w:r>
      <w:r w:rsidR="005E6B7B">
        <w:t xml:space="preserve"> </w:t>
      </w:r>
      <w:r>
        <w:t>aber</w:t>
      </w:r>
      <w:r w:rsidR="005E6B7B">
        <w:t xml:space="preserve"> </w:t>
      </w:r>
      <w:r>
        <w:t>weiß</w:t>
      </w:r>
      <w:r w:rsidR="005E6B7B">
        <w:t xml:space="preserve"> </w:t>
      </w:r>
      <w:r>
        <w:t>nicht,</w:t>
      </w:r>
      <w:r w:rsidR="005E6B7B">
        <w:t xml:space="preserve"> </w:t>
      </w:r>
      <w:r>
        <w:t>welche</w:t>
      </w:r>
      <w:r w:rsidR="005E6B7B">
        <w:t xml:space="preserve"> </w:t>
      </w:r>
      <w:r>
        <w:t>Erinnye</w:t>
      </w:r>
      <w:r w:rsidR="005E6B7B">
        <w:t xml:space="preserve"> </w:t>
      </w:r>
      <w:r>
        <w:t>ihn</w:t>
      </w:r>
      <w:r w:rsidR="005E6B7B">
        <w:t xml:space="preserve"> </w:t>
      </w:r>
      <w:r>
        <w:t>aufgestachelt.</w:t>
      </w:r>
      <w:r w:rsidR="005E6B7B">
        <w:t xml:space="preserve"> </w:t>
      </w:r>
      <w:r>
        <w:t>Ich</w:t>
      </w:r>
      <w:r w:rsidR="005E6B7B">
        <w:t xml:space="preserve"> </w:t>
      </w:r>
      <w:r>
        <w:t>fürchte</w:t>
      </w:r>
      <w:r w:rsidR="005E6B7B">
        <w:t xml:space="preserve"> </w:t>
      </w:r>
      <w:r>
        <w:t>für</w:t>
      </w:r>
      <w:r w:rsidR="005E6B7B">
        <w:t xml:space="preserve"> </w:t>
      </w:r>
      <w:r>
        <w:t>den</w:t>
      </w:r>
      <w:r w:rsidR="005E6B7B">
        <w:t xml:space="preserve"> </w:t>
      </w:r>
      <w:r>
        <w:t>Absolon,</w:t>
      </w:r>
      <w:r w:rsidR="005E6B7B">
        <w:t xml:space="preserve"> </w:t>
      </w:r>
      <w:r>
        <w:t>er</w:t>
      </w:r>
      <w:r w:rsidR="005E6B7B">
        <w:t xml:space="preserve"> </w:t>
      </w:r>
      <w:r>
        <w:t>möchte</w:t>
      </w:r>
      <w:r w:rsidR="005E6B7B">
        <w:t xml:space="preserve"> </w:t>
      </w:r>
      <w:r>
        <w:t>die</w:t>
      </w:r>
      <w:r w:rsidR="005E6B7B">
        <w:t xml:space="preserve"> </w:t>
      </w:r>
      <w:r>
        <w:t>Heere</w:t>
      </w:r>
      <w:r w:rsidR="005E6B7B">
        <w:t xml:space="preserve"> </w:t>
      </w:r>
      <w:r>
        <w:t>seiner</w:t>
      </w:r>
      <w:r w:rsidR="005E6B7B">
        <w:t xml:space="preserve"> </w:t>
      </w:r>
      <w:r>
        <w:t>Redekunst</w:t>
      </w:r>
      <w:r w:rsidR="005E6B7B">
        <w:t xml:space="preserve"> </w:t>
      </w:r>
      <w:r>
        <w:t>zu</w:t>
      </w:r>
      <w:r w:rsidR="005E6B7B">
        <w:t xml:space="preserve"> </w:t>
      </w:r>
      <w:r>
        <w:t>seinem</w:t>
      </w:r>
      <w:r w:rsidR="005E6B7B">
        <w:t xml:space="preserve"> </w:t>
      </w:r>
      <w:r>
        <w:t>größten</w:t>
      </w:r>
      <w:r w:rsidR="005E6B7B">
        <w:t xml:space="preserve"> </w:t>
      </w:r>
      <w:r>
        <w:t>Schaden</w:t>
      </w:r>
      <w:r w:rsidR="005E6B7B">
        <w:t xml:space="preserve"> </w:t>
      </w:r>
      <w:r>
        <w:t>unterhalten.</w:t>
      </w:r>
      <w:r w:rsidR="005E6B7B">
        <w:t xml:space="preserve"> </w:t>
      </w:r>
      <w:r>
        <w:t>Ich</w:t>
      </w:r>
      <w:r w:rsidR="005E6B7B">
        <w:t xml:space="preserve"> </w:t>
      </w:r>
      <w:r>
        <w:t>bete,</w:t>
      </w:r>
      <w:r w:rsidR="005E6B7B">
        <w:t xml:space="preserve"> </w:t>
      </w:r>
      <w:r>
        <w:t>Gott</w:t>
      </w:r>
      <w:r w:rsidR="005E6B7B">
        <w:t xml:space="preserve"> </w:t>
      </w:r>
      <w:r>
        <w:t>wolle</w:t>
      </w:r>
      <w:r w:rsidR="005E6B7B">
        <w:t xml:space="preserve"> </w:t>
      </w:r>
      <w:r>
        <w:t>Besseres</w:t>
      </w:r>
      <w:r w:rsidR="005E6B7B">
        <w:t xml:space="preserve"> </w:t>
      </w:r>
      <w:r>
        <w:t>geben.</w:t>
      </w:r>
      <w:r w:rsidR="005E6B7B">
        <w:t xml:space="preserve"> </w:t>
      </w:r>
      <w:r>
        <w:t>Ich</w:t>
      </w:r>
      <w:r w:rsidR="005E6B7B">
        <w:t xml:space="preserve"> </w:t>
      </w:r>
      <w:r>
        <w:t>ermahnte</w:t>
      </w:r>
      <w:r w:rsidR="005E6B7B">
        <w:t xml:space="preserve"> </w:t>
      </w:r>
      <w:r>
        <w:t>ihn</w:t>
      </w:r>
      <w:r w:rsidR="005E6B7B">
        <w:t xml:space="preserve"> </w:t>
      </w:r>
      <w:r>
        <w:t>hinlänglich,</w:t>
      </w:r>
      <w:r w:rsidR="005E6B7B">
        <w:t xml:space="preserve"> </w:t>
      </w:r>
      <w:r>
        <w:t>wenn</w:t>
      </w:r>
      <w:r w:rsidR="005E6B7B">
        <w:t xml:space="preserve"> </w:t>
      </w:r>
      <w:r>
        <w:t>er</w:t>
      </w:r>
      <w:r w:rsidR="005E6B7B">
        <w:t xml:space="preserve"> </w:t>
      </w:r>
      <w:r>
        <w:t>anders</w:t>
      </w:r>
      <w:r w:rsidR="005E6B7B">
        <w:t xml:space="preserve"> </w:t>
      </w:r>
      <w:r>
        <w:t>die</w:t>
      </w:r>
      <w:r w:rsidR="005E6B7B">
        <w:t xml:space="preserve"> </w:t>
      </w:r>
      <w:r>
        <w:t>Ermahnungen</w:t>
      </w:r>
      <w:r w:rsidR="005E6B7B">
        <w:t xml:space="preserve"> </w:t>
      </w:r>
      <w:r>
        <w:t>nicht</w:t>
      </w:r>
      <w:r w:rsidR="005E6B7B">
        <w:t xml:space="preserve"> </w:t>
      </w:r>
      <w:r>
        <w:t>verschmäht.</w:t>
      </w:r>
      <w:r w:rsidR="005E6B7B">
        <w:t xml:space="preserve"> </w:t>
      </w:r>
      <w:r>
        <w:t>Auch</w:t>
      </w:r>
      <w:r w:rsidR="005E6B7B">
        <w:t xml:space="preserve"> </w:t>
      </w:r>
      <w:r>
        <w:t>die</w:t>
      </w:r>
      <w:r w:rsidR="005E6B7B">
        <w:t xml:space="preserve"> </w:t>
      </w:r>
      <w:r>
        <w:t>Straßburger</w:t>
      </w:r>
      <w:r w:rsidR="005E6B7B">
        <w:t xml:space="preserve"> </w:t>
      </w:r>
      <w:r>
        <w:t>Brüder,</w:t>
      </w:r>
      <w:r w:rsidR="005E6B7B">
        <w:t xml:space="preserve"> </w:t>
      </w:r>
      <w:r>
        <w:t>namentlich</w:t>
      </w:r>
      <w:r w:rsidR="005E6B7B">
        <w:t xml:space="preserve"> </w:t>
      </w:r>
      <w:r>
        <w:t>Capito,</w:t>
      </w:r>
      <w:r w:rsidR="005E6B7B">
        <w:t xml:space="preserve"> </w:t>
      </w:r>
      <w:r>
        <w:t>erinnerten</w:t>
      </w:r>
      <w:r w:rsidR="005E6B7B">
        <w:t xml:space="preserve"> </w:t>
      </w:r>
      <w:r>
        <w:t>ihn.</w:t>
      </w:r>
      <w:r w:rsidR="005E6B7B">
        <w:t xml:space="preserve"> </w:t>
      </w:r>
      <w:r>
        <w:t>Es</w:t>
      </w:r>
      <w:r w:rsidR="005E6B7B">
        <w:t xml:space="preserve"> </w:t>
      </w:r>
      <w:r>
        <w:t>wird</w:t>
      </w:r>
      <w:r w:rsidR="005E6B7B">
        <w:t xml:space="preserve"> </w:t>
      </w:r>
      <w:r>
        <w:t>aber,</w:t>
      </w:r>
      <w:r w:rsidR="005E6B7B">
        <w:t xml:space="preserve"> </w:t>
      </w:r>
      <w:r>
        <w:t>wie</w:t>
      </w:r>
      <w:r w:rsidR="005E6B7B">
        <w:t xml:space="preserve"> </w:t>
      </w:r>
      <w:r>
        <w:t>ich</w:t>
      </w:r>
      <w:r w:rsidR="005E6B7B">
        <w:t xml:space="preserve"> </w:t>
      </w:r>
      <w:r>
        <w:t>höre,</w:t>
      </w:r>
      <w:r w:rsidR="005E6B7B">
        <w:t xml:space="preserve"> </w:t>
      </w:r>
      <w:r>
        <w:t>in</w:t>
      </w:r>
      <w:r w:rsidR="005E6B7B">
        <w:t xml:space="preserve"> </w:t>
      </w:r>
      <w:r>
        <w:t>der</w:t>
      </w:r>
      <w:r w:rsidR="005E6B7B">
        <w:t xml:space="preserve"> </w:t>
      </w:r>
      <w:r>
        <w:t>Markgrafschaft</w:t>
      </w:r>
      <w:r w:rsidR="005E6B7B">
        <w:t xml:space="preserve"> </w:t>
      </w:r>
      <w:r>
        <w:t>des</w:t>
      </w:r>
      <w:r w:rsidR="005E6B7B">
        <w:t xml:space="preserve"> </w:t>
      </w:r>
      <w:r>
        <w:t>Brenz</w:t>
      </w:r>
      <w:r w:rsidR="005E6B7B">
        <w:t xml:space="preserve"> </w:t>
      </w:r>
      <w:r>
        <w:t>ein</w:t>
      </w:r>
      <w:r w:rsidR="005E6B7B">
        <w:t xml:space="preserve"> </w:t>
      </w:r>
      <w:r>
        <w:t>ziemlich</w:t>
      </w:r>
      <w:r w:rsidR="005E6B7B">
        <w:t xml:space="preserve"> </w:t>
      </w:r>
      <w:r>
        <w:t>anmaßender</w:t>
      </w:r>
      <w:r w:rsidR="005E6B7B">
        <w:t xml:space="preserve"> </w:t>
      </w:r>
      <w:r>
        <w:t>Brief</w:t>
      </w:r>
      <w:r w:rsidR="005E6B7B">
        <w:t xml:space="preserve"> </w:t>
      </w:r>
      <w:r>
        <w:t>an</w:t>
      </w:r>
      <w:r w:rsidR="005E6B7B">
        <w:t xml:space="preserve"> </w:t>
      </w:r>
      <w:r>
        <w:t>Buzer</w:t>
      </w:r>
      <w:r w:rsidR="005E6B7B">
        <w:t xml:space="preserve"> </w:t>
      </w:r>
      <w:r>
        <w:t>gegen</w:t>
      </w:r>
      <w:r w:rsidR="005E6B7B">
        <w:t xml:space="preserve"> </w:t>
      </w:r>
      <w:r>
        <w:t>unser</w:t>
      </w:r>
      <w:r w:rsidR="005E6B7B">
        <w:t xml:space="preserve"> </w:t>
      </w:r>
      <w:r>
        <w:t>Buch</w:t>
      </w:r>
      <w:r w:rsidR="005E6B7B">
        <w:t xml:space="preserve"> </w:t>
      </w:r>
      <w:r>
        <w:t>verbreitet,</w:t>
      </w:r>
      <w:r w:rsidR="005E6B7B">
        <w:t xml:space="preserve"> </w:t>
      </w:r>
      <w:r>
        <w:t>welchen</w:t>
      </w:r>
      <w:r w:rsidR="005E6B7B">
        <w:t xml:space="preserve"> </w:t>
      </w:r>
      <w:r>
        <w:t>ich</w:t>
      </w:r>
      <w:r w:rsidR="005E6B7B">
        <w:t xml:space="preserve"> </w:t>
      </w:r>
      <w:r>
        <w:t>jedoch</w:t>
      </w:r>
      <w:r w:rsidR="005E6B7B">
        <w:t xml:space="preserve"> </w:t>
      </w:r>
      <w:r>
        <w:t>noch</w:t>
      </w:r>
      <w:r w:rsidR="005E6B7B">
        <w:t xml:space="preserve"> </w:t>
      </w:r>
      <w:r>
        <w:t>nicht</w:t>
      </w:r>
      <w:r w:rsidR="005E6B7B">
        <w:t xml:space="preserve"> </w:t>
      </w:r>
      <w:r>
        <w:t>sah.</w:t>
      </w:r>
      <w:r w:rsidR="005E6B7B">
        <w:t xml:space="preserve"> </w:t>
      </w:r>
      <w:r>
        <w:t>Die</w:t>
      </w:r>
      <w:r w:rsidR="005E6B7B">
        <w:t xml:space="preserve"> </w:t>
      </w:r>
      <w:r>
        <w:t>Straßburger</w:t>
      </w:r>
      <w:r w:rsidR="005E6B7B">
        <w:t xml:space="preserve"> </w:t>
      </w:r>
      <w:r>
        <w:t>Brüder</w:t>
      </w:r>
      <w:r w:rsidR="005E6B7B">
        <w:t xml:space="preserve"> </w:t>
      </w:r>
      <w:r>
        <w:t>sind</w:t>
      </w:r>
      <w:r w:rsidR="005E6B7B">
        <w:t xml:space="preserve"> </w:t>
      </w:r>
      <w:r>
        <w:t>besorgt,</w:t>
      </w:r>
      <w:r w:rsidR="005E6B7B">
        <w:t xml:space="preserve"> </w:t>
      </w:r>
      <w:r>
        <w:t>wenn</w:t>
      </w:r>
      <w:r w:rsidR="005E6B7B">
        <w:t xml:space="preserve"> </w:t>
      </w:r>
      <w:r>
        <w:t>die</w:t>
      </w:r>
      <w:r w:rsidR="005E6B7B">
        <w:t xml:space="preserve"> </w:t>
      </w:r>
      <w:r>
        <w:t>Sache</w:t>
      </w:r>
      <w:r w:rsidR="005E6B7B">
        <w:t xml:space="preserve"> </w:t>
      </w:r>
      <w:r>
        <w:t>in</w:t>
      </w:r>
      <w:r w:rsidR="005E6B7B">
        <w:t xml:space="preserve"> </w:t>
      </w:r>
      <w:r>
        <w:t>einem</w:t>
      </w:r>
      <w:r w:rsidR="005E6B7B">
        <w:t xml:space="preserve"> </w:t>
      </w:r>
      <w:r>
        <w:t>Gespräch</w:t>
      </w:r>
      <w:r w:rsidR="005E6B7B">
        <w:t xml:space="preserve"> </w:t>
      </w:r>
      <w:r>
        <w:t>verhandelt</w:t>
      </w:r>
      <w:r w:rsidR="005E6B7B">
        <w:t xml:space="preserve"> </w:t>
      </w:r>
      <w:r>
        <w:t>werden</w:t>
      </w:r>
      <w:r w:rsidR="005E6B7B">
        <w:t xml:space="preserve"> </w:t>
      </w:r>
      <w:r>
        <w:t>könnte,</w:t>
      </w:r>
      <w:r w:rsidR="005E6B7B">
        <w:t xml:space="preserve"> </w:t>
      </w:r>
      <w:r>
        <w:t>und</w:t>
      </w:r>
      <w:r w:rsidR="005E6B7B">
        <w:t xml:space="preserve"> </w:t>
      </w:r>
      <w:r>
        <w:t>ich</w:t>
      </w:r>
      <w:r w:rsidR="005E6B7B">
        <w:t xml:space="preserve"> </w:t>
      </w:r>
      <w:r>
        <w:t>würde</w:t>
      </w:r>
      <w:r w:rsidR="005E6B7B">
        <w:t xml:space="preserve"> </w:t>
      </w:r>
      <w:r>
        <w:t>es</w:t>
      </w:r>
      <w:r w:rsidR="005E6B7B">
        <w:t xml:space="preserve"> </w:t>
      </w:r>
      <w:r>
        <w:t>wünschen.</w:t>
      </w:r>
      <w:r w:rsidR="005E6B7B">
        <w:t xml:space="preserve"> </w:t>
      </w:r>
      <w:r>
        <w:t>Denn</w:t>
      </w:r>
      <w:r w:rsidR="005E6B7B">
        <w:t xml:space="preserve"> </w:t>
      </w:r>
      <w:r>
        <w:t>die</w:t>
      </w:r>
      <w:r w:rsidR="005E6B7B">
        <w:t xml:space="preserve"> </w:t>
      </w:r>
      <w:r>
        <w:t>Abwesenden</w:t>
      </w:r>
      <w:r w:rsidR="005E6B7B">
        <w:t xml:space="preserve"> </w:t>
      </w:r>
      <w:r>
        <w:t>widerstehen</w:t>
      </w:r>
      <w:r w:rsidR="005E6B7B">
        <w:t xml:space="preserve"> </w:t>
      </w:r>
      <w:r>
        <w:t>sehr,</w:t>
      </w:r>
      <w:r w:rsidR="005E6B7B">
        <w:t xml:space="preserve"> </w:t>
      </w:r>
      <w:r>
        <w:t>weniger</w:t>
      </w:r>
      <w:r w:rsidR="005E6B7B">
        <w:t xml:space="preserve"> </w:t>
      </w:r>
      <w:r>
        <w:t>die</w:t>
      </w:r>
      <w:r w:rsidR="005E6B7B">
        <w:t xml:space="preserve"> </w:t>
      </w:r>
      <w:r>
        <w:t>Anwesenden.</w:t>
      </w:r>
      <w:r w:rsidR="005E6B7B">
        <w:t xml:space="preserve"> </w:t>
      </w:r>
      <w:r>
        <w:t>Ferner,</w:t>
      </w:r>
      <w:r w:rsidR="005E6B7B">
        <w:t xml:space="preserve"> </w:t>
      </w:r>
      <w:r>
        <w:t>wenn</w:t>
      </w:r>
      <w:r w:rsidR="005E6B7B">
        <w:t xml:space="preserve"> </w:t>
      </w:r>
      <w:r>
        <w:t>in</w:t>
      </w:r>
      <w:r w:rsidR="005E6B7B">
        <w:t xml:space="preserve"> </w:t>
      </w:r>
      <w:r>
        <w:t>der</w:t>
      </w:r>
      <w:r w:rsidR="005E6B7B">
        <w:t xml:space="preserve"> </w:t>
      </w:r>
      <w:r>
        <w:t>That</w:t>
      </w:r>
      <w:r w:rsidR="005E6B7B">
        <w:t xml:space="preserve"> </w:t>
      </w:r>
      <w:r>
        <w:t>der</w:t>
      </w:r>
      <w:r w:rsidR="005E6B7B">
        <w:t xml:space="preserve"> </w:t>
      </w:r>
      <w:r>
        <w:t>Freund</w:t>
      </w:r>
      <w:r w:rsidR="005E6B7B">
        <w:t xml:space="preserve"> </w:t>
      </w:r>
      <w:r>
        <w:t>sich</w:t>
      </w:r>
      <w:r w:rsidR="005E6B7B">
        <w:t xml:space="preserve"> </w:t>
      </w:r>
      <w:r>
        <w:t>beklagen</w:t>
      </w:r>
      <w:r w:rsidR="005E6B7B">
        <w:t xml:space="preserve"> </w:t>
      </w:r>
      <w:r>
        <w:t>und</w:t>
      </w:r>
      <w:r w:rsidR="005E6B7B">
        <w:t xml:space="preserve"> </w:t>
      </w:r>
      <w:r>
        <w:t>das</w:t>
      </w:r>
      <w:r w:rsidR="005E6B7B">
        <w:t xml:space="preserve"> </w:t>
      </w:r>
      <w:r>
        <w:t>Buch</w:t>
      </w:r>
      <w:r w:rsidR="005E6B7B">
        <w:t xml:space="preserve"> </w:t>
      </w:r>
      <w:r>
        <w:t>herausgeben</w:t>
      </w:r>
      <w:r w:rsidR="005E6B7B">
        <w:t xml:space="preserve"> </w:t>
      </w:r>
      <w:r>
        <w:t>lassen</w:t>
      </w:r>
      <w:r w:rsidR="005E6B7B">
        <w:t xml:space="preserve"> </w:t>
      </w:r>
      <w:r>
        <w:t>wird,</w:t>
      </w:r>
      <w:r w:rsidR="005E6B7B">
        <w:t xml:space="preserve"> </w:t>
      </w:r>
      <w:r>
        <w:t>so</w:t>
      </w:r>
      <w:r w:rsidR="005E6B7B">
        <w:t xml:space="preserve"> </w:t>
      </w:r>
      <w:r>
        <w:t>will</w:t>
      </w:r>
      <w:r w:rsidR="005E6B7B">
        <w:t xml:space="preserve"> </w:t>
      </w:r>
      <w:r>
        <w:t>ich</w:t>
      </w:r>
      <w:r w:rsidR="005E6B7B">
        <w:t xml:space="preserve"> </w:t>
      </w:r>
      <w:r>
        <w:t>Deinen</w:t>
      </w:r>
      <w:r w:rsidR="005E6B7B">
        <w:t xml:space="preserve"> </w:t>
      </w:r>
      <w:r>
        <w:t>folgenden</w:t>
      </w:r>
      <w:r w:rsidR="005E6B7B">
        <w:t xml:space="preserve"> </w:t>
      </w:r>
      <w:r>
        <w:t>Rath</w:t>
      </w:r>
      <w:r w:rsidR="005E6B7B">
        <w:t xml:space="preserve"> </w:t>
      </w:r>
      <w:r>
        <w:t>ausführen,</w:t>
      </w:r>
      <w:r w:rsidR="005E6B7B">
        <w:t xml:space="preserve"> </w:t>
      </w:r>
      <w:r>
        <w:t>damit</w:t>
      </w:r>
      <w:r w:rsidR="005E6B7B">
        <w:t xml:space="preserve"> </w:t>
      </w:r>
      <w:r>
        <w:t>er</w:t>
      </w:r>
      <w:r w:rsidR="005E6B7B">
        <w:t xml:space="preserve"> </w:t>
      </w:r>
      <w:r>
        <w:t>sehe,</w:t>
      </w:r>
      <w:r w:rsidR="005E6B7B">
        <w:t xml:space="preserve"> </w:t>
      </w:r>
      <w:r>
        <w:t>was</w:t>
      </w:r>
      <w:r w:rsidR="005E6B7B">
        <w:t xml:space="preserve"> </w:t>
      </w:r>
      <w:r>
        <w:t>es</w:t>
      </w:r>
      <w:r w:rsidR="005E6B7B">
        <w:t xml:space="preserve"> </w:t>
      </w:r>
      <w:r>
        <w:t>sei,</w:t>
      </w:r>
      <w:r w:rsidR="005E6B7B">
        <w:t xml:space="preserve"> </w:t>
      </w:r>
      <w:r>
        <w:t>in</w:t>
      </w:r>
      <w:r w:rsidR="005E6B7B">
        <w:t xml:space="preserve"> </w:t>
      </w:r>
      <w:r>
        <w:t>so</w:t>
      </w:r>
      <w:r w:rsidR="005E6B7B">
        <w:t xml:space="preserve"> </w:t>
      </w:r>
      <w:r>
        <w:t>wichtigen</w:t>
      </w:r>
      <w:r w:rsidR="005E6B7B">
        <w:t xml:space="preserve"> </w:t>
      </w:r>
      <w:r>
        <w:t>Dingen</w:t>
      </w:r>
      <w:r w:rsidR="005E6B7B">
        <w:t xml:space="preserve"> </w:t>
      </w:r>
      <w:r>
        <w:t>jugendlich</w:t>
      </w:r>
      <w:r w:rsidR="005E6B7B">
        <w:t xml:space="preserve"> </w:t>
      </w:r>
      <w:r>
        <w:t>spielen.</w:t>
      </w:r>
      <w:r w:rsidR="005E6B7B">
        <w:t xml:space="preserve"> </w:t>
      </w:r>
      <w:r>
        <w:t>Die</w:t>
      </w:r>
      <w:r w:rsidR="005E6B7B">
        <w:t xml:space="preserve"> </w:t>
      </w:r>
      <w:r>
        <w:t>Standhaftigkeit</w:t>
      </w:r>
      <w:r w:rsidR="005E6B7B">
        <w:t xml:space="preserve"> </w:t>
      </w:r>
      <w:r>
        <w:t>Deiner</w:t>
      </w:r>
      <w:r w:rsidR="005E6B7B">
        <w:t xml:space="preserve"> </w:t>
      </w:r>
      <w:r>
        <w:t>Bürger,</w:t>
      </w:r>
      <w:r w:rsidR="005E6B7B">
        <w:t xml:space="preserve"> </w:t>
      </w:r>
      <w:r>
        <w:t>die</w:t>
      </w:r>
      <w:r w:rsidR="005E6B7B">
        <w:t xml:space="preserve"> </w:t>
      </w:r>
      <w:r>
        <w:t>mit</w:t>
      </w:r>
      <w:r w:rsidR="005E6B7B">
        <w:t xml:space="preserve"> </w:t>
      </w:r>
      <w:r>
        <w:t>solchem</w:t>
      </w:r>
      <w:r w:rsidR="005E6B7B">
        <w:t xml:space="preserve"> </w:t>
      </w:r>
      <w:r>
        <w:t>Glauben</w:t>
      </w:r>
      <w:r w:rsidR="005E6B7B">
        <w:t xml:space="preserve"> </w:t>
      </w:r>
      <w:r>
        <w:t>das</w:t>
      </w:r>
      <w:r w:rsidR="005E6B7B">
        <w:t xml:space="preserve"> </w:t>
      </w:r>
      <w:r>
        <w:t>Göttliche</w:t>
      </w:r>
      <w:r w:rsidR="005E6B7B">
        <w:t xml:space="preserve"> </w:t>
      </w:r>
      <w:r>
        <w:t>ehren</w:t>
      </w:r>
      <w:r w:rsidR="005E6B7B">
        <w:t xml:space="preserve"> </w:t>
      </w:r>
      <w:r>
        <w:t>und</w:t>
      </w:r>
      <w:r w:rsidR="005E6B7B">
        <w:t xml:space="preserve"> </w:t>
      </w:r>
      <w:r>
        <w:t>nicht</w:t>
      </w:r>
      <w:r w:rsidR="005E6B7B">
        <w:t xml:space="preserve"> </w:t>
      </w:r>
      <w:r>
        <w:t>klüger</w:t>
      </w:r>
      <w:r w:rsidR="005E6B7B">
        <w:t xml:space="preserve"> </w:t>
      </w:r>
      <w:r>
        <w:t>handeln</w:t>
      </w:r>
      <w:r w:rsidR="005E6B7B">
        <w:t xml:space="preserve"> </w:t>
      </w:r>
      <w:r>
        <w:t>könnten,</w:t>
      </w:r>
      <w:r w:rsidR="005E6B7B">
        <w:t xml:space="preserve"> </w:t>
      </w:r>
      <w:r>
        <w:t>erquickte</w:t>
      </w:r>
      <w:r w:rsidR="005E6B7B">
        <w:t xml:space="preserve"> </w:t>
      </w:r>
      <w:r>
        <w:t>mich</w:t>
      </w:r>
      <w:r w:rsidR="005E6B7B">
        <w:t xml:space="preserve"> </w:t>
      </w:r>
      <w:r>
        <w:t>außerordentlich.</w:t>
      </w:r>
      <w:r w:rsidR="005E6B7B">
        <w:t xml:space="preserve"> </w:t>
      </w:r>
      <w:r>
        <w:t>Denn</w:t>
      </w:r>
      <w:r w:rsidR="005E6B7B">
        <w:t xml:space="preserve"> </w:t>
      </w:r>
      <w:r>
        <w:t>wer</w:t>
      </w:r>
      <w:r w:rsidR="005E6B7B">
        <w:t xml:space="preserve"> </w:t>
      </w:r>
      <w:r>
        <w:t>mag</w:t>
      </w:r>
      <w:r w:rsidR="005E6B7B">
        <w:t xml:space="preserve"> </w:t>
      </w:r>
      <w:r>
        <w:t>gegen</w:t>
      </w:r>
      <w:r w:rsidR="005E6B7B">
        <w:t xml:space="preserve"> </w:t>
      </w:r>
      <w:r>
        <w:t>uns</w:t>
      </w:r>
      <w:r w:rsidR="005E6B7B">
        <w:t xml:space="preserve"> </w:t>
      </w:r>
      <w:r>
        <w:t>sein,</w:t>
      </w:r>
      <w:r w:rsidR="005E6B7B">
        <w:t xml:space="preserve"> </w:t>
      </w:r>
      <w:r>
        <w:t>wenn</w:t>
      </w:r>
      <w:r w:rsidR="005E6B7B">
        <w:t xml:space="preserve"> </w:t>
      </w:r>
      <w:r>
        <w:t>Gott</w:t>
      </w:r>
      <w:r w:rsidR="005E6B7B">
        <w:t xml:space="preserve"> </w:t>
      </w:r>
      <w:r>
        <w:t>für</w:t>
      </w:r>
      <w:r w:rsidR="005E6B7B">
        <w:t xml:space="preserve"> </w:t>
      </w:r>
      <w:r>
        <w:t>uns</w:t>
      </w:r>
      <w:r w:rsidR="005E6B7B">
        <w:t xml:space="preserve"> </w:t>
      </w:r>
      <w:r>
        <w:t>ist?</w:t>
      </w:r>
      <w:r w:rsidR="005E6B7B">
        <w:t xml:space="preserve"> </w:t>
      </w:r>
      <w:r>
        <w:t>Wäre</w:t>
      </w:r>
      <w:r w:rsidR="005E6B7B">
        <w:t xml:space="preserve"> </w:t>
      </w:r>
      <w:r>
        <w:t>dieser</w:t>
      </w:r>
      <w:r w:rsidR="005E6B7B">
        <w:t xml:space="preserve"> </w:t>
      </w:r>
      <w:r>
        <w:t>nicht</w:t>
      </w:r>
      <w:r w:rsidR="005E6B7B">
        <w:t xml:space="preserve"> </w:t>
      </w:r>
      <w:r>
        <w:t>für</w:t>
      </w:r>
      <w:r w:rsidR="005E6B7B">
        <w:t xml:space="preserve"> </w:t>
      </w:r>
      <w:r>
        <w:t>die,</w:t>
      </w:r>
      <w:r w:rsidR="005E6B7B">
        <w:t xml:space="preserve"> </w:t>
      </w:r>
      <w:r>
        <w:t>die</w:t>
      </w:r>
      <w:r w:rsidR="005E6B7B">
        <w:t xml:space="preserve"> </w:t>
      </w:r>
      <w:r>
        <w:t>auf</w:t>
      </w:r>
      <w:r w:rsidR="005E6B7B">
        <w:t xml:space="preserve"> </w:t>
      </w:r>
      <w:r>
        <w:t>ihn</w:t>
      </w:r>
      <w:r w:rsidR="005E6B7B">
        <w:t xml:space="preserve"> </w:t>
      </w:r>
      <w:r>
        <w:t>trauen,</w:t>
      </w:r>
      <w:r w:rsidR="005E6B7B">
        <w:t xml:space="preserve"> </w:t>
      </w:r>
      <w:r>
        <w:t>für</w:t>
      </w:r>
      <w:r w:rsidR="005E6B7B">
        <w:t xml:space="preserve"> </w:t>
      </w:r>
      <w:r>
        <w:t>wen</w:t>
      </w:r>
      <w:r w:rsidR="005E6B7B">
        <w:t xml:space="preserve"> </w:t>
      </w:r>
      <w:r>
        <w:t>sollte</w:t>
      </w:r>
      <w:r w:rsidR="005E6B7B">
        <w:t xml:space="preserve"> </w:t>
      </w:r>
      <w:r>
        <w:t>er</w:t>
      </w:r>
      <w:r w:rsidR="005E6B7B">
        <w:t xml:space="preserve"> </w:t>
      </w:r>
      <w:r>
        <w:t>denn</w:t>
      </w:r>
      <w:r w:rsidR="005E6B7B">
        <w:t xml:space="preserve"> </w:t>
      </w:r>
      <w:r>
        <w:t>sein?</w:t>
      </w:r>
      <w:r w:rsidR="005E6B7B">
        <w:t xml:space="preserve"> </w:t>
      </w:r>
      <w:r>
        <w:t>Möchten</w:t>
      </w:r>
      <w:r w:rsidR="005E6B7B">
        <w:t xml:space="preserve"> </w:t>
      </w:r>
      <w:r>
        <w:t>doch</w:t>
      </w:r>
      <w:r w:rsidR="005E6B7B">
        <w:t xml:space="preserve"> </w:t>
      </w:r>
      <w:r>
        <w:t>die</w:t>
      </w:r>
      <w:r w:rsidR="005E6B7B">
        <w:t xml:space="preserve"> </w:t>
      </w:r>
      <w:r>
        <w:t>Basler</w:t>
      </w:r>
      <w:r w:rsidR="005E6B7B">
        <w:t xml:space="preserve"> </w:t>
      </w:r>
      <w:r>
        <w:t>einmal</w:t>
      </w:r>
      <w:r w:rsidR="005E6B7B">
        <w:t xml:space="preserve"> </w:t>
      </w:r>
      <w:r>
        <w:t>nachahmen.</w:t>
      </w:r>
      <w:r w:rsidR="005E6B7B">
        <w:t xml:space="preserve"> </w:t>
      </w:r>
      <w:r>
        <w:t>Aber</w:t>
      </w:r>
      <w:r w:rsidR="005E6B7B">
        <w:t xml:space="preserve"> </w:t>
      </w:r>
      <w:r>
        <w:t>sie</w:t>
      </w:r>
      <w:r w:rsidR="005E6B7B">
        <w:t xml:space="preserve"> </w:t>
      </w:r>
      <w:r>
        <w:t>sind</w:t>
      </w:r>
      <w:r w:rsidR="005E6B7B">
        <w:t xml:space="preserve"> </w:t>
      </w:r>
      <w:r>
        <w:t>allzu</w:t>
      </w:r>
      <w:r w:rsidR="005E6B7B">
        <w:t xml:space="preserve"> </w:t>
      </w:r>
      <w:r>
        <w:t>weichlich,</w:t>
      </w:r>
      <w:r w:rsidR="005E6B7B">
        <w:t xml:space="preserve"> </w:t>
      </w:r>
      <w:r>
        <w:t>um</w:t>
      </w:r>
      <w:r w:rsidR="005E6B7B">
        <w:t xml:space="preserve"> </w:t>
      </w:r>
      <w:r>
        <w:t>nichts</w:t>
      </w:r>
      <w:r w:rsidR="005E6B7B">
        <w:t xml:space="preserve"> </w:t>
      </w:r>
      <w:r>
        <w:t>anderes</w:t>
      </w:r>
      <w:r w:rsidR="005E6B7B">
        <w:t xml:space="preserve"> </w:t>
      </w:r>
      <w:r>
        <w:t>zu</w:t>
      </w:r>
      <w:r w:rsidR="005E6B7B">
        <w:t xml:space="preserve"> </w:t>
      </w:r>
      <w:r>
        <w:t>sagen.</w:t>
      </w:r>
      <w:r w:rsidR="005E6B7B">
        <w:t xml:space="preserve"> </w:t>
      </w:r>
      <w:r>
        <w:t>Unser</w:t>
      </w:r>
      <w:r w:rsidR="005E6B7B">
        <w:t xml:space="preserve"> </w:t>
      </w:r>
      <w:r>
        <w:t>Weihbischof</w:t>
      </w:r>
      <w:r w:rsidR="005E6B7B">
        <w:t xml:space="preserve"> </w:t>
      </w:r>
      <w:r>
        <w:t>erhielt</w:t>
      </w:r>
      <w:r w:rsidR="005E6B7B">
        <w:t xml:space="preserve"> </w:t>
      </w:r>
      <w:r>
        <w:t>einen</w:t>
      </w:r>
      <w:r w:rsidR="005E6B7B">
        <w:t xml:space="preserve"> </w:t>
      </w:r>
      <w:r>
        <w:t>Nachfolger</w:t>
      </w:r>
      <w:r w:rsidR="005E6B7B">
        <w:t xml:space="preserve"> </w:t>
      </w:r>
      <w:r>
        <w:t>für</w:t>
      </w:r>
      <w:r w:rsidR="005E6B7B">
        <w:t xml:space="preserve"> </w:t>
      </w:r>
      <w:r>
        <w:t>den</w:t>
      </w:r>
      <w:r w:rsidR="005E6B7B">
        <w:t xml:space="preserve"> </w:t>
      </w:r>
      <w:r>
        <w:t>Predigtstuhl</w:t>
      </w:r>
      <w:r w:rsidR="005E6B7B">
        <w:t xml:space="preserve"> </w:t>
      </w:r>
      <w:r>
        <w:t>in</w:t>
      </w:r>
      <w:r w:rsidR="005E6B7B">
        <w:t xml:space="preserve"> </w:t>
      </w:r>
      <w:r>
        <w:t>dem</w:t>
      </w:r>
      <w:r w:rsidR="005E6B7B">
        <w:t xml:space="preserve"> </w:t>
      </w:r>
      <w:r>
        <w:t>Weihbischof</w:t>
      </w:r>
      <w:r w:rsidR="005E6B7B">
        <w:t xml:space="preserve"> </w:t>
      </w:r>
      <w:r>
        <w:t>von</w:t>
      </w:r>
      <w:r w:rsidR="005E6B7B">
        <w:t xml:space="preserve"> </w:t>
      </w:r>
      <w:r>
        <w:t>Freisingen,</w:t>
      </w:r>
      <w:r w:rsidR="005E6B7B">
        <w:t xml:space="preserve"> </w:t>
      </w:r>
      <w:r>
        <w:t>wenn</w:t>
      </w:r>
      <w:r w:rsidR="005E6B7B">
        <w:t xml:space="preserve"> </w:t>
      </w:r>
      <w:r>
        <w:t>ich</w:t>
      </w:r>
      <w:r w:rsidR="005E6B7B">
        <w:t xml:space="preserve"> </w:t>
      </w:r>
      <w:r>
        <w:t>nicht</w:t>
      </w:r>
      <w:r w:rsidR="005E6B7B">
        <w:t xml:space="preserve"> </w:t>
      </w:r>
      <w:r>
        <w:t>irre,</w:t>
      </w:r>
      <w:r w:rsidR="005E6B7B">
        <w:t xml:space="preserve"> </w:t>
      </w:r>
      <w:r>
        <w:t>dem</w:t>
      </w:r>
      <w:r w:rsidR="005E6B7B">
        <w:t xml:space="preserve"> </w:t>
      </w:r>
      <w:r>
        <w:t>Wolf,</w:t>
      </w:r>
      <w:r w:rsidR="005E6B7B">
        <w:t xml:space="preserve"> </w:t>
      </w:r>
      <w:r>
        <w:t>(vor</w:t>
      </w:r>
      <w:r w:rsidR="005E6B7B">
        <w:t xml:space="preserve"> </w:t>
      </w:r>
      <w:r>
        <w:t>dem</w:t>
      </w:r>
      <w:r w:rsidR="005E6B7B">
        <w:t xml:space="preserve"> </w:t>
      </w:r>
      <w:r>
        <w:t>keine</w:t>
      </w:r>
      <w:r w:rsidR="005E6B7B">
        <w:t xml:space="preserve"> </w:t>
      </w:r>
      <w:r>
        <w:t>Gefahr</w:t>
      </w:r>
      <w:r w:rsidR="005E6B7B">
        <w:t xml:space="preserve"> </w:t>
      </w:r>
      <w:r>
        <w:t>zu</w:t>
      </w:r>
      <w:r w:rsidR="005E6B7B">
        <w:t xml:space="preserve"> </w:t>
      </w:r>
      <w:r>
        <w:t>befürchten</w:t>
      </w:r>
      <w:r w:rsidR="005E6B7B">
        <w:t xml:space="preserve"> </w:t>
      </w:r>
      <w:r>
        <w:t>ist).</w:t>
      </w:r>
      <w:r w:rsidR="005E6B7B">
        <w:t xml:space="preserve"> </w:t>
      </w:r>
      <w:r>
        <w:t>Es</w:t>
      </w:r>
      <w:r w:rsidR="005E6B7B">
        <w:t xml:space="preserve"> </w:t>
      </w:r>
      <w:r>
        <w:t>heißt</w:t>
      </w:r>
      <w:r w:rsidR="005E6B7B">
        <w:t xml:space="preserve"> </w:t>
      </w:r>
      <w:r>
        <w:t>aber</w:t>
      </w:r>
      <w:r w:rsidR="005E6B7B">
        <w:t xml:space="preserve"> </w:t>
      </w:r>
      <w:r>
        <w:t>auch,</w:t>
      </w:r>
      <w:r w:rsidR="005E6B7B">
        <w:t xml:space="preserve"> </w:t>
      </w:r>
      <w:r>
        <w:t>Tregerius</w:t>
      </w:r>
      <w:r w:rsidR="005E6B7B">
        <w:t xml:space="preserve"> </w:t>
      </w:r>
      <w:r>
        <w:t>Augustinensis,</w:t>
      </w:r>
      <w:r w:rsidR="005E6B7B">
        <w:t xml:space="preserve"> </w:t>
      </w:r>
      <w:r>
        <w:t>der</w:t>
      </w:r>
      <w:r w:rsidR="005E6B7B">
        <w:t xml:space="preserve"> </w:t>
      </w:r>
      <w:r>
        <w:t>von</w:t>
      </w:r>
      <w:r w:rsidR="005E6B7B">
        <w:t xml:space="preserve"> </w:t>
      </w:r>
      <w:r>
        <w:t>der</w:t>
      </w:r>
      <w:r w:rsidR="005E6B7B">
        <w:t xml:space="preserve"> </w:t>
      </w:r>
      <w:r>
        <w:t>Landschaft</w:t>
      </w:r>
      <w:r w:rsidR="005E6B7B">
        <w:t xml:space="preserve"> </w:t>
      </w:r>
      <w:r>
        <w:t>ist,</w:t>
      </w:r>
      <w:r w:rsidR="005E6B7B">
        <w:t xml:space="preserve"> </w:t>
      </w:r>
      <w:r>
        <w:t>werde</w:t>
      </w:r>
      <w:r w:rsidR="005E6B7B">
        <w:t xml:space="preserve"> </w:t>
      </w:r>
      <w:r>
        <w:t>hier</w:t>
      </w:r>
      <w:r w:rsidR="005E6B7B">
        <w:t xml:space="preserve"> </w:t>
      </w:r>
      <w:r>
        <w:t>das</w:t>
      </w:r>
      <w:r w:rsidR="005E6B7B">
        <w:t xml:space="preserve"> </w:t>
      </w:r>
      <w:r>
        <w:t>Predigtamt</w:t>
      </w:r>
      <w:r w:rsidR="005E6B7B">
        <w:t xml:space="preserve"> </w:t>
      </w:r>
      <w:r>
        <w:t>bekleiden.</w:t>
      </w:r>
      <w:r w:rsidR="005E6B7B">
        <w:t xml:space="preserve"> </w:t>
      </w:r>
      <w:r>
        <w:t>Wie</w:t>
      </w:r>
      <w:r w:rsidR="005E6B7B">
        <w:t xml:space="preserve"> </w:t>
      </w:r>
      <w:r>
        <w:t>ich</w:t>
      </w:r>
      <w:r w:rsidR="005E6B7B">
        <w:t xml:space="preserve"> </w:t>
      </w:r>
      <w:r>
        <w:t>sehe</w:t>
      </w:r>
      <w:r w:rsidR="005E6B7B">
        <w:t xml:space="preserve"> </w:t>
      </w:r>
      <w:r>
        <w:t>fürchtet</w:t>
      </w:r>
      <w:r w:rsidR="005E6B7B">
        <w:t xml:space="preserve"> </w:t>
      </w:r>
      <w:r>
        <w:t>Satan</w:t>
      </w:r>
      <w:r w:rsidR="005E6B7B">
        <w:t xml:space="preserve"> </w:t>
      </w:r>
      <w:r>
        <w:t>für</w:t>
      </w:r>
      <w:r w:rsidR="005E6B7B">
        <w:t xml:space="preserve"> </w:t>
      </w:r>
      <w:r>
        <w:t>sich.</w:t>
      </w:r>
      <w:r w:rsidR="005E6B7B">
        <w:t xml:space="preserve"> </w:t>
      </w:r>
      <w:r>
        <w:t>Wir</w:t>
      </w:r>
      <w:r w:rsidR="005E6B7B">
        <w:t xml:space="preserve"> </w:t>
      </w:r>
      <w:r>
        <w:t>erwarten,</w:t>
      </w:r>
      <w:r w:rsidR="005E6B7B">
        <w:t xml:space="preserve"> </w:t>
      </w:r>
      <w:r>
        <w:t>welche</w:t>
      </w:r>
      <w:r w:rsidR="005E6B7B">
        <w:t xml:space="preserve"> </w:t>
      </w:r>
      <w:r>
        <w:t>Neuigkeiten</w:t>
      </w:r>
      <w:r w:rsidR="005E6B7B">
        <w:t xml:space="preserve"> </w:t>
      </w:r>
      <w:r>
        <w:t>unsere</w:t>
      </w:r>
      <w:r w:rsidR="005E6B7B">
        <w:t xml:space="preserve"> </w:t>
      </w:r>
      <w:r>
        <w:t>Gesandten</w:t>
      </w:r>
      <w:r w:rsidR="005E6B7B">
        <w:t xml:space="preserve"> </w:t>
      </w:r>
      <w:r>
        <w:t>vom</w:t>
      </w:r>
      <w:r w:rsidR="005E6B7B">
        <w:t xml:space="preserve"> </w:t>
      </w:r>
      <w:r>
        <w:t>Reichstag</w:t>
      </w:r>
      <w:r w:rsidR="005E6B7B">
        <w:t xml:space="preserve"> </w:t>
      </w:r>
      <w:r>
        <w:t>bringen</w:t>
      </w:r>
      <w:r w:rsidR="005E6B7B">
        <w:t xml:space="preserve"> </w:t>
      </w:r>
      <w:r>
        <w:t>werden.</w:t>
      </w:r>
      <w:r w:rsidR="005E6B7B">
        <w:t xml:space="preserve"> </w:t>
      </w:r>
      <w:r>
        <w:t>Denn</w:t>
      </w:r>
      <w:r w:rsidR="005E6B7B">
        <w:t xml:space="preserve"> </w:t>
      </w:r>
      <w:r>
        <w:t>es</w:t>
      </w:r>
      <w:r w:rsidR="005E6B7B">
        <w:t xml:space="preserve"> </w:t>
      </w:r>
      <w:r>
        <w:t>drohen</w:t>
      </w:r>
      <w:r w:rsidR="005E6B7B">
        <w:t xml:space="preserve"> </w:t>
      </w:r>
      <w:r>
        <w:t>die</w:t>
      </w:r>
      <w:r w:rsidR="005E6B7B">
        <w:t xml:space="preserve"> </w:t>
      </w:r>
      <w:r>
        <w:t>Gegner,</w:t>
      </w:r>
      <w:r w:rsidR="005E6B7B">
        <w:t xml:space="preserve"> </w:t>
      </w:r>
      <w:r>
        <w:t>die</w:t>
      </w:r>
      <w:r w:rsidR="005E6B7B">
        <w:t xml:space="preserve"> </w:t>
      </w:r>
      <w:r>
        <w:t>jedoch</w:t>
      </w:r>
      <w:r w:rsidR="005E6B7B">
        <w:t xml:space="preserve"> </w:t>
      </w:r>
      <w:r>
        <w:t>ohne</w:t>
      </w:r>
      <w:r w:rsidR="005E6B7B">
        <w:t xml:space="preserve"> </w:t>
      </w:r>
      <w:r>
        <w:t>des</w:t>
      </w:r>
      <w:r w:rsidR="005E6B7B">
        <w:t xml:space="preserve"> </w:t>
      </w:r>
      <w:r>
        <w:t>Herrn</w:t>
      </w:r>
      <w:r w:rsidR="005E6B7B">
        <w:t xml:space="preserve"> </w:t>
      </w:r>
      <w:r>
        <w:t>Willen</w:t>
      </w:r>
      <w:r w:rsidR="005E6B7B">
        <w:t xml:space="preserve"> </w:t>
      </w:r>
      <w:r>
        <w:t>nichts</w:t>
      </w:r>
      <w:r w:rsidR="005E6B7B">
        <w:t xml:space="preserve"> </w:t>
      </w:r>
      <w:r>
        <w:t>vermögen</w:t>
      </w:r>
      <w:r w:rsidR="005E6B7B">
        <w:t xml:space="preserve"> </w:t>
      </w:r>
      <w:r>
        <w:t>werden.</w:t>
      </w:r>
      <w:r w:rsidR="005E6B7B">
        <w:t xml:space="preserve"> </w:t>
      </w:r>
      <w:r>
        <w:t>In</w:t>
      </w:r>
      <w:r w:rsidR="005E6B7B">
        <w:t xml:space="preserve"> </w:t>
      </w:r>
      <w:r>
        <w:t>diesem</w:t>
      </w:r>
      <w:r w:rsidR="005E6B7B">
        <w:t xml:space="preserve"> </w:t>
      </w:r>
      <w:r>
        <w:t>ruhe</w:t>
      </w:r>
      <w:r w:rsidR="005E6B7B">
        <w:t xml:space="preserve"> </w:t>
      </w:r>
      <w:r>
        <w:t>unsere</w:t>
      </w:r>
      <w:r w:rsidR="005E6B7B">
        <w:t xml:space="preserve"> </w:t>
      </w:r>
      <w:r>
        <w:t>Hoffnung.</w:t>
      </w:r>
      <w:r w:rsidR="005E6B7B">
        <w:t xml:space="preserve"> </w:t>
      </w:r>
      <w:r>
        <w:t>Lebe</w:t>
      </w:r>
      <w:r w:rsidR="005E6B7B">
        <w:t xml:space="preserve"> </w:t>
      </w:r>
      <w:r>
        <w:t>wohl</w:t>
      </w:r>
      <w:r w:rsidR="005E6B7B">
        <w:t xml:space="preserve"> </w:t>
      </w:r>
      <w:r>
        <w:t>mit</w:t>
      </w:r>
      <w:r w:rsidR="005E6B7B">
        <w:t xml:space="preserve"> </w:t>
      </w:r>
      <w:r>
        <w:t>allen</w:t>
      </w:r>
      <w:r w:rsidR="005E6B7B">
        <w:t xml:space="preserve"> </w:t>
      </w:r>
      <w:r>
        <w:t>Deinen</w:t>
      </w:r>
      <w:r w:rsidR="005E6B7B">
        <w:t xml:space="preserve"> </w:t>
      </w:r>
      <w:r>
        <w:t>Geliebten</w:t>
      </w:r>
      <w:r w:rsidR="005E6B7B">
        <w:t xml:space="preserve"> </w:t>
      </w:r>
      <w:r>
        <w:t>in</w:t>
      </w:r>
      <w:r w:rsidR="005E6B7B">
        <w:t xml:space="preserve"> </w:t>
      </w:r>
      <w:r>
        <w:t>Christo.</w:t>
      </w:r>
    </w:p>
    <w:p w14:paraId="39E10310" w14:textId="650D8F9E" w:rsidR="005A628B" w:rsidRDefault="005A628B" w:rsidP="005A628B">
      <w:pPr>
        <w:pStyle w:val="StandardWeb"/>
      </w:pPr>
      <w:r>
        <w:t>Joh.</w:t>
      </w:r>
      <w:r w:rsidR="005E6B7B">
        <w:t xml:space="preserve"> </w:t>
      </w:r>
      <w:r>
        <w:t>Oecolampadius.</w:t>
      </w:r>
    </w:p>
    <w:p w14:paraId="4BAD6893" w14:textId="328026A2" w:rsidR="005A628B" w:rsidRDefault="005A628B" w:rsidP="005A628B">
      <w:pPr>
        <w:pStyle w:val="berschrift3"/>
        <w:rPr>
          <w:lang w:eastAsia="de-DE"/>
        </w:rPr>
      </w:pPr>
      <w:r>
        <w:rPr>
          <w:rStyle w:val="Fett"/>
        </w:rPr>
        <w:t>Basel,</w:t>
      </w:r>
      <w:r w:rsidR="005E6B7B">
        <w:rPr>
          <w:rStyle w:val="Fett"/>
        </w:rPr>
        <w:t xml:space="preserve"> </w:t>
      </w:r>
      <w:r>
        <w:rPr>
          <w:rStyle w:val="Fett"/>
        </w:rPr>
        <w:t>27.</w:t>
      </w:r>
      <w:r w:rsidR="005E6B7B">
        <w:rPr>
          <w:rStyle w:val="Fett"/>
        </w:rPr>
        <w:t xml:space="preserve"> </w:t>
      </w:r>
      <w:r>
        <w:rPr>
          <w:rStyle w:val="Fett"/>
        </w:rPr>
        <w:t>April</w:t>
      </w:r>
      <w:r w:rsidR="005E6B7B">
        <w:rPr>
          <w:rStyle w:val="Fett"/>
        </w:rPr>
        <w:t xml:space="preserve"> </w:t>
      </w:r>
      <w:r>
        <w:rPr>
          <w:rStyle w:val="Fett"/>
        </w:rPr>
        <w:t>1523</w:t>
      </w:r>
    </w:p>
    <w:p w14:paraId="5691BF58" w14:textId="7C5739C6" w:rsidR="005A628B" w:rsidRDefault="005A628B" w:rsidP="005A628B">
      <w:pPr>
        <w:pStyle w:val="StandardWeb"/>
      </w:pPr>
      <w:r>
        <w:t>Selig</w:t>
      </w:r>
      <w:r w:rsidR="005E6B7B">
        <w:t xml:space="preserve"> </w:t>
      </w:r>
      <w:r>
        <w:t>bist</w:t>
      </w:r>
      <w:r w:rsidR="005E6B7B">
        <w:t xml:space="preserve"> </w:t>
      </w:r>
      <w:r>
        <w:t>Du</w:t>
      </w:r>
      <w:r w:rsidR="005E6B7B">
        <w:t xml:space="preserve"> </w:t>
      </w:r>
      <w:r>
        <w:t>in</w:t>
      </w:r>
      <w:r w:rsidR="005E6B7B">
        <w:t xml:space="preserve"> </w:t>
      </w:r>
      <w:r>
        <w:t>Christo,</w:t>
      </w:r>
      <w:r w:rsidR="005E6B7B">
        <w:t xml:space="preserve"> </w:t>
      </w:r>
      <w:r>
        <w:t>l.</w:t>
      </w:r>
      <w:r w:rsidR="005E6B7B">
        <w:t xml:space="preserve"> </w:t>
      </w:r>
      <w:r>
        <w:t>Zwingli.</w:t>
      </w:r>
      <w:r w:rsidR="005E6B7B">
        <w:t xml:space="preserve"> </w:t>
      </w:r>
      <w:r>
        <w:t>der</w:t>
      </w:r>
      <w:r w:rsidR="005E6B7B">
        <w:t xml:space="preserve"> </w:t>
      </w:r>
      <w:r>
        <w:t>Du</w:t>
      </w:r>
      <w:r w:rsidR="005E6B7B">
        <w:t xml:space="preserve"> </w:t>
      </w:r>
      <w:r>
        <w:t>der</w:t>
      </w:r>
      <w:r w:rsidR="005E6B7B">
        <w:t xml:space="preserve"> </w:t>
      </w:r>
      <w:r>
        <w:t>übermüthigen</w:t>
      </w:r>
      <w:r w:rsidR="005E6B7B">
        <w:t xml:space="preserve"> </w:t>
      </w:r>
      <w:r>
        <w:t>und</w:t>
      </w:r>
      <w:r w:rsidR="005E6B7B">
        <w:t xml:space="preserve"> </w:t>
      </w:r>
      <w:r>
        <w:t>unglücklichen</w:t>
      </w:r>
      <w:r w:rsidR="005E6B7B">
        <w:t xml:space="preserve"> </w:t>
      </w:r>
      <w:r>
        <w:t>Tochter</w:t>
      </w:r>
      <w:r w:rsidR="005E6B7B">
        <w:t xml:space="preserve"> </w:t>
      </w:r>
      <w:r>
        <w:t>Babylons</w:t>
      </w:r>
      <w:r w:rsidR="005E6B7B">
        <w:t xml:space="preserve"> </w:t>
      </w:r>
      <w:r>
        <w:t>vergiltst,</w:t>
      </w:r>
      <w:r w:rsidR="005E6B7B">
        <w:t xml:space="preserve"> </w:t>
      </w:r>
      <w:r>
        <w:t>die</w:t>
      </w:r>
      <w:r w:rsidR="005E6B7B">
        <w:t xml:space="preserve"> </w:t>
      </w:r>
      <w:r>
        <w:t>täglich</w:t>
      </w:r>
      <w:r w:rsidR="005E6B7B">
        <w:t xml:space="preserve"> </w:t>
      </w:r>
      <w:r>
        <w:t>zu</w:t>
      </w:r>
      <w:r w:rsidR="005E6B7B">
        <w:t xml:space="preserve"> </w:t>
      </w:r>
      <w:r>
        <w:t>den</w:t>
      </w:r>
      <w:r w:rsidR="005E6B7B">
        <w:t xml:space="preserve"> </w:t>
      </w:r>
      <w:r>
        <w:t>Ihrigen</w:t>
      </w:r>
      <w:r w:rsidR="005E6B7B">
        <w:t xml:space="preserve"> </w:t>
      </w:r>
      <w:r>
        <w:t>schreit:</w:t>
      </w:r>
      <w:r w:rsidR="005E6B7B">
        <w:t xml:space="preserve"> </w:t>
      </w:r>
      <w:r>
        <w:t>vernichtet,</w:t>
      </w:r>
      <w:r w:rsidR="005E6B7B">
        <w:t xml:space="preserve"> </w:t>
      </w:r>
      <w:r>
        <w:t>vernichtet</w:t>
      </w:r>
      <w:r w:rsidR="005E6B7B">
        <w:t xml:space="preserve"> </w:t>
      </w:r>
      <w:r>
        <w:t>sie</w:t>
      </w:r>
      <w:r w:rsidR="005E6B7B">
        <w:t xml:space="preserve"> </w:t>
      </w:r>
      <w:r>
        <w:t>bis</w:t>
      </w:r>
      <w:r w:rsidR="005E6B7B">
        <w:t xml:space="preserve"> </w:t>
      </w:r>
      <w:r>
        <w:t>auf</w:t>
      </w:r>
      <w:r w:rsidR="005E6B7B">
        <w:t xml:space="preserve"> </w:t>
      </w:r>
      <w:r>
        <w:t>den</w:t>
      </w:r>
      <w:r w:rsidR="005E6B7B">
        <w:t xml:space="preserve"> </w:t>
      </w:r>
      <w:r>
        <w:t>Grund!</w:t>
      </w:r>
      <w:r w:rsidR="005E6B7B">
        <w:t xml:space="preserve"> </w:t>
      </w:r>
      <w:r>
        <w:t>Jene</w:t>
      </w:r>
      <w:r w:rsidR="005E6B7B">
        <w:t xml:space="preserve"> </w:t>
      </w:r>
      <w:r>
        <w:t>Thörin</w:t>
      </w:r>
      <w:r w:rsidR="005E6B7B">
        <w:t xml:space="preserve"> </w:t>
      </w:r>
      <w:r>
        <w:t>glaubt</w:t>
      </w:r>
      <w:r w:rsidR="005E6B7B">
        <w:t xml:space="preserve"> </w:t>
      </w:r>
      <w:r>
        <w:t>nicht,</w:t>
      </w:r>
      <w:r w:rsidR="005E6B7B">
        <w:t xml:space="preserve"> </w:t>
      </w:r>
      <w:r>
        <w:t>daß</w:t>
      </w:r>
      <w:r w:rsidR="005E6B7B">
        <w:t xml:space="preserve"> </w:t>
      </w:r>
      <w:r>
        <w:t>der</w:t>
      </w:r>
      <w:r w:rsidR="005E6B7B">
        <w:t xml:space="preserve"> </w:t>
      </w:r>
      <w:r>
        <w:t>Herr</w:t>
      </w:r>
      <w:r w:rsidR="005E6B7B">
        <w:t xml:space="preserve"> </w:t>
      </w:r>
      <w:r>
        <w:t>die</w:t>
      </w:r>
      <w:r w:rsidR="005E6B7B">
        <w:t xml:space="preserve"> </w:t>
      </w:r>
      <w:r>
        <w:t>Thore</w:t>
      </w:r>
      <w:r w:rsidR="005E6B7B">
        <w:t xml:space="preserve"> </w:t>
      </w:r>
      <w:r>
        <w:t>Sions</w:t>
      </w:r>
      <w:r w:rsidR="005E6B7B">
        <w:t xml:space="preserve"> </w:t>
      </w:r>
      <w:r>
        <w:t>befestigte,</w:t>
      </w:r>
      <w:r w:rsidR="005E6B7B">
        <w:t xml:space="preserve"> </w:t>
      </w:r>
      <w:r>
        <w:t>und</w:t>
      </w:r>
      <w:r w:rsidR="005E6B7B">
        <w:t xml:space="preserve"> </w:t>
      </w:r>
      <w:r>
        <w:t>daß</w:t>
      </w:r>
      <w:r w:rsidR="005E6B7B">
        <w:t xml:space="preserve"> </w:t>
      </w:r>
      <w:r>
        <w:t>alle</w:t>
      </w:r>
      <w:r w:rsidR="005E6B7B">
        <w:t xml:space="preserve"> </w:t>
      </w:r>
      <w:r>
        <w:t>Plane</w:t>
      </w:r>
      <w:r w:rsidR="005E6B7B">
        <w:t xml:space="preserve"> </w:t>
      </w:r>
      <w:r>
        <w:t>und</w:t>
      </w:r>
      <w:r w:rsidR="005E6B7B">
        <w:t xml:space="preserve"> </w:t>
      </w:r>
      <w:r>
        <w:t>Ränke</w:t>
      </w:r>
      <w:r w:rsidR="005E6B7B">
        <w:t xml:space="preserve"> </w:t>
      </w:r>
      <w:r>
        <w:t>wider</w:t>
      </w:r>
      <w:r w:rsidR="005E6B7B">
        <w:t xml:space="preserve"> </w:t>
      </w:r>
      <w:r>
        <w:t>den</w:t>
      </w:r>
      <w:r w:rsidR="005E6B7B">
        <w:t xml:space="preserve"> </w:t>
      </w:r>
      <w:r>
        <w:t>Herrn</w:t>
      </w:r>
      <w:r w:rsidR="005E6B7B">
        <w:t xml:space="preserve"> </w:t>
      </w:r>
      <w:r>
        <w:t>ohnmächtig</w:t>
      </w:r>
      <w:r w:rsidR="005E6B7B">
        <w:t xml:space="preserve"> </w:t>
      </w:r>
      <w:r>
        <w:t>seien.</w:t>
      </w:r>
      <w:r w:rsidR="005E6B7B">
        <w:t xml:space="preserve"> </w:t>
      </w:r>
      <w:r>
        <w:t>Heil</w:t>
      </w:r>
      <w:r w:rsidR="005E6B7B">
        <w:t xml:space="preserve"> </w:t>
      </w:r>
      <w:r>
        <w:t>Dir,</w:t>
      </w:r>
      <w:r w:rsidR="005E6B7B">
        <w:t xml:space="preserve"> </w:t>
      </w:r>
      <w:r>
        <w:t>der</w:t>
      </w:r>
      <w:r w:rsidR="005E6B7B">
        <w:t xml:space="preserve"> </w:t>
      </w:r>
      <w:r>
        <w:t>Du</w:t>
      </w:r>
      <w:r w:rsidR="005E6B7B">
        <w:t xml:space="preserve"> </w:t>
      </w:r>
      <w:r>
        <w:t>mit</w:t>
      </w:r>
      <w:r w:rsidR="005E6B7B">
        <w:t xml:space="preserve"> </w:t>
      </w:r>
      <w:r>
        <w:t>frommem</w:t>
      </w:r>
      <w:r w:rsidR="005E6B7B">
        <w:t xml:space="preserve"> </w:t>
      </w:r>
      <w:r>
        <w:t>Eifer</w:t>
      </w:r>
      <w:r w:rsidR="005E6B7B">
        <w:t xml:space="preserve"> </w:t>
      </w:r>
      <w:r>
        <w:t>ihre</w:t>
      </w:r>
      <w:r w:rsidR="005E6B7B">
        <w:t xml:space="preserve"> </w:t>
      </w:r>
      <w:r>
        <w:t>Kinder</w:t>
      </w:r>
      <w:r w:rsidR="005E6B7B">
        <w:t xml:space="preserve"> </w:t>
      </w:r>
      <w:r>
        <w:t>an</w:t>
      </w:r>
      <w:r w:rsidR="005E6B7B">
        <w:t xml:space="preserve"> </w:t>
      </w:r>
      <w:r>
        <w:t>einen</w:t>
      </w:r>
      <w:r w:rsidR="005E6B7B">
        <w:t xml:space="preserve"> </w:t>
      </w:r>
      <w:r>
        <w:t>Felsen</w:t>
      </w:r>
      <w:r w:rsidR="005E6B7B">
        <w:t xml:space="preserve"> </w:t>
      </w:r>
      <w:r>
        <w:t>schlägst.</w:t>
      </w:r>
      <w:r w:rsidR="005E6B7B">
        <w:t xml:space="preserve"> </w:t>
      </w:r>
      <w:r>
        <w:t>Der</w:t>
      </w:r>
      <w:r w:rsidR="005E6B7B">
        <w:t xml:space="preserve"> </w:t>
      </w:r>
      <w:r>
        <w:t>Sieg</w:t>
      </w:r>
      <w:r w:rsidR="005E6B7B">
        <w:t xml:space="preserve"> </w:t>
      </w:r>
      <w:r>
        <w:t>ist</w:t>
      </w:r>
      <w:r w:rsidR="005E6B7B">
        <w:t xml:space="preserve"> </w:t>
      </w:r>
      <w:r>
        <w:t>gewiß,</w:t>
      </w:r>
      <w:r w:rsidR="005E6B7B">
        <w:t xml:space="preserve"> </w:t>
      </w:r>
      <w:r>
        <w:t>so</w:t>
      </w:r>
      <w:r w:rsidR="005E6B7B">
        <w:t xml:space="preserve"> </w:t>
      </w:r>
      <w:r>
        <w:t>oft</w:t>
      </w:r>
      <w:r w:rsidR="005E6B7B">
        <w:t xml:space="preserve"> </w:t>
      </w:r>
      <w:r>
        <w:t>man</w:t>
      </w:r>
      <w:r w:rsidR="005E6B7B">
        <w:t xml:space="preserve"> </w:t>
      </w:r>
      <w:r>
        <w:t>unter</w:t>
      </w:r>
      <w:r w:rsidR="005E6B7B">
        <w:t xml:space="preserve"> </w:t>
      </w:r>
      <w:r>
        <w:t>der</w:t>
      </w:r>
      <w:r w:rsidR="005E6B7B">
        <w:t xml:space="preserve"> </w:t>
      </w:r>
      <w:r>
        <w:t>Leitung</w:t>
      </w:r>
      <w:r w:rsidR="005E6B7B">
        <w:t xml:space="preserve"> </w:t>
      </w:r>
      <w:r>
        <w:t>und</w:t>
      </w:r>
      <w:r w:rsidR="005E6B7B">
        <w:t xml:space="preserve"> </w:t>
      </w:r>
      <w:r>
        <w:t>Führung</w:t>
      </w:r>
      <w:r w:rsidR="005E6B7B">
        <w:t xml:space="preserve"> </w:t>
      </w:r>
      <w:r>
        <w:t>Christi</w:t>
      </w:r>
      <w:r w:rsidR="005E6B7B">
        <w:t xml:space="preserve"> </w:t>
      </w:r>
      <w:r>
        <w:t>wider</w:t>
      </w:r>
      <w:r w:rsidR="005E6B7B">
        <w:t xml:space="preserve"> </w:t>
      </w:r>
      <w:r>
        <w:t>die</w:t>
      </w:r>
      <w:r w:rsidR="005E6B7B">
        <w:t xml:space="preserve"> </w:t>
      </w:r>
      <w:r>
        <w:t>Unbeschnittenen</w:t>
      </w:r>
      <w:r w:rsidR="005E6B7B">
        <w:t xml:space="preserve"> </w:t>
      </w:r>
      <w:r>
        <w:t>und</w:t>
      </w:r>
      <w:r w:rsidR="005E6B7B">
        <w:t xml:space="preserve"> </w:t>
      </w:r>
      <w:r>
        <w:t>Fremdlinge</w:t>
      </w:r>
      <w:r w:rsidR="005E6B7B">
        <w:t xml:space="preserve"> </w:t>
      </w:r>
      <w:r>
        <w:t>den</w:t>
      </w:r>
      <w:r w:rsidR="005E6B7B">
        <w:t xml:space="preserve"> </w:t>
      </w:r>
      <w:r>
        <w:t>Krieg</w:t>
      </w:r>
      <w:r w:rsidR="005E6B7B">
        <w:t xml:space="preserve"> </w:t>
      </w:r>
      <w:r>
        <w:t>unternimmt</w:t>
      </w:r>
      <w:r w:rsidR="005E6B7B">
        <w:t xml:space="preserve"> </w:t>
      </w:r>
      <w:r>
        <w:t>und</w:t>
      </w:r>
      <w:r w:rsidR="005E6B7B">
        <w:t xml:space="preserve"> </w:t>
      </w:r>
      <w:r>
        <w:t>führt.</w:t>
      </w:r>
      <w:r w:rsidR="005E6B7B">
        <w:t xml:space="preserve"> </w:t>
      </w:r>
      <w:r>
        <w:t>Der</w:t>
      </w:r>
      <w:r w:rsidR="005E6B7B">
        <w:t xml:space="preserve"> </w:t>
      </w:r>
      <w:r>
        <w:t>hochgelobte</w:t>
      </w:r>
      <w:r w:rsidR="005E6B7B">
        <w:t xml:space="preserve"> </w:t>
      </w:r>
      <w:r>
        <w:t>Gott</w:t>
      </w:r>
      <w:r w:rsidR="005E6B7B">
        <w:t xml:space="preserve"> </w:t>
      </w:r>
      <w:r>
        <w:t>selbst</w:t>
      </w:r>
      <w:r w:rsidR="005E6B7B">
        <w:t xml:space="preserve"> </w:t>
      </w:r>
      <w:r>
        <w:t>lehre</w:t>
      </w:r>
      <w:r w:rsidR="005E6B7B">
        <w:t xml:space="preserve"> </w:t>
      </w:r>
      <w:r>
        <w:t>Deine</w:t>
      </w:r>
      <w:r w:rsidR="005E6B7B">
        <w:t xml:space="preserve"> </w:t>
      </w:r>
      <w:r>
        <w:t>Hände</w:t>
      </w:r>
      <w:r w:rsidR="005E6B7B">
        <w:t xml:space="preserve"> </w:t>
      </w:r>
      <w:r>
        <w:t>zum</w:t>
      </w:r>
      <w:r w:rsidR="005E6B7B">
        <w:t xml:space="preserve"> </w:t>
      </w:r>
      <w:r>
        <w:t>Krieg</w:t>
      </w:r>
      <w:r w:rsidR="005E6B7B">
        <w:t xml:space="preserve"> </w:t>
      </w:r>
      <w:r>
        <w:t>und</w:t>
      </w:r>
      <w:r w:rsidR="005E6B7B">
        <w:t xml:space="preserve"> </w:t>
      </w:r>
      <w:r>
        <w:t>Deine</w:t>
      </w:r>
      <w:r w:rsidR="005E6B7B">
        <w:t xml:space="preserve"> </w:t>
      </w:r>
      <w:r>
        <w:t>Hände</w:t>
      </w:r>
      <w:r w:rsidR="005E6B7B">
        <w:t xml:space="preserve"> </w:t>
      </w:r>
      <w:r>
        <w:t>zum</w:t>
      </w:r>
      <w:r w:rsidR="005E6B7B">
        <w:t xml:space="preserve"> </w:t>
      </w:r>
      <w:r>
        <w:t>Treffen.</w:t>
      </w:r>
      <w:r w:rsidR="005E6B7B">
        <w:t xml:space="preserve"> </w:t>
      </w:r>
      <w:r>
        <w:t>Ferner</w:t>
      </w:r>
      <w:r w:rsidR="005E6B7B">
        <w:t xml:space="preserve"> </w:t>
      </w:r>
      <w:r>
        <w:t>legten</w:t>
      </w:r>
      <w:r w:rsidR="005E6B7B">
        <w:t xml:space="preserve"> </w:t>
      </w:r>
      <w:r>
        <w:t>auch</w:t>
      </w:r>
      <w:r w:rsidR="005E6B7B">
        <w:t xml:space="preserve"> </w:t>
      </w:r>
      <w:r>
        <w:t>wir</w:t>
      </w:r>
      <w:r w:rsidR="005E6B7B">
        <w:t xml:space="preserve"> </w:t>
      </w:r>
      <w:r>
        <w:t>kürzlich</w:t>
      </w:r>
      <w:r w:rsidR="005E6B7B">
        <w:t xml:space="preserve"> </w:t>
      </w:r>
      <w:r>
        <w:t>etwas</w:t>
      </w:r>
      <w:r w:rsidR="005E6B7B">
        <w:t xml:space="preserve"> </w:t>
      </w:r>
      <w:r>
        <w:t>fleißiger</w:t>
      </w:r>
      <w:r w:rsidR="005E6B7B">
        <w:t xml:space="preserve"> </w:t>
      </w:r>
      <w:r>
        <w:t>die</w:t>
      </w:r>
      <w:r w:rsidR="005E6B7B">
        <w:t xml:space="preserve"> </w:t>
      </w:r>
      <w:r>
        <w:t>Hand</w:t>
      </w:r>
      <w:r w:rsidR="005E6B7B">
        <w:t xml:space="preserve"> </w:t>
      </w:r>
      <w:r>
        <w:t>an</w:t>
      </w:r>
      <w:r w:rsidR="005E6B7B">
        <w:t xml:space="preserve"> </w:t>
      </w:r>
      <w:r>
        <w:t>den</w:t>
      </w:r>
      <w:r w:rsidR="005E6B7B">
        <w:t xml:space="preserve"> </w:t>
      </w:r>
      <w:r>
        <w:t>Pflug,</w:t>
      </w:r>
      <w:r w:rsidR="005E6B7B">
        <w:t xml:space="preserve"> </w:t>
      </w:r>
      <w:r>
        <w:t>und</w:t>
      </w:r>
      <w:r w:rsidR="005E6B7B">
        <w:t xml:space="preserve"> </w:t>
      </w:r>
      <w:r>
        <w:t>es</w:t>
      </w:r>
      <w:r w:rsidR="005E6B7B">
        <w:t xml:space="preserve"> </w:t>
      </w:r>
      <w:r>
        <w:t>fanden</w:t>
      </w:r>
      <w:r w:rsidR="005E6B7B">
        <w:t xml:space="preserve"> </w:t>
      </w:r>
      <w:r>
        <w:t>sich</w:t>
      </w:r>
      <w:r w:rsidR="005E6B7B">
        <w:t xml:space="preserve"> </w:t>
      </w:r>
      <w:r>
        <w:t>viele</w:t>
      </w:r>
      <w:r w:rsidR="005E6B7B">
        <w:t xml:space="preserve"> </w:t>
      </w:r>
      <w:r>
        <w:t>Gegner,</w:t>
      </w:r>
      <w:r w:rsidR="005E6B7B">
        <w:t xml:space="preserve"> </w:t>
      </w:r>
      <w:r>
        <w:t>sobald</w:t>
      </w:r>
      <w:r w:rsidR="005E6B7B">
        <w:t xml:space="preserve"> </w:t>
      </w:r>
      <w:r>
        <w:t>der</w:t>
      </w:r>
      <w:r w:rsidR="005E6B7B">
        <w:t xml:space="preserve"> </w:t>
      </w:r>
      <w:r>
        <w:t>Eingang</w:t>
      </w:r>
      <w:r w:rsidR="005E6B7B">
        <w:t xml:space="preserve"> </w:t>
      </w:r>
      <w:r>
        <w:t>eröffnet</w:t>
      </w:r>
      <w:r w:rsidR="005E6B7B">
        <w:t xml:space="preserve"> </w:t>
      </w:r>
      <w:r>
        <w:t>war,</w:t>
      </w:r>
      <w:r w:rsidR="005E6B7B">
        <w:t xml:space="preserve"> </w:t>
      </w:r>
      <w:r>
        <w:t>doch</w:t>
      </w:r>
      <w:r w:rsidR="005E6B7B">
        <w:t xml:space="preserve"> </w:t>
      </w:r>
      <w:r>
        <w:t>ist</w:t>
      </w:r>
      <w:r w:rsidR="005E6B7B">
        <w:t xml:space="preserve"> </w:t>
      </w:r>
      <w:r>
        <w:t>nichts</w:t>
      </w:r>
      <w:r w:rsidR="005E6B7B">
        <w:t xml:space="preserve"> </w:t>
      </w:r>
      <w:r>
        <w:t>abgeschmackter,</w:t>
      </w:r>
      <w:r w:rsidR="005E6B7B">
        <w:t xml:space="preserve"> </w:t>
      </w:r>
      <w:r>
        <w:t>als</w:t>
      </w:r>
      <w:r w:rsidR="005E6B7B">
        <w:t xml:space="preserve"> </w:t>
      </w:r>
      <w:r>
        <w:t>sie,</w:t>
      </w:r>
      <w:r w:rsidR="005E6B7B">
        <w:t xml:space="preserve"> </w:t>
      </w:r>
      <w:r>
        <w:t>was</w:t>
      </w:r>
      <w:r w:rsidR="005E6B7B">
        <w:t xml:space="preserve"> </w:t>
      </w:r>
      <w:r>
        <w:t>Du,</w:t>
      </w:r>
      <w:r w:rsidR="005E6B7B">
        <w:t xml:space="preserve"> </w:t>
      </w:r>
      <w:r>
        <w:t>glaube</w:t>
      </w:r>
      <w:r w:rsidR="005E6B7B">
        <w:t xml:space="preserve"> </w:t>
      </w:r>
      <w:r>
        <w:t>ich,</w:t>
      </w:r>
      <w:r w:rsidR="005E6B7B">
        <w:t xml:space="preserve"> </w:t>
      </w:r>
      <w:r>
        <w:t>von</w:t>
      </w:r>
      <w:r w:rsidR="005E6B7B">
        <w:t xml:space="preserve"> </w:t>
      </w:r>
      <w:r>
        <w:t>Andern</w:t>
      </w:r>
      <w:r w:rsidR="005E6B7B">
        <w:t xml:space="preserve"> </w:t>
      </w:r>
      <w:r>
        <w:t>erfahren</w:t>
      </w:r>
      <w:r w:rsidR="005E6B7B">
        <w:t xml:space="preserve"> </w:t>
      </w:r>
      <w:r>
        <w:t>hast.</w:t>
      </w:r>
      <w:r w:rsidR="005E6B7B">
        <w:t xml:space="preserve"> </w:t>
      </w:r>
      <w:r>
        <w:t>Gott</w:t>
      </w:r>
      <w:r w:rsidR="005E6B7B">
        <w:t xml:space="preserve"> </w:t>
      </w:r>
      <w:r>
        <w:t>läßt</w:t>
      </w:r>
      <w:r w:rsidR="005E6B7B">
        <w:t xml:space="preserve"> </w:t>
      </w:r>
      <w:r>
        <w:t>das</w:t>
      </w:r>
      <w:r w:rsidR="005E6B7B">
        <w:t xml:space="preserve"> </w:t>
      </w:r>
      <w:r>
        <w:t>Werk</w:t>
      </w:r>
      <w:r w:rsidR="005E6B7B">
        <w:t xml:space="preserve"> </w:t>
      </w:r>
      <w:r>
        <w:t>wohl</w:t>
      </w:r>
      <w:r w:rsidR="005E6B7B">
        <w:t xml:space="preserve"> </w:t>
      </w:r>
      <w:r>
        <w:t>gerathen,</w:t>
      </w:r>
      <w:r w:rsidR="005E6B7B">
        <w:t xml:space="preserve"> </w:t>
      </w:r>
      <w:r>
        <w:t>und</w:t>
      </w:r>
      <w:r w:rsidR="005E6B7B">
        <w:t xml:space="preserve"> </w:t>
      </w:r>
      <w:r>
        <w:t>zeigt</w:t>
      </w:r>
      <w:r w:rsidR="005E6B7B">
        <w:t xml:space="preserve"> </w:t>
      </w:r>
      <w:r>
        <w:t>auf</w:t>
      </w:r>
      <w:r w:rsidR="005E6B7B">
        <w:t xml:space="preserve"> </w:t>
      </w:r>
      <w:r>
        <w:t>verschiedene</w:t>
      </w:r>
      <w:r w:rsidR="005E6B7B">
        <w:t xml:space="preserve"> </w:t>
      </w:r>
      <w:r>
        <w:t>Weise,</w:t>
      </w:r>
      <w:r w:rsidR="005E6B7B">
        <w:t xml:space="preserve"> </w:t>
      </w:r>
      <w:r>
        <w:t>wie</w:t>
      </w:r>
      <w:r w:rsidR="005E6B7B">
        <w:t xml:space="preserve"> </w:t>
      </w:r>
      <w:r>
        <w:t>man</w:t>
      </w:r>
      <w:r w:rsidR="005E6B7B">
        <w:t xml:space="preserve"> </w:t>
      </w:r>
      <w:r>
        <w:t>sie</w:t>
      </w:r>
      <w:r w:rsidR="005E6B7B">
        <w:t xml:space="preserve"> </w:t>
      </w:r>
      <w:r>
        <w:t>unerschrocken</w:t>
      </w:r>
      <w:r w:rsidR="005E6B7B">
        <w:t xml:space="preserve"> </w:t>
      </w:r>
      <w:r>
        <w:t>angreifen</w:t>
      </w:r>
      <w:r w:rsidR="005E6B7B">
        <w:t xml:space="preserve"> </w:t>
      </w:r>
      <w:r>
        <w:t>müsse</w:t>
      </w:r>
      <w:r w:rsidR="005E6B7B">
        <w:t xml:space="preserve"> </w:t>
      </w:r>
      <w:r>
        <w:t>und</w:t>
      </w:r>
      <w:r w:rsidR="005E6B7B">
        <w:t xml:space="preserve"> </w:t>
      </w:r>
      <w:r>
        <w:t>nicht</w:t>
      </w:r>
      <w:r w:rsidR="005E6B7B">
        <w:t xml:space="preserve"> </w:t>
      </w:r>
      <w:r>
        <w:t>zurückstehen</w:t>
      </w:r>
      <w:r w:rsidR="005E6B7B">
        <w:t xml:space="preserve"> </w:t>
      </w:r>
      <w:r>
        <w:t>dürfe.</w:t>
      </w:r>
      <w:r w:rsidR="005E6B7B">
        <w:t xml:space="preserve"> </w:t>
      </w:r>
      <w:r>
        <w:t>Es</w:t>
      </w:r>
      <w:r w:rsidR="005E6B7B">
        <w:t xml:space="preserve"> </w:t>
      </w:r>
      <w:r>
        <w:t>ist</w:t>
      </w:r>
      <w:r w:rsidR="005E6B7B">
        <w:t xml:space="preserve"> </w:t>
      </w:r>
      <w:r>
        <w:t>wohl</w:t>
      </w:r>
      <w:r w:rsidR="005E6B7B">
        <w:t xml:space="preserve"> </w:t>
      </w:r>
      <w:r>
        <w:t>begründete</w:t>
      </w:r>
      <w:r w:rsidR="005E6B7B">
        <w:t xml:space="preserve"> </w:t>
      </w:r>
      <w:r>
        <w:t>Hoffnung,</w:t>
      </w:r>
      <w:r w:rsidR="005E6B7B">
        <w:t xml:space="preserve"> </w:t>
      </w:r>
      <w:r>
        <w:t>daß</w:t>
      </w:r>
      <w:r w:rsidR="005E6B7B">
        <w:t xml:space="preserve"> </w:t>
      </w:r>
      <w:r>
        <w:t>auf</w:t>
      </w:r>
      <w:r w:rsidR="005E6B7B">
        <w:t xml:space="preserve"> </w:t>
      </w:r>
      <w:r>
        <w:t>ungewöhnliche</w:t>
      </w:r>
      <w:r w:rsidR="005E6B7B">
        <w:t xml:space="preserve"> </w:t>
      </w:r>
      <w:r>
        <w:t>Art</w:t>
      </w:r>
      <w:r w:rsidR="005E6B7B">
        <w:t xml:space="preserve"> </w:t>
      </w:r>
      <w:r>
        <w:t>ein</w:t>
      </w:r>
      <w:r w:rsidR="005E6B7B">
        <w:t xml:space="preserve"> </w:t>
      </w:r>
      <w:r>
        <w:t>Tag</w:t>
      </w:r>
      <w:r w:rsidR="005E6B7B">
        <w:t xml:space="preserve"> </w:t>
      </w:r>
      <w:r>
        <w:t>eintreten</w:t>
      </w:r>
      <w:r w:rsidR="005E6B7B">
        <w:t xml:space="preserve"> </w:t>
      </w:r>
      <w:r>
        <w:t>wird,</w:t>
      </w:r>
      <w:r w:rsidR="005E6B7B">
        <w:t xml:space="preserve"> </w:t>
      </w:r>
      <w:r>
        <w:t>da</w:t>
      </w:r>
      <w:r w:rsidR="005E6B7B">
        <w:t xml:space="preserve"> </w:t>
      </w:r>
      <w:r>
        <w:t>alle</w:t>
      </w:r>
      <w:r w:rsidR="005E6B7B">
        <w:t xml:space="preserve"> </w:t>
      </w:r>
      <w:r>
        <w:t>zu</w:t>
      </w:r>
      <w:r w:rsidR="005E6B7B">
        <w:t xml:space="preserve"> </w:t>
      </w:r>
      <w:r>
        <w:t>Schanden</w:t>
      </w:r>
      <w:r w:rsidR="005E6B7B">
        <w:t xml:space="preserve"> </w:t>
      </w:r>
      <w:r>
        <w:t>werden,</w:t>
      </w:r>
      <w:r w:rsidR="005E6B7B">
        <w:t xml:space="preserve"> </w:t>
      </w:r>
      <w:r>
        <w:t>die</w:t>
      </w:r>
      <w:r w:rsidR="005E6B7B">
        <w:t xml:space="preserve"> </w:t>
      </w:r>
      <w:r>
        <w:t>den</w:t>
      </w:r>
      <w:r w:rsidR="005E6B7B">
        <w:t xml:space="preserve"> </w:t>
      </w:r>
      <w:r>
        <w:t>Heiligen</w:t>
      </w:r>
      <w:r w:rsidR="005E6B7B">
        <w:t xml:space="preserve"> </w:t>
      </w:r>
      <w:r>
        <w:t>Israel</w:t>
      </w:r>
      <w:r w:rsidR="005E6B7B">
        <w:t xml:space="preserve"> </w:t>
      </w:r>
      <w:r>
        <w:t>schmähen.</w:t>
      </w:r>
      <w:r w:rsidR="005E6B7B">
        <w:t xml:space="preserve"> </w:t>
      </w:r>
      <w:r>
        <w:t>Indessen</w:t>
      </w:r>
      <w:r w:rsidR="005E6B7B">
        <w:t xml:space="preserve"> </w:t>
      </w:r>
      <w:r>
        <w:t>weil</w:t>
      </w:r>
      <w:r w:rsidR="005E6B7B">
        <w:t xml:space="preserve"> </w:t>
      </w:r>
      <w:r>
        <w:t>wir</w:t>
      </w:r>
      <w:r w:rsidR="005E6B7B">
        <w:t xml:space="preserve"> </w:t>
      </w:r>
      <w:r>
        <w:t>in</w:t>
      </w:r>
      <w:r w:rsidR="005E6B7B">
        <w:t xml:space="preserve"> </w:t>
      </w:r>
      <w:r>
        <w:t>diesen</w:t>
      </w:r>
      <w:r w:rsidR="005E6B7B">
        <w:t xml:space="preserve"> </w:t>
      </w:r>
      <w:r>
        <w:t>Fall</w:t>
      </w:r>
      <w:r w:rsidR="005E6B7B">
        <w:t xml:space="preserve"> </w:t>
      </w:r>
      <w:r>
        <w:t>gesetzt</w:t>
      </w:r>
      <w:r w:rsidR="005E6B7B">
        <w:t xml:space="preserve"> </w:t>
      </w:r>
      <w:r>
        <w:t>sind,</w:t>
      </w:r>
      <w:r w:rsidR="005E6B7B">
        <w:t xml:space="preserve"> </w:t>
      </w:r>
      <w:r>
        <w:t>fürchten</w:t>
      </w:r>
      <w:r w:rsidR="005E6B7B">
        <w:t xml:space="preserve"> </w:t>
      </w:r>
      <w:r>
        <w:t>wir</w:t>
      </w:r>
      <w:r w:rsidR="005E6B7B">
        <w:t xml:space="preserve"> </w:t>
      </w:r>
      <w:r>
        <w:t>so</w:t>
      </w:r>
      <w:r w:rsidR="005E6B7B">
        <w:t xml:space="preserve"> </w:t>
      </w:r>
      <w:r>
        <w:t>wenig</w:t>
      </w:r>
      <w:r w:rsidR="005E6B7B">
        <w:t xml:space="preserve"> </w:t>
      </w:r>
      <w:r>
        <w:t>für</w:t>
      </w:r>
      <w:r w:rsidR="005E6B7B">
        <w:t xml:space="preserve"> </w:t>
      </w:r>
      <w:r>
        <w:t>uns,</w:t>
      </w:r>
      <w:r w:rsidR="005E6B7B">
        <w:t xml:space="preserve"> </w:t>
      </w:r>
      <w:r>
        <w:t>daß</w:t>
      </w:r>
      <w:r w:rsidR="005E6B7B">
        <w:t xml:space="preserve"> </w:t>
      </w:r>
      <w:r>
        <w:t>wir</w:t>
      </w:r>
      <w:r w:rsidR="005E6B7B">
        <w:t xml:space="preserve"> </w:t>
      </w:r>
      <w:r>
        <w:t>vielmehr</w:t>
      </w:r>
      <w:r w:rsidR="005E6B7B">
        <w:t xml:space="preserve"> </w:t>
      </w:r>
      <w:r>
        <w:t>ihre</w:t>
      </w:r>
      <w:r w:rsidR="005E6B7B">
        <w:t xml:space="preserve"> </w:t>
      </w:r>
      <w:r>
        <w:t>Drohungen,</w:t>
      </w:r>
      <w:r w:rsidR="005E6B7B">
        <w:t xml:space="preserve"> </w:t>
      </w:r>
      <w:r>
        <w:t>Schmähungen,</w:t>
      </w:r>
      <w:r w:rsidR="005E6B7B">
        <w:t xml:space="preserve"> </w:t>
      </w:r>
      <w:r>
        <w:t>Beschimpfungen,</w:t>
      </w:r>
      <w:r w:rsidR="005E6B7B">
        <w:t xml:space="preserve"> </w:t>
      </w:r>
      <w:r>
        <w:t>Lästerungen,</w:t>
      </w:r>
      <w:r w:rsidR="005E6B7B">
        <w:t xml:space="preserve"> </w:t>
      </w:r>
      <w:r>
        <w:t>und</w:t>
      </w:r>
      <w:r w:rsidR="005E6B7B">
        <w:t xml:space="preserve"> </w:t>
      </w:r>
      <w:r>
        <w:t>was</w:t>
      </w:r>
      <w:r w:rsidR="005E6B7B">
        <w:t xml:space="preserve"> </w:t>
      </w:r>
      <w:r>
        <w:t>sie</w:t>
      </w:r>
      <w:r w:rsidR="005E6B7B">
        <w:t xml:space="preserve"> </w:t>
      </w:r>
      <w:r>
        <w:t>irgend</w:t>
      </w:r>
      <w:r w:rsidR="005E6B7B">
        <w:t xml:space="preserve"> </w:t>
      </w:r>
      <w:r>
        <w:t>gegen</w:t>
      </w:r>
      <w:r w:rsidR="005E6B7B">
        <w:t xml:space="preserve"> </w:t>
      </w:r>
      <w:r>
        <w:t>uns</w:t>
      </w:r>
      <w:r w:rsidR="005E6B7B">
        <w:t xml:space="preserve"> </w:t>
      </w:r>
      <w:r>
        <w:t>vorbringen,</w:t>
      </w:r>
      <w:r w:rsidR="005E6B7B">
        <w:t xml:space="preserve"> </w:t>
      </w:r>
      <w:r>
        <w:t>nicht</w:t>
      </w:r>
      <w:r w:rsidR="005E6B7B">
        <w:t xml:space="preserve"> </w:t>
      </w:r>
      <w:r>
        <w:t>nur</w:t>
      </w:r>
      <w:r w:rsidR="005E6B7B">
        <w:t xml:space="preserve"> </w:t>
      </w:r>
      <w:r>
        <w:t>nicht</w:t>
      </w:r>
      <w:r w:rsidR="005E6B7B">
        <w:t xml:space="preserve"> </w:t>
      </w:r>
      <w:r>
        <w:t>verlachen,</w:t>
      </w:r>
      <w:r w:rsidR="005E6B7B">
        <w:t xml:space="preserve"> </w:t>
      </w:r>
      <w:r>
        <w:t>sondern</w:t>
      </w:r>
      <w:r w:rsidR="005E6B7B">
        <w:t xml:space="preserve"> </w:t>
      </w:r>
      <w:r>
        <w:t>auch</w:t>
      </w:r>
      <w:r w:rsidR="005E6B7B">
        <w:t xml:space="preserve"> </w:t>
      </w:r>
      <w:r>
        <w:t>als</w:t>
      </w:r>
      <w:r w:rsidR="005E6B7B">
        <w:t xml:space="preserve"> </w:t>
      </w:r>
      <w:r>
        <w:t>Segnungen</w:t>
      </w:r>
      <w:r w:rsidR="005E6B7B">
        <w:t xml:space="preserve"> </w:t>
      </w:r>
      <w:r>
        <w:t>aufnehmen,</w:t>
      </w:r>
      <w:r w:rsidR="005E6B7B">
        <w:t xml:space="preserve"> </w:t>
      </w:r>
      <w:r>
        <w:t>durch</w:t>
      </w:r>
      <w:r w:rsidR="005E6B7B">
        <w:t xml:space="preserve"> </w:t>
      </w:r>
      <w:r>
        <w:t>den</w:t>
      </w:r>
      <w:r w:rsidR="005E6B7B">
        <w:t xml:space="preserve"> </w:t>
      </w:r>
      <w:r>
        <w:t>bestärkt,</w:t>
      </w:r>
      <w:r w:rsidR="005E6B7B">
        <w:t xml:space="preserve"> </w:t>
      </w:r>
      <w:r>
        <w:t>der</w:t>
      </w:r>
      <w:r w:rsidR="005E6B7B">
        <w:t xml:space="preserve"> </w:t>
      </w:r>
      <w:r>
        <w:t>uns</w:t>
      </w:r>
      <w:r w:rsidR="005E6B7B">
        <w:t xml:space="preserve"> </w:t>
      </w:r>
      <w:r>
        <w:t>selig</w:t>
      </w:r>
      <w:r w:rsidR="005E6B7B">
        <w:t xml:space="preserve"> </w:t>
      </w:r>
      <w:r>
        <w:t>nannte,</w:t>
      </w:r>
      <w:r w:rsidR="005E6B7B">
        <w:t xml:space="preserve"> </w:t>
      </w:r>
      <w:r>
        <w:t>wenn</w:t>
      </w:r>
      <w:r w:rsidR="005E6B7B">
        <w:t xml:space="preserve"> </w:t>
      </w:r>
      <w:r>
        <w:t>sie</w:t>
      </w:r>
      <w:r w:rsidR="005E6B7B">
        <w:t xml:space="preserve"> </w:t>
      </w:r>
      <w:r>
        <w:t>allerlei</w:t>
      </w:r>
      <w:r w:rsidR="005E6B7B">
        <w:t xml:space="preserve"> </w:t>
      </w:r>
      <w:r>
        <w:t>Uebels</w:t>
      </w:r>
      <w:r w:rsidR="005E6B7B">
        <w:t xml:space="preserve"> </w:t>
      </w:r>
      <w:r>
        <w:t>wider</w:t>
      </w:r>
      <w:r w:rsidR="005E6B7B">
        <w:t xml:space="preserve"> </w:t>
      </w:r>
      <w:r>
        <w:t>uns</w:t>
      </w:r>
      <w:r w:rsidR="005E6B7B">
        <w:t xml:space="preserve"> </w:t>
      </w:r>
      <w:r>
        <w:t>um</w:t>
      </w:r>
      <w:r w:rsidR="005E6B7B">
        <w:t xml:space="preserve"> </w:t>
      </w:r>
      <w:r>
        <w:t>Christi</w:t>
      </w:r>
      <w:r w:rsidR="005E6B7B">
        <w:t xml:space="preserve"> </w:t>
      </w:r>
      <w:r>
        <w:t>willen</w:t>
      </w:r>
      <w:r w:rsidR="005E6B7B">
        <w:t xml:space="preserve"> </w:t>
      </w:r>
      <w:r>
        <w:t>redeten,</w:t>
      </w:r>
      <w:r w:rsidR="005E6B7B">
        <w:t xml:space="preserve"> </w:t>
      </w:r>
      <w:r>
        <w:t>so</w:t>
      </w:r>
      <w:r w:rsidR="005E6B7B">
        <w:t xml:space="preserve"> </w:t>
      </w:r>
      <w:r>
        <w:t>sie</w:t>
      </w:r>
      <w:r w:rsidR="005E6B7B">
        <w:t xml:space="preserve"> </w:t>
      </w:r>
      <w:r>
        <w:t>darin</w:t>
      </w:r>
      <w:r w:rsidR="005E6B7B">
        <w:t xml:space="preserve"> </w:t>
      </w:r>
      <w:r>
        <w:t>logen.</w:t>
      </w:r>
      <w:r w:rsidR="005E6B7B">
        <w:t xml:space="preserve"> </w:t>
      </w:r>
      <w:r>
        <w:t>Es</w:t>
      </w:r>
      <w:r w:rsidR="005E6B7B">
        <w:t xml:space="preserve"> </w:t>
      </w:r>
      <w:r>
        <w:t>ist</w:t>
      </w:r>
      <w:r w:rsidR="005E6B7B">
        <w:t xml:space="preserve"> </w:t>
      </w:r>
      <w:r>
        <w:t>den</w:t>
      </w:r>
      <w:r w:rsidR="005E6B7B">
        <w:t xml:space="preserve"> </w:t>
      </w:r>
      <w:r>
        <w:t>Kindern</w:t>
      </w:r>
      <w:r w:rsidR="005E6B7B">
        <w:t xml:space="preserve"> </w:t>
      </w:r>
      <w:r>
        <w:t>der</w:t>
      </w:r>
      <w:r w:rsidR="005E6B7B">
        <w:t xml:space="preserve"> </w:t>
      </w:r>
      <w:r>
        <w:t>Pharisäer</w:t>
      </w:r>
      <w:r w:rsidR="005E6B7B">
        <w:t xml:space="preserve"> </w:t>
      </w:r>
      <w:r>
        <w:t>leid,</w:t>
      </w:r>
      <w:r w:rsidR="005E6B7B">
        <w:t xml:space="preserve"> </w:t>
      </w:r>
      <w:r>
        <w:t>ihrem</w:t>
      </w:r>
      <w:r w:rsidR="005E6B7B">
        <w:t xml:space="preserve"> </w:t>
      </w:r>
      <w:r>
        <w:t>Stolze</w:t>
      </w:r>
      <w:r w:rsidR="005E6B7B">
        <w:t xml:space="preserve"> </w:t>
      </w:r>
      <w:r>
        <w:t>etwas</w:t>
      </w:r>
      <w:r w:rsidR="005E6B7B">
        <w:t xml:space="preserve"> </w:t>
      </w:r>
      <w:r>
        <w:t>nachgeben</w:t>
      </w:r>
      <w:r w:rsidR="005E6B7B">
        <w:t xml:space="preserve"> </w:t>
      </w:r>
      <w:r>
        <w:t>zu</w:t>
      </w:r>
      <w:r w:rsidR="005E6B7B">
        <w:t xml:space="preserve"> </w:t>
      </w:r>
      <w:r>
        <w:t>müssen,</w:t>
      </w:r>
      <w:r w:rsidR="005E6B7B">
        <w:t xml:space="preserve"> </w:t>
      </w:r>
      <w:r>
        <w:t>da</w:t>
      </w:r>
      <w:r w:rsidR="005E6B7B">
        <w:t xml:space="preserve"> </w:t>
      </w:r>
      <w:r>
        <w:t>sie</w:t>
      </w:r>
      <w:r w:rsidR="005E6B7B">
        <w:t xml:space="preserve"> </w:t>
      </w:r>
      <w:r>
        <w:t>nicht</w:t>
      </w:r>
      <w:r w:rsidR="005E6B7B">
        <w:t xml:space="preserve"> </w:t>
      </w:r>
      <w:r>
        <w:t>beachten,</w:t>
      </w:r>
      <w:r w:rsidR="005E6B7B">
        <w:t xml:space="preserve"> </w:t>
      </w:r>
      <w:r>
        <w:t>daß</w:t>
      </w:r>
      <w:r w:rsidR="005E6B7B">
        <w:t xml:space="preserve"> </w:t>
      </w:r>
      <w:r>
        <w:t>der</w:t>
      </w:r>
      <w:r w:rsidR="005E6B7B">
        <w:t xml:space="preserve"> </w:t>
      </w:r>
      <w:r>
        <w:t>Name</w:t>
      </w:r>
      <w:r w:rsidR="005E6B7B">
        <w:t xml:space="preserve"> </w:t>
      </w:r>
      <w:r>
        <w:t>des</w:t>
      </w:r>
      <w:r w:rsidR="005E6B7B">
        <w:t xml:space="preserve"> </w:t>
      </w:r>
      <w:r>
        <w:t>Königs</w:t>
      </w:r>
      <w:r w:rsidR="005E6B7B">
        <w:t xml:space="preserve"> </w:t>
      </w:r>
      <w:r>
        <w:t>der</w:t>
      </w:r>
      <w:r w:rsidR="005E6B7B">
        <w:t xml:space="preserve"> </w:t>
      </w:r>
      <w:r>
        <w:t>Herrlichkeit</w:t>
      </w:r>
      <w:r w:rsidR="005E6B7B">
        <w:t xml:space="preserve"> </w:t>
      </w:r>
      <w:r>
        <w:t>gesegnet</w:t>
      </w:r>
      <w:r w:rsidR="005E6B7B">
        <w:t xml:space="preserve"> </w:t>
      </w:r>
      <w:r>
        <w:t>wird;</w:t>
      </w:r>
      <w:r w:rsidR="005E6B7B">
        <w:t xml:space="preserve"> </w:t>
      </w:r>
      <w:r>
        <w:t>aber</w:t>
      </w:r>
      <w:r w:rsidR="005E6B7B">
        <w:t xml:space="preserve"> </w:t>
      </w:r>
      <w:r>
        <w:t>sie</w:t>
      </w:r>
      <w:r w:rsidR="005E6B7B">
        <w:t xml:space="preserve"> </w:t>
      </w:r>
      <w:r>
        <w:t>wollten</w:t>
      </w:r>
      <w:r w:rsidR="005E6B7B">
        <w:t xml:space="preserve"> </w:t>
      </w:r>
      <w:r>
        <w:t>oder</w:t>
      </w:r>
      <w:r w:rsidR="005E6B7B">
        <w:t xml:space="preserve"> </w:t>
      </w:r>
      <w:r>
        <w:t>würden</w:t>
      </w:r>
      <w:r w:rsidR="005E6B7B">
        <w:t xml:space="preserve"> </w:t>
      </w:r>
      <w:r>
        <w:t>sich</w:t>
      </w:r>
      <w:r w:rsidR="005E6B7B">
        <w:t xml:space="preserve"> </w:t>
      </w:r>
      <w:r>
        <w:t>doch</w:t>
      </w:r>
      <w:r w:rsidR="005E6B7B">
        <w:t xml:space="preserve"> </w:t>
      </w:r>
      <w:r>
        <w:t>nicht</w:t>
      </w:r>
      <w:r w:rsidR="005E6B7B">
        <w:t xml:space="preserve"> </w:t>
      </w:r>
      <w:r>
        <w:t>darum</w:t>
      </w:r>
      <w:r w:rsidR="005E6B7B">
        <w:t xml:space="preserve"> </w:t>
      </w:r>
      <w:r>
        <w:t>kümmern,</w:t>
      </w:r>
      <w:r w:rsidR="005E6B7B">
        <w:t xml:space="preserve"> </w:t>
      </w:r>
      <w:r>
        <w:t>wenn</w:t>
      </w:r>
      <w:r w:rsidR="005E6B7B">
        <w:t xml:space="preserve"> </w:t>
      </w:r>
      <w:r>
        <w:t>der</w:t>
      </w:r>
      <w:r w:rsidR="005E6B7B">
        <w:t xml:space="preserve"> </w:t>
      </w:r>
      <w:r>
        <w:t>Name</w:t>
      </w:r>
      <w:r w:rsidR="005E6B7B">
        <w:t xml:space="preserve"> </w:t>
      </w:r>
      <w:r>
        <w:t>des</w:t>
      </w:r>
      <w:r w:rsidR="005E6B7B">
        <w:t xml:space="preserve"> </w:t>
      </w:r>
      <w:r>
        <w:t>tapferen</w:t>
      </w:r>
      <w:r w:rsidR="005E6B7B">
        <w:t xml:space="preserve"> </w:t>
      </w:r>
      <w:r>
        <w:t>Israel</w:t>
      </w:r>
      <w:r w:rsidR="005E6B7B">
        <w:t xml:space="preserve"> </w:t>
      </w:r>
      <w:r>
        <w:t>unter</w:t>
      </w:r>
      <w:r w:rsidR="005E6B7B">
        <w:t xml:space="preserve"> </w:t>
      </w:r>
      <w:r>
        <w:t>den</w:t>
      </w:r>
      <w:r w:rsidR="005E6B7B">
        <w:t xml:space="preserve"> </w:t>
      </w:r>
      <w:r>
        <w:t>Heiden</w:t>
      </w:r>
      <w:r w:rsidR="005E6B7B">
        <w:t xml:space="preserve"> </w:t>
      </w:r>
      <w:r>
        <w:t>befleckt</w:t>
      </w:r>
      <w:r w:rsidR="005E6B7B">
        <w:t xml:space="preserve"> </w:t>
      </w:r>
      <w:r>
        <w:t>würde.</w:t>
      </w:r>
      <w:r w:rsidR="005E6B7B">
        <w:t xml:space="preserve"> </w:t>
      </w:r>
      <w:r>
        <w:t>Es</w:t>
      </w:r>
      <w:r w:rsidR="005E6B7B">
        <w:t xml:space="preserve"> </w:t>
      </w:r>
      <w:r>
        <w:t>gilt</w:t>
      </w:r>
      <w:r w:rsidR="005E6B7B">
        <w:t xml:space="preserve"> </w:t>
      </w:r>
      <w:r>
        <w:t>daher</w:t>
      </w:r>
      <w:r w:rsidR="005E6B7B">
        <w:t xml:space="preserve"> </w:t>
      </w:r>
      <w:r>
        <w:t>zu</w:t>
      </w:r>
      <w:r w:rsidR="005E6B7B">
        <w:t xml:space="preserve"> </w:t>
      </w:r>
      <w:r>
        <w:t>wagen</w:t>
      </w:r>
      <w:r w:rsidR="005E6B7B">
        <w:t xml:space="preserve"> </w:t>
      </w:r>
      <w:r>
        <w:t>und</w:t>
      </w:r>
      <w:r w:rsidR="005E6B7B">
        <w:t xml:space="preserve"> </w:t>
      </w:r>
      <w:r>
        <w:t>ohne</w:t>
      </w:r>
      <w:r w:rsidR="005E6B7B">
        <w:t xml:space="preserve"> </w:t>
      </w:r>
      <w:r>
        <w:t>Ermüden</w:t>
      </w:r>
      <w:r w:rsidR="005E6B7B">
        <w:t xml:space="preserve"> </w:t>
      </w:r>
      <w:r>
        <w:t>den</w:t>
      </w:r>
      <w:r w:rsidR="005E6B7B">
        <w:t xml:space="preserve"> </w:t>
      </w:r>
      <w:r>
        <w:t>Feinden,</w:t>
      </w:r>
      <w:r w:rsidR="005E6B7B">
        <w:t xml:space="preserve"> </w:t>
      </w:r>
      <w:r>
        <w:t>die</w:t>
      </w:r>
      <w:r w:rsidR="005E6B7B">
        <w:t xml:space="preserve"> </w:t>
      </w:r>
      <w:r>
        <w:t>nicht</w:t>
      </w:r>
      <w:r w:rsidR="005E6B7B">
        <w:t xml:space="preserve"> </w:t>
      </w:r>
      <w:r>
        <w:t>schlafen,</w:t>
      </w:r>
      <w:r w:rsidR="005E6B7B">
        <w:t xml:space="preserve"> </w:t>
      </w:r>
      <w:r>
        <w:t>zu</w:t>
      </w:r>
      <w:r w:rsidR="005E6B7B">
        <w:t xml:space="preserve"> </w:t>
      </w:r>
      <w:r>
        <w:t>widerstehen.</w:t>
      </w:r>
      <w:r w:rsidR="005E6B7B">
        <w:t xml:space="preserve"> </w:t>
      </w:r>
      <w:r>
        <w:t>Wir</w:t>
      </w:r>
      <w:r w:rsidR="005E6B7B">
        <w:t xml:space="preserve"> </w:t>
      </w:r>
      <w:r>
        <w:t>sehen,</w:t>
      </w:r>
      <w:r w:rsidR="005E6B7B">
        <w:t xml:space="preserve"> </w:t>
      </w:r>
      <w:r>
        <w:t>die</w:t>
      </w:r>
      <w:r w:rsidR="005E6B7B">
        <w:t xml:space="preserve"> </w:t>
      </w:r>
      <w:r>
        <w:t>Ernte</w:t>
      </w:r>
      <w:r w:rsidR="005E6B7B">
        <w:t xml:space="preserve"> </w:t>
      </w:r>
      <w:r>
        <w:t>ist</w:t>
      </w:r>
      <w:r w:rsidR="005E6B7B">
        <w:t xml:space="preserve"> </w:t>
      </w:r>
      <w:r>
        <w:t>groß,</w:t>
      </w:r>
      <w:r w:rsidR="005E6B7B">
        <w:t xml:space="preserve"> </w:t>
      </w:r>
      <w:r>
        <w:t>der</w:t>
      </w:r>
      <w:r w:rsidR="005E6B7B">
        <w:t xml:space="preserve"> </w:t>
      </w:r>
      <w:r>
        <w:t>Arbeiter</w:t>
      </w:r>
      <w:r w:rsidR="005E6B7B">
        <w:t xml:space="preserve"> </w:t>
      </w:r>
      <w:r>
        <w:t>sind</w:t>
      </w:r>
      <w:r w:rsidR="005E6B7B">
        <w:t xml:space="preserve"> </w:t>
      </w:r>
      <w:r>
        <w:t>wenige;</w:t>
      </w:r>
      <w:r w:rsidR="005E6B7B">
        <w:t xml:space="preserve"> </w:t>
      </w:r>
      <w:r>
        <w:t>denn</w:t>
      </w:r>
      <w:r w:rsidR="005E6B7B">
        <w:t xml:space="preserve"> </w:t>
      </w:r>
      <w:r>
        <w:t>jene</w:t>
      </w:r>
      <w:r w:rsidR="005E6B7B">
        <w:t xml:space="preserve"> </w:t>
      </w:r>
      <w:r>
        <w:t>zahlreichen</w:t>
      </w:r>
      <w:r w:rsidR="005E6B7B">
        <w:t xml:space="preserve"> </w:t>
      </w:r>
      <w:r>
        <w:t>faulen</w:t>
      </w:r>
      <w:r w:rsidR="005E6B7B">
        <w:t xml:space="preserve"> </w:t>
      </w:r>
      <w:r>
        <w:t>Bäuche,</w:t>
      </w:r>
      <w:r w:rsidR="005E6B7B">
        <w:t xml:space="preserve"> </w:t>
      </w:r>
      <w:r>
        <w:t>die</w:t>
      </w:r>
      <w:r w:rsidR="005E6B7B">
        <w:t xml:space="preserve"> </w:t>
      </w:r>
      <w:r>
        <w:t>da</w:t>
      </w:r>
      <w:r w:rsidR="005E6B7B">
        <w:t xml:space="preserve"> </w:t>
      </w:r>
      <w:r>
        <w:t>vorgeben</w:t>
      </w:r>
      <w:r w:rsidR="005E6B7B">
        <w:t xml:space="preserve"> </w:t>
      </w:r>
      <w:r>
        <w:t>zu</w:t>
      </w:r>
      <w:r w:rsidR="005E6B7B">
        <w:t xml:space="preserve"> </w:t>
      </w:r>
      <w:r>
        <w:t>bauen,</w:t>
      </w:r>
      <w:r w:rsidR="005E6B7B">
        <w:t xml:space="preserve"> </w:t>
      </w:r>
      <w:r>
        <w:t>in</w:t>
      </w:r>
      <w:r w:rsidR="005E6B7B">
        <w:t xml:space="preserve"> </w:t>
      </w:r>
      <w:r>
        <w:t>der</w:t>
      </w:r>
      <w:r w:rsidR="005E6B7B">
        <w:t xml:space="preserve"> </w:t>
      </w:r>
      <w:r>
        <w:t>That</w:t>
      </w:r>
      <w:r w:rsidR="005E6B7B">
        <w:t xml:space="preserve"> </w:t>
      </w:r>
      <w:r>
        <w:t>aber</w:t>
      </w:r>
      <w:r w:rsidR="005E6B7B">
        <w:t xml:space="preserve"> </w:t>
      </w:r>
      <w:r>
        <w:t>zerstören</w:t>
      </w:r>
      <w:r w:rsidR="005E6B7B">
        <w:t xml:space="preserve"> </w:t>
      </w:r>
      <w:r>
        <w:t>und</w:t>
      </w:r>
      <w:r w:rsidR="005E6B7B">
        <w:t xml:space="preserve"> </w:t>
      </w:r>
      <w:r>
        <w:t>Unkraut</w:t>
      </w:r>
      <w:r w:rsidR="005E6B7B">
        <w:t xml:space="preserve"> </w:t>
      </w:r>
      <w:r>
        <w:t>und</w:t>
      </w:r>
      <w:r w:rsidR="005E6B7B">
        <w:t xml:space="preserve"> </w:t>
      </w:r>
      <w:r>
        <w:t>dergleichen</w:t>
      </w:r>
      <w:r w:rsidR="005E6B7B">
        <w:t xml:space="preserve"> </w:t>
      </w:r>
      <w:r>
        <w:t>säen,</w:t>
      </w:r>
      <w:r w:rsidR="005E6B7B">
        <w:t xml:space="preserve"> </w:t>
      </w:r>
      <w:r>
        <w:t>wo</w:t>
      </w:r>
      <w:r w:rsidR="005E6B7B">
        <w:t xml:space="preserve"> </w:t>
      </w:r>
      <w:r>
        <w:t>nicht</w:t>
      </w:r>
      <w:r w:rsidR="005E6B7B">
        <w:t xml:space="preserve"> </w:t>
      </w:r>
      <w:r>
        <w:t>wirken,</w:t>
      </w:r>
      <w:r w:rsidR="005E6B7B">
        <w:t xml:space="preserve"> </w:t>
      </w:r>
      <w:r>
        <w:t>sind</w:t>
      </w:r>
      <w:r w:rsidR="005E6B7B">
        <w:t xml:space="preserve"> </w:t>
      </w:r>
      <w:r>
        <w:t>auch</w:t>
      </w:r>
      <w:r w:rsidR="005E6B7B">
        <w:t xml:space="preserve"> </w:t>
      </w:r>
      <w:r>
        <w:t>ungerechte</w:t>
      </w:r>
      <w:r w:rsidR="005E6B7B">
        <w:t xml:space="preserve"> </w:t>
      </w:r>
      <w:r>
        <w:t>Arbeiter.</w:t>
      </w:r>
      <w:r w:rsidR="005E6B7B">
        <w:t xml:space="preserve"> </w:t>
      </w:r>
      <w:r>
        <w:t>Bitte</w:t>
      </w:r>
      <w:r w:rsidR="005E6B7B">
        <w:t xml:space="preserve"> </w:t>
      </w:r>
      <w:r>
        <w:t>den</w:t>
      </w:r>
      <w:r w:rsidR="005E6B7B">
        <w:t xml:space="preserve"> </w:t>
      </w:r>
      <w:r>
        <w:t>Herrn,</w:t>
      </w:r>
      <w:r w:rsidR="005E6B7B">
        <w:t xml:space="preserve"> </w:t>
      </w:r>
      <w:r>
        <w:t>daß</w:t>
      </w:r>
      <w:r w:rsidR="005E6B7B">
        <w:t xml:space="preserve"> </w:t>
      </w:r>
      <w:r>
        <w:t>er</w:t>
      </w:r>
      <w:r w:rsidR="005E6B7B">
        <w:t xml:space="preserve"> </w:t>
      </w:r>
      <w:r>
        <w:t>uns</w:t>
      </w:r>
      <w:r w:rsidR="005E6B7B">
        <w:t xml:space="preserve"> </w:t>
      </w:r>
      <w:r>
        <w:t>nicht</w:t>
      </w:r>
      <w:r w:rsidR="005E6B7B">
        <w:t xml:space="preserve"> </w:t>
      </w:r>
      <w:r>
        <w:t>von</w:t>
      </w:r>
      <w:r w:rsidR="005E6B7B">
        <w:t xml:space="preserve"> </w:t>
      </w:r>
      <w:r>
        <w:t>seinen</w:t>
      </w:r>
      <w:r w:rsidR="005E6B7B">
        <w:t xml:space="preserve"> </w:t>
      </w:r>
      <w:r>
        <w:t>Kindern</w:t>
      </w:r>
      <w:r w:rsidR="005E6B7B">
        <w:t xml:space="preserve"> </w:t>
      </w:r>
      <w:r>
        <w:t>verstoße</w:t>
      </w:r>
      <w:r w:rsidR="005E6B7B">
        <w:t xml:space="preserve"> </w:t>
      </w:r>
      <w:r>
        <w:t>und</w:t>
      </w:r>
      <w:r w:rsidR="005E6B7B">
        <w:t xml:space="preserve"> </w:t>
      </w:r>
      <w:r>
        <w:t>auch</w:t>
      </w:r>
      <w:r w:rsidR="005E6B7B">
        <w:t xml:space="preserve"> </w:t>
      </w:r>
      <w:r>
        <w:t>uns</w:t>
      </w:r>
      <w:r w:rsidR="005E6B7B">
        <w:t xml:space="preserve"> </w:t>
      </w:r>
      <w:r>
        <w:t>ein,</w:t>
      </w:r>
      <w:r w:rsidR="005E6B7B">
        <w:t xml:space="preserve"> </w:t>
      </w:r>
      <w:r>
        <w:t>sei’s</w:t>
      </w:r>
      <w:r w:rsidR="005E6B7B">
        <w:t xml:space="preserve"> </w:t>
      </w:r>
      <w:r>
        <w:t>noch</w:t>
      </w:r>
      <w:r w:rsidR="005E6B7B">
        <w:t xml:space="preserve"> </w:t>
      </w:r>
      <w:r>
        <w:t>so</w:t>
      </w:r>
      <w:r w:rsidR="005E6B7B">
        <w:t xml:space="preserve"> </w:t>
      </w:r>
      <w:r>
        <w:t>niederes</w:t>
      </w:r>
      <w:r w:rsidR="005E6B7B">
        <w:t xml:space="preserve"> </w:t>
      </w:r>
      <w:r>
        <w:t>Loos</w:t>
      </w:r>
      <w:r w:rsidR="005E6B7B">
        <w:t xml:space="preserve"> </w:t>
      </w:r>
      <w:r>
        <w:t>in</w:t>
      </w:r>
      <w:r w:rsidR="005E6B7B">
        <w:t xml:space="preserve"> </w:t>
      </w:r>
      <w:r>
        <w:t>seinem</w:t>
      </w:r>
      <w:r w:rsidR="005E6B7B">
        <w:t xml:space="preserve"> </w:t>
      </w:r>
      <w:r>
        <w:t>Hause</w:t>
      </w:r>
      <w:r w:rsidR="005E6B7B">
        <w:t xml:space="preserve"> </w:t>
      </w:r>
      <w:r>
        <w:t>gewähre.</w:t>
      </w:r>
      <w:r w:rsidR="005E6B7B">
        <w:t xml:space="preserve"> </w:t>
      </w:r>
      <w:r>
        <w:t>Denn</w:t>
      </w:r>
      <w:r w:rsidR="005E6B7B">
        <w:t xml:space="preserve"> </w:t>
      </w:r>
      <w:r>
        <w:t>ich</w:t>
      </w:r>
      <w:r w:rsidR="005E6B7B">
        <w:t xml:space="preserve"> </w:t>
      </w:r>
      <w:r>
        <w:t>brenne,</w:t>
      </w:r>
      <w:r w:rsidR="005E6B7B">
        <w:t xml:space="preserve"> </w:t>
      </w:r>
      <w:r>
        <w:t>daß</w:t>
      </w:r>
      <w:r w:rsidR="005E6B7B">
        <w:t xml:space="preserve"> </w:t>
      </w:r>
      <w:r>
        <w:t>ich</w:t>
      </w:r>
      <w:r w:rsidR="005E6B7B">
        <w:t xml:space="preserve"> </w:t>
      </w:r>
      <w:r>
        <w:t>sehen</w:t>
      </w:r>
      <w:r w:rsidR="005E6B7B">
        <w:t xml:space="preserve"> </w:t>
      </w:r>
      <w:r>
        <w:t>muß,</w:t>
      </w:r>
      <w:r w:rsidR="005E6B7B">
        <w:t xml:space="preserve"> </w:t>
      </w:r>
      <w:r>
        <w:t>wie</w:t>
      </w:r>
      <w:r w:rsidR="005E6B7B">
        <w:t xml:space="preserve"> </w:t>
      </w:r>
      <w:r>
        <w:t>das</w:t>
      </w:r>
      <w:r w:rsidR="005E6B7B">
        <w:t xml:space="preserve"> </w:t>
      </w:r>
      <w:r>
        <w:t>Volk</w:t>
      </w:r>
      <w:r w:rsidR="005E6B7B">
        <w:t xml:space="preserve"> </w:t>
      </w:r>
      <w:r>
        <w:t>anders</w:t>
      </w:r>
      <w:r w:rsidR="005E6B7B">
        <w:t xml:space="preserve"> </w:t>
      </w:r>
      <w:r>
        <w:t>wohin</w:t>
      </w:r>
      <w:r w:rsidR="005E6B7B">
        <w:t xml:space="preserve"> </w:t>
      </w:r>
      <w:r>
        <w:t>gerissen</w:t>
      </w:r>
      <w:r w:rsidR="005E6B7B">
        <w:t xml:space="preserve"> </w:t>
      </w:r>
      <w:r>
        <w:t>wird.</w:t>
      </w:r>
      <w:r w:rsidR="005E6B7B">
        <w:t xml:space="preserve"> </w:t>
      </w:r>
      <w:r>
        <w:t>–</w:t>
      </w:r>
      <w:r w:rsidR="005E6B7B">
        <w:t xml:space="preserve"> </w:t>
      </w:r>
      <w:r>
        <w:t>Wie</w:t>
      </w:r>
      <w:r w:rsidR="005E6B7B">
        <w:t xml:space="preserve"> </w:t>
      </w:r>
      <w:r>
        <w:t>verächtlich</w:t>
      </w:r>
      <w:r w:rsidR="005E6B7B">
        <w:t xml:space="preserve"> </w:t>
      </w:r>
      <w:r>
        <w:t>Fabers</w:t>
      </w:r>
      <w:r w:rsidR="005E6B7B">
        <w:t xml:space="preserve"> </w:t>
      </w:r>
      <w:r>
        <w:t>Stärke</w:t>
      </w:r>
      <w:r w:rsidR="005E6B7B">
        <w:t xml:space="preserve"> </w:t>
      </w:r>
      <w:r>
        <w:t>ist,</w:t>
      </w:r>
      <w:r w:rsidR="005E6B7B">
        <w:t xml:space="preserve"> </w:t>
      </w:r>
      <w:r>
        <w:t>hast</w:t>
      </w:r>
      <w:r w:rsidR="005E6B7B">
        <w:t xml:space="preserve"> </w:t>
      </w:r>
      <w:r>
        <w:t>Du</w:t>
      </w:r>
      <w:r w:rsidR="005E6B7B">
        <w:t xml:space="preserve"> </w:t>
      </w:r>
      <w:r>
        <w:t>schon</w:t>
      </w:r>
      <w:r w:rsidR="005E6B7B">
        <w:t xml:space="preserve"> </w:t>
      </w:r>
      <w:r>
        <w:t>längst</w:t>
      </w:r>
      <w:r w:rsidR="005E6B7B">
        <w:t xml:space="preserve"> </w:t>
      </w:r>
      <w:r>
        <w:t>erfahren.</w:t>
      </w:r>
      <w:r w:rsidR="005E6B7B">
        <w:t xml:space="preserve"> </w:t>
      </w:r>
      <w:r>
        <w:t>Auch</w:t>
      </w:r>
      <w:r w:rsidR="005E6B7B">
        <w:t xml:space="preserve"> </w:t>
      </w:r>
      <w:r>
        <w:t>die</w:t>
      </w:r>
      <w:r w:rsidR="005E6B7B">
        <w:t xml:space="preserve"> </w:t>
      </w:r>
      <w:r>
        <w:t>Wagnisse</w:t>
      </w:r>
      <w:r w:rsidR="005E6B7B">
        <w:t xml:space="preserve"> </w:t>
      </w:r>
      <w:r>
        <w:t>des</w:t>
      </w:r>
      <w:r w:rsidR="005E6B7B">
        <w:t xml:space="preserve"> </w:t>
      </w:r>
      <w:r>
        <w:t>erbärmlichen</w:t>
      </w:r>
      <w:r w:rsidR="005E6B7B">
        <w:t xml:space="preserve"> </w:t>
      </w:r>
      <w:r>
        <w:t>Greisen</w:t>
      </w:r>
      <w:r w:rsidR="005E6B7B">
        <w:t xml:space="preserve"> </w:t>
      </w:r>
      <w:r>
        <w:t>(des</w:t>
      </w:r>
      <w:r w:rsidR="005E6B7B">
        <w:t xml:space="preserve"> </w:t>
      </w:r>
      <w:r>
        <w:t>Hasius),</w:t>
      </w:r>
      <w:r w:rsidR="005E6B7B">
        <w:t xml:space="preserve"> </w:t>
      </w:r>
      <w:r>
        <w:t>der</w:t>
      </w:r>
      <w:r w:rsidR="005E6B7B">
        <w:t xml:space="preserve"> </w:t>
      </w:r>
      <w:r>
        <w:t>die</w:t>
      </w:r>
      <w:r w:rsidR="005E6B7B">
        <w:t xml:space="preserve"> </w:t>
      </w:r>
      <w:r>
        <w:t>fallende</w:t>
      </w:r>
      <w:r w:rsidR="005E6B7B">
        <w:t xml:space="preserve"> </w:t>
      </w:r>
      <w:r>
        <w:t>Wand</w:t>
      </w:r>
      <w:r w:rsidR="005E6B7B">
        <w:t xml:space="preserve"> </w:t>
      </w:r>
      <w:r>
        <w:t>voll</w:t>
      </w:r>
      <w:r w:rsidR="005E6B7B">
        <w:t xml:space="preserve"> </w:t>
      </w:r>
      <w:r>
        <w:t>Tollheiten</w:t>
      </w:r>
      <w:r w:rsidR="005E6B7B">
        <w:t xml:space="preserve"> </w:t>
      </w:r>
      <w:r>
        <w:t>schmieren</w:t>
      </w:r>
      <w:r w:rsidR="005E6B7B">
        <w:t xml:space="preserve"> </w:t>
      </w:r>
      <w:r>
        <w:t>will,</w:t>
      </w:r>
      <w:r w:rsidR="005E6B7B">
        <w:t xml:space="preserve"> </w:t>
      </w:r>
      <w:r>
        <w:t>werden</w:t>
      </w:r>
      <w:r w:rsidR="005E6B7B">
        <w:t xml:space="preserve"> </w:t>
      </w:r>
      <w:r>
        <w:t>nicht</w:t>
      </w:r>
      <w:r w:rsidR="005E6B7B">
        <w:t xml:space="preserve"> </w:t>
      </w:r>
      <w:r>
        <w:t>erschrecken,</w:t>
      </w:r>
      <w:r w:rsidR="005E6B7B">
        <w:t xml:space="preserve"> </w:t>
      </w:r>
      <w:r>
        <w:t>ja</w:t>
      </w:r>
      <w:r w:rsidR="005E6B7B">
        <w:t xml:space="preserve"> </w:t>
      </w:r>
      <w:r>
        <w:t>sie</w:t>
      </w:r>
      <w:r w:rsidR="005E6B7B">
        <w:t xml:space="preserve"> </w:t>
      </w:r>
      <w:r>
        <w:t>sind</w:t>
      </w:r>
      <w:r w:rsidR="005E6B7B">
        <w:t xml:space="preserve"> </w:t>
      </w:r>
      <w:r>
        <w:t>von</w:t>
      </w:r>
      <w:r w:rsidR="005E6B7B">
        <w:t xml:space="preserve"> </w:t>
      </w:r>
      <w:r>
        <w:t>Niemand</w:t>
      </w:r>
      <w:r w:rsidR="005E6B7B">
        <w:t xml:space="preserve"> </w:t>
      </w:r>
      <w:r>
        <w:t>zu</w:t>
      </w:r>
      <w:r w:rsidR="005E6B7B">
        <w:t xml:space="preserve"> </w:t>
      </w:r>
      <w:r>
        <w:t>fürchten.</w:t>
      </w:r>
      <w:r w:rsidR="005E6B7B">
        <w:t xml:space="preserve"> </w:t>
      </w:r>
      <w:r>
        <w:t>Entweder</w:t>
      </w:r>
      <w:r w:rsidR="005E6B7B">
        <w:t xml:space="preserve"> </w:t>
      </w:r>
      <w:r>
        <w:t>täusche</w:t>
      </w:r>
      <w:r w:rsidR="005E6B7B">
        <w:t xml:space="preserve"> </w:t>
      </w:r>
      <w:r>
        <w:t>ich</w:t>
      </w:r>
      <w:r w:rsidR="005E6B7B">
        <w:t xml:space="preserve"> </w:t>
      </w:r>
      <w:r>
        <w:t>mich,</w:t>
      </w:r>
      <w:r w:rsidR="005E6B7B">
        <w:t xml:space="preserve"> </w:t>
      </w:r>
      <w:r>
        <w:t>oder</w:t>
      </w:r>
      <w:r w:rsidR="005E6B7B">
        <w:t xml:space="preserve"> </w:t>
      </w:r>
      <w:r>
        <w:t>es</w:t>
      </w:r>
      <w:r w:rsidR="005E6B7B">
        <w:t xml:space="preserve"> </w:t>
      </w:r>
      <w:r>
        <w:t>herrscht</w:t>
      </w:r>
      <w:r w:rsidR="005E6B7B">
        <w:t xml:space="preserve"> </w:t>
      </w:r>
      <w:r>
        <w:t>in</w:t>
      </w:r>
      <w:r w:rsidR="005E6B7B">
        <w:t xml:space="preserve"> </w:t>
      </w:r>
      <w:r>
        <w:t>ihrem</w:t>
      </w:r>
      <w:r w:rsidR="005E6B7B">
        <w:t xml:space="preserve"> </w:t>
      </w:r>
      <w:r>
        <w:t>ganzen</w:t>
      </w:r>
      <w:r w:rsidR="005E6B7B">
        <w:t xml:space="preserve"> </w:t>
      </w:r>
      <w:r>
        <w:t>Lager</w:t>
      </w:r>
      <w:r w:rsidR="005E6B7B">
        <w:t xml:space="preserve"> </w:t>
      </w:r>
      <w:r>
        <w:t>Furcht</w:t>
      </w:r>
      <w:r w:rsidR="005E6B7B">
        <w:t xml:space="preserve"> </w:t>
      </w:r>
      <w:r>
        <w:t>und</w:t>
      </w:r>
      <w:r w:rsidR="005E6B7B">
        <w:t xml:space="preserve"> </w:t>
      </w:r>
      <w:r>
        <w:t>Zittern.</w:t>
      </w:r>
      <w:r w:rsidR="005E6B7B">
        <w:t xml:space="preserve"> </w:t>
      </w:r>
      <w:r>
        <w:t>Ich</w:t>
      </w:r>
      <w:r w:rsidR="005E6B7B">
        <w:t xml:space="preserve"> </w:t>
      </w:r>
      <w:r>
        <w:t>wollte,</w:t>
      </w:r>
      <w:r w:rsidR="005E6B7B">
        <w:t xml:space="preserve"> </w:t>
      </w:r>
      <w:r>
        <w:t>Du</w:t>
      </w:r>
      <w:r w:rsidR="005E6B7B">
        <w:t xml:space="preserve"> </w:t>
      </w:r>
      <w:r>
        <w:t>würdest</w:t>
      </w:r>
      <w:r w:rsidR="005E6B7B">
        <w:t xml:space="preserve"> </w:t>
      </w:r>
      <w:r>
        <w:t>uns</w:t>
      </w:r>
      <w:r w:rsidR="005E6B7B">
        <w:t xml:space="preserve"> </w:t>
      </w:r>
      <w:r>
        <w:t>öfters</w:t>
      </w:r>
      <w:r w:rsidR="005E6B7B">
        <w:t xml:space="preserve"> </w:t>
      </w:r>
      <w:r>
        <w:t>mit</w:t>
      </w:r>
      <w:r w:rsidR="005E6B7B">
        <w:t xml:space="preserve"> </w:t>
      </w:r>
      <w:r>
        <w:t>Briefen</w:t>
      </w:r>
      <w:r w:rsidR="005E6B7B">
        <w:t xml:space="preserve"> </w:t>
      </w:r>
      <w:r>
        <w:t>besuchen,</w:t>
      </w:r>
      <w:r w:rsidR="005E6B7B">
        <w:t xml:space="preserve"> </w:t>
      </w:r>
      <w:r>
        <w:t>da</w:t>
      </w:r>
      <w:r w:rsidR="005E6B7B">
        <w:t xml:space="preserve"> </w:t>
      </w:r>
      <w:r>
        <w:t>das</w:t>
      </w:r>
      <w:r w:rsidR="005E6B7B">
        <w:t xml:space="preserve"> </w:t>
      </w:r>
      <w:r>
        <w:t>mündliche</w:t>
      </w:r>
      <w:r w:rsidR="005E6B7B">
        <w:t xml:space="preserve"> </w:t>
      </w:r>
      <w:r>
        <w:t>Gespräch</w:t>
      </w:r>
      <w:r w:rsidR="005E6B7B">
        <w:t xml:space="preserve"> </w:t>
      </w:r>
      <w:r>
        <w:t>versagt</w:t>
      </w:r>
      <w:r w:rsidR="005E6B7B">
        <w:t xml:space="preserve"> </w:t>
      </w:r>
      <w:r>
        <w:t>ist.</w:t>
      </w:r>
      <w:r w:rsidR="005E6B7B">
        <w:t xml:space="preserve"> </w:t>
      </w:r>
      <w:r>
        <w:t>Doch</w:t>
      </w:r>
      <w:r w:rsidR="005E6B7B">
        <w:t xml:space="preserve"> </w:t>
      </w:r>
      <w:r>
        <w:t>wenn</w:t>
      </w:r>
      <w:r w:rsidR="005E6B7B">
        <w:t xml:space="preserve"> </w:t>
      </w:r>
      <w:r>
        <w:t>es</w:t>
      </w:r>
      <w:r w:rsidR="005E6B7B">
        <w:t xml:space="preserve"> </w:t>
      </w:r>
      <w:r>
        <w:t>soviele</w:t>
      </w:r>
      <w:r w:rsidR="005E6B7B">
        <w:t xml:space="preserve"> </w:t>
      </w:r>
      <w:r>
        <w:t>Geschäfte</w:t>
      </w:r>
      <w:r w:rsidR="005E6B7B">
        <w:t xml:space="preserve"> </w:t>
      </w:r>
      <w:r>
        <w:t>gibt,</w:t>
      </w:r>
      <w:r w:rsidR="005E6B7B">
        <w:t xml:space="preserve"> </w:t>
      </w:r>
      <w:r>
        <w:t>so</w:t>
      </w:r>
      <w:r w:rsidR="005E6B7B">
        <w:t xml:space="preserve"> </w:t>
      </w:r>
      <w:r>
        <w:t>soll</w:t>
      </w:r>
      <w:r w:rsidR="005E6B7B">
        <w:t xml:space="preserve"> </w:t>
      </w:r>
      <w:r>
        <w:t>auch</w:t>
      </w:r>
      <w:r w:rsidR="005E6B7B">
        <w:t xml:space="preserve"> </w:t>
      </w:r>
      <w:r>
        <w:t>wohl</w:t>
      </w:r>
      <w:r w:rsidR="005E6B7B">
        <w:t xml:space="preserve"> </w:t>
      </w:r>
      <w:r>
        <w:t>aufgenommen</w:t>
      </w:r>
      <w:r w:rsidR="005E6B7B">
        <w:t xml:space="preserve"> </w:t>
      </w:r>
      <w:r>
        <w:t>werden,</w:t>
      </w:r>
      <w:r w:rsidR="005E6B7B">
        <w:t xml:space="preserve"> </w:t>
      </w:r>
      <w:r>
        <w:t>was</w:t>
      </w:r>
      <w:r w:rsidR="005E6B7B">
        <w:t xml:space="preserve"> </w:t>
      </w:r>
      <w:r>
        <w:t>die</w:t>
      </w:r>
      <w:r w:rsidR="005E6B7B">
        <w:t xml:space="preserve"> </w:t>
      </w:r>
      <w:r>
        <w:t>Noth</w:t>
      </w:r>
      <w:r w:rsidR="005E6B7B">
        <w:t xml:space="preserve"> </w:t>
      </w:r>
      <w:r>
        <w:t>gestattet.</w:t>
      </w:r>
      <w:r w:rsidR="005E6B7B">
        <w:t xml:space="preserve"> </w:t>
      </w:r>
      <w:r>
        <w:t>Der</w:t>
      </w:r>
      <w:r w:rsidR="005E6B7B">
        <w:t xml:space="preserve"> </w:t>
      </w:r>
      <w:r>
        <w:t>Herr</w:t>
      </w:r>
      <w:r w:rsidR="005E6B7B">
        <w:t xml:space="preserve"> </w:t>
      </w:r>
      <w:r>
        <w:t>lasse</w:t>
      </w:r>
      <w:r w:rsidR="005E6B7B">
        <w:t xml:space="preserve"> </w:t>
      </w:r>
      <w:r>
        <w:t>Dich</w:t>
      </w:r>
      <w:r w:rsidR="005E6B7B">
        <w:t xml:space="preserve"> </w:t>
      </w:r>
      <w:r>
        <w:t>zunehmen,</w:t>
      </w:r>
      <w:r w:rsidR="005E6B7B">
        <w:t xml:space="preserve"> </w:t>
      </w:r>
      <w:r>
        <w:t>und</w:t>
      </w:r>
      <w:r w:rsidR="005E6B7B">
        <w:t xml:space="preserve"> </w:t>
      </w:r>
      <w:r>
        <w:t>segne</w:t>
      </w:r>
      <w:r w:rsidR="005E6B7B">
        <w:t xml:space="preserve"> </w:t>
      </w:r>
      <w:r>
        <w:t>Dich</w:t>
      </w:r>
      <w:r w:rsidR="005E6B7B">
        <w:t xml:space="preserve"> </w:t>
      </w:r>
      <w:r>
        <w:t>und</w:t>
      </w:r>
      <w:r w:rsidR="005E6B7B">
        <w:t xml:space="preserve"> </w:t>
      </w:r>
      <w:r>
        <w:t>Deine</w:t>
      </w:r>
      <w:r w:rsidR="005E6B7B">
        <w:t xml:space="preserve"> </w:t>
      </w:r>
      <w:r>
        <w:t>Kirche</w:t>
      </w:r>
      <w:r w:rsidR="005E6B7B">
        <w:t xml:space="preserve"> </w:t>
      </w:r>
      <w:r>
        <w:t>ewiglich.</w:t>
      </w:r>
      <w:r w:rsidR="005E6B7B">
        <w:t xml:space="preserve"> </w:t>
      </w:r>
      <w:r>
        <w:t>Es</w:t>
      </w:r>
      <w:r w:rsidR="005E6B7B">
        <w:t xml:space="preserve"> </w:t>
      </w:r>
      <w:r>
        <w:t>grüßen</w:t>
      </w:r>
      <w:r w:rsidR="005E6B7B">
        <w:t xml:space="preserve"> </w:t>
      </w:r>
      <w:r>
        <w:t>Dich</w:t>
      </w:r>
      <w:r w:rsidR="005E6B7B">
        <w:t xml:space="preserve"> </w:t>
      </w:r>
      <w:r>
        <w:t>Repos</w:t>
      </w:r>
      <w:r w:rsidR="005E6B7B">
        <w:t xml:space="preserve"> </w:t>
      </w:r>
      <w:r>
        <w:t>und</w:t>
      </w:r>
      <w:r w:rsidR="005E6B7B">
        <w:t xml:space="preserve"> </w:t>
      </w:r>
      <w:r>
        <w:t>Cratander.</w:t>
      </w:r>
    </w:p>
    <w:p w14:paraId="30667B0C" w14:textId="2404D397" w:rsidR="005A628B" w:rsidRDefault="005A628B" w:rsidP="005A628B">
      <w:pPr>
        <w:pStyle w:val="StandardWeb"/>
      </w:pPr>
      <w:r>
        <w:t>Dein</w:t>
      </w:r>
      <w:r w:rsidR="005E6B7B">
        <w:t xml:space="preserve"> </w:t>
      </w:r>
      <w:r>
        <w:t>Joh.</w:t>
      </w:r>
      <w:r w:rsidR="005E6B7B">
        <w:t xml:space="preserve"> </w:t>
      </w:r>
      <w:r>
        <w:t>Oecolampadius.</w:t>
      </w:r>
    </w:p>
    <w:p w14:paraId="07731535" w14:textId="2C46CE99" w:rsidR="005E6B7B" w:rsidRDefault="005E6B7B" w:rsidP="005E6B7B">
      <w:pPr>
        <w:pStyle w:val="berschrift3"/>
        <w:rPr>
          <w:lang w:eastAsia="de-DE"/>
        </w:rPr>
      </w:pPr>
      <w:r>
        <w:rPr>
          <w:rStyle w:val="Fett"/>
        </w:rPr>
        <w:t>Basel, d. 10. Dezbr. 1522.</w:t>
      </w:r>
    </w:p>
    <w:p w14:paraId="65014281" w14:textId="49A71A52" w:rsidR="005E6B7B" w:rsidRDefault="005E6B7B" w:rsidP="005E6B7B">
      <w:pPr>
        <w:pStyle w:val="StandardWeb"/>
      </w:pPr>
      <w:r>
        <w:t>Sei gegrüßt, guter Zwingli. Wundere Dich nicht, daß ich vor unserer mündlichen Unterredung durch einen Brief mit Dir zu sprechen, und obwohl noch nicht von Angesicht bekannt, das Freundschaftsrecht zu gebrauchen mir herausnehme. Halte dieß dem Ruhme deiner Tugenden und dem Wohlwollen deines Namens, ja Christo selbst willkommen, von welchem diese Salben auf Dich troffen. Daher die, welche ihn auch nur lau lieben, wenn anders ja so geliebt werden kann, dich nicht nur lieben, sondern auch Deine Freundschaft lange und viel müssen genießen wollen. Denn auf dich und deines Gleichen paßt, was von den Panthern heißt, daß sie durch ihren Geruch allerlei Thiere nach sich ziehen. Wir sind, wie er sagt, den Einen ein Geruch des Lebens zum Leben, den Andern ein Geruch des Todes zum Tode. Aber Du bist mir kein Geruch des Todes, sondern des Lebens. Denn indem mir von Dir soviel Gutes verkündet wird, was ich nicht ohne besonderes Vergnügen hören kann, erkenne ich meine Trägheit. Und ich mag wollen oder nicht, ich fühle mich gedrungen, mich Dir zu empfehlen und beliebt zu machen, damit ich durch Deinen lieblichen Geruch reichlicher erquickt werde. Wenn es mir an diesem besonderen Grunde des Schreibens fehlte, so wäre es ein übergenug gewichtiger, wenn ich gratulieren würde, was ich weitaus am meisten thue. Und das hauptsächlich, weil Du Dich so benimmst, daß Du von Allen geliebt werden mußt. Oder wer sollte den nicht lieben, der das Werk Christi mit solchem Fleiße treibt, der seine Schafe so treulich weidet, der den Wölfen so furchtbar ist, der sich für das Haus Israel zur Mauer setzt, der uns die alten Verehrer der Religion in Wort und Wandel darstellt? Denn dieß und vieles Andere erzählten mir solche von Dir, welchen ich gern Glauben schenke, und sofort wünsche ich Dir Glück, freue mich aber, daß mir bei der Nachbarschaft des Orts eine günstige Gelegenheit zu Theil wurde, so daß, obgleich ich noch keine Zeit habe, Dich persönlich zu sprechen, mir doch nicht versagt ist, meine Zuneigung gegen Dich durch ein wie immer beschaffenes Schreiben zu erklären. Du wirst es nach Deiner Menschenfreundlichkeit als einen Liebesdienst aufnehmen, zumal im Namen dessen, welcher der Ursprung der Liebe und die Liebe selbst ist. Ich bitte Gott, er wolle Deinen Geist so bereichern, kräftigen, anfeuern und fruchtbar machen, daß mir oft erfreuliche Nachrichten der Art von Dir, ja von dem Ruhme des Evangeliums und Christi durch Dich zukommen. Daher werde ich, ungeachtet ich zu der Zahl derer gehöre, welche bei dem Gepäck sitzen, oft angefeuert, Dir Glück zu wünschen und Dich schriftlich zum Fortfahren zu ermahnen. Denn dieß erlaube ich mir, so daß ich mich nicht scheue, Dich nur durch Beifall zu ermuntern. Und es ist kein Wunder. Denn es jauchzen bei den streitenden Zuschauern (im Theater) nicht nur die großen Herren zu, sondern auch die Gemeinen. Fahre also auch Du fort, und siege, nicht für Dich, sage ich; denn dieß würdest Du vielleicht nicht hören wollen, da Du weißt, daß wir nicht sowohl das Unsere, als vielmehr das, was Anderer ist, suchen sollen; siege mithin für uns, siege für Christus! Möge, o Zwingli, mit diesem Briefchen der Grund zu einer christlichen Freundschaft gelegt sein. In Bezug auf Deine Freundschaft zweifle ich nicht, daß Du gegen Alle einer und derselbe bist. Es grüßt Dich mein Gast Andreas Cratander. Lebe wohl in Christo. Basel, d. 10. Dezbr. 1522.</w:t>
      </w:r>
    </w:p>
    <w:p w14:paraId="1CAC6DD6" w14:textId="77777777" w:rsidR="005A628B" w:rsidRDefault="005A628B" w:rsidP="005A628B">
      <w:pPr>
        <w:pStyle w:val="StandardWeb"/>
      </w:pPr>
    </w:p>
    <w:p w14:paraId="68DC3415" w14:textId="5E0A6F3A" w:rsidR="005A628B" w:rsidRDefault="005A628B">
      <w:pPr>
        <w:spacing w:after="0" w:line="240" w:lineRule="auto"/>
        <w:rPr>
          <w:lang w:eastAsia="de-DE"/>
        </w:rPr>
      </w:pPr>
      <w:r>
        <w:rPr>
          <w:lang w:eastAsia="de-DE"/>
        </w:rPr>
        <w:br w:type="page"/>
      </w:r>
    </w:p>
    <w:p w14:paraId="6E3A2D14" w14:textId="03CBBE03" w:rsidR="005A628B" w:rsidRDefault="005A628B" w:rsidP="005A628B">
      <w:pPr>
        <w:pStyle w:val="berschrift2"/>
      </w:pPr>
      <w:r>
        <w:t>Berthold</w:t>
      </w:r>
      <w:r w:rsidR="005E6B7B">
        <w:t xml:space="preserve"> </w:t>
      </w:r>
      <w:r>
        <w:t>Haller</w:t>
      </w:r>
    </w:p>
    <w:p w14:paraId="07C5361F" w14:textId="0A36AA91" w:rsidR="005A628B" w:rsidRDefault="005A628B" w:rsidP="005A628B">
      <w:pPr>
        <w:pStyle w:val="berschrift3"/>
      </w:pPr>
      <w:r>
        <w:t>7.10.1528</w:t>
      </w:r>
    </w:p>
    <w:p w14:paraId="33B9F205" w14:textId="23C193A8" w:rsidR="005A628B" w:rsidRDefault="005A628B" w:rsidP="005A628B">
      <w:pPr>
        <w:pStyle w:val="StandardWeb"/>
      </w:pPr>
      <w:r>
        <w:t>Unser</w:t>
      </w:r>
      <w:r w:rsidR="005E6B7B">
        <w:t xml:space="preserve"> </w:t>
      </w:r>
      <w:r>
        <w:t>Rath</w:t>
      </w:r>
      <w:r w:rsidR="005E6B7B">
        <w:t xml:space="preserve"> </w:t>
      </w:r>
      <w:r>
        <w:t>ist</w:t>
      </w:r>
      <w:r w:rsidR="005E6B7B">
        <w:t xml:space="preserve"> </w:t>
      </w:r>
      <w:r>
        <w:t>zerstreut,</w:t>
      </w:r>
      <w:r w:rsidR="005E6B7B">
        <w:t xml:space="preserve"> </w:t>
      </w:r>
      <w:r>
        <w:t>angeblich</w:t>
      </w:r>
      <w:r w:rsidR="005E6B7B">
        <w:t xml:space="preserve"> </w:t>
      </w:r>
      <w:r>
        <w:t>der</w:t>
      </w:r>
      <w:r w:rsidR="005E6B7B">
        <w:t xml:space="preserve"> </w:t>
      </w:r>
      <w:r>
        <w:t>Weinlese</w:t>
      </w:r>
      <w:r w:rsidR="005E6B7B">
        <w:t xml:space="preserve"> </w:t>
      </w:r>
      <w:r>
        <w:t>wegen,</w:t>
      </w:r>
      <w:r w:rsidR="005E6B7B">
        <w:t xml:space="preserve"> </w:t>
      </w:r>
      <w:r>
        <w:t>ganz</w:t>
      </w:r>
      <w:r w:rsidR="005E6B7B">
        <w:t xml:space="preserve"> </w:t>
      </w:r>
      <w:r>
        <w:t>stumpf,</w:t>
      </w:r>
      <w:r w:rsidR="005E6B7B">
        <w:t xml:space="preserve"> </w:t>
      </w:r>
      <w:r>
        <w:t>auf</w:t>
      </w:r>
      <w:r w:rsidR="005E6B7B">
        <w:t xml:space="preserve"> </w:t>
      </w:r>
      <w:r>
        <w:t>evangelischer</w:t>
      </w:r>
      <w:r w:rsidR="005E6B7B">
        <w:t xml:space="preserve"> </w:t>
      </w:r>
      <w:r>
        <w:t>Seite</w:t>
      </w:r>
      <w:r w:rsidR="005E6B7B">
        <w:t xml:space="preserve"> </w:t>
      </w:r>
      <w:r>
        <w:t>durchaus</w:t>
      </w:r>
      <w:r w:rsidR="005E6B7B">
        <w:t xml:space="preserve"> </w:t>
      </w:r>
      <w:r>
        <w:t>rath-</w:t>
      </w:r>
      <w:r w:rsidR="005E6B7B">
        <w:t xml:space="preserve"> </w:t>
      </w:r>
      <w:r>
        <w:t>und</w:t>
      </w:r>
      <w:r w:rsidR="005E6B7B">
        <w:t xml:space="preserve"> </w:t>
      </w:r>
      <w:r>
        <w:t>hoffnungslos,</w:t>
      </w:r>
      <w:r w:rsidR="005E6B7B">
        <w:t xml:space="preserve"> </w:t>
      </w:r>
      <w:r>
        <w:t>während</w:t>
      </w:r>
      <w:r w:rsidR="005E6B7B">
        <w:t xml:space="preserve"> </w:t>
      </w:r>
      <w:r>
        <w:t>die</w:t>
      </w:r>
      <w:r w:rsidR="005E6B7B">
        <w:t xml:space="preserve"> </w:t>
      </w:r>
      <w:r>
        <w:t>Gottlosen</w:t>
      </w:r>
      <w:r w:rsidR="005E6B7B">
        <w:t xml:space="preserve"> </w:t>
      </w:r>
      <w:r>
        <w:t>flüstern,</w:t>
      </w:r>
      <w:r w:rsidR="005E6B7B">
        <w:t xml:space="preserve"> </w:t>
      </w:r>
      <w:r>
        <w:t>hohnlachen,</w:t>
      </w:r>
      <w:r w:rsidR="005E6B7B">
        <w:t xml:space="preserve"> </w:t>
      </w:r>
      <w:r>
        <w:t>voll</w:t>
      </w:r>
      <w:r w:rsidR="005E6B7B">
        <w:t xml:space="preserve"> </w:t>
      </w:r>
      <w:r>
        <w:t>Hoffnung,</w:t>
      </w:r>
      <w:r w:rsidR="005E6B7B">
        <w:t xml:space="preserve"> </w:t>
      </w:r>
      <w:r>
        <w:t>jetzt,</w:t>
      </w:r>
      <w:r w:rsidR="005E6B7B">
        <w:t xml:space="preserve"> </w:t>
      </w:r>
      <w:r>
        <w:t>jetzt</w:t>
      </w:r>
      <w:r w:rsidR="005E6B7B">
        <w:t xml:space="preserve"> </w:t>
      </w:r>
      <w:r>
        <w:t>sei</w:t>
      </w:r>
      <w:r w:rsidR="005E6B7B">
        <w:t xml:space="preserve"> </w:t>
      </w:r>
      <w:r>
        <w:t>ihr</w:t>
      </w:r>
      <w:r w:rsidR="005E6B7B">
        <w:t xml:space="preserve"> </w:t>
      </w:r>
      <w:r>
        <w:t>Messias</w:t>
      </w:r>
      <w:r w:rsidR="005E6B7B">
        <w:t xml:space="preserve"> </w:t>
      </w:r>
      <w:r>
        <w:t>gekommen.</w:t>
      </w:r>
      <w:r w:rsidR="005E6B7B">
        <w:t xml:space="preserve"> </w:t>
      </w:r>
      <w:r>
        <w:t>Die</w:t>
      </w:r>
      <w:r w:rsidR="005E6B7B">
        <w:t xml:space="preserve"> </w:t>
      </w:r>
      <w:r>
        <w:t>Bürger</w:t>
      </w:r>
      <w:r w:rsidR="005E6B7B">
        <w:t xml:space="preserve"> </w:t>
      </w:r>
      <w:r>
        <w:t>murren,</w:t>
      </w:r>
      <w:r w:rsidR="005E6B7B">
        <w:t xml:space="preserve"> </w:t>
      </w:r>
      <w:r>
        <w:t>bedauern,</w:t>
      </w:r>
      <w:r w:rsidR="005E6B7B">
        <w:t xml:space="preserve"> </w:t>
      </w:r>
      <w:r>
        <w:t>klagen,</w:t>
      </w:r>
      <w:r w:rsidR="005E6B7B">
        <w:t xml:space="preserve"> </w:t>
      </w:r>
      <w:r>
        <w:t>aber</w:t>
      </w:r>
      <w:r w:rsidR="005E6B7B">
        <w:t xml:space="preserve"> </w:t>
      </w:r>
      <w:r>
        <w:t>ohne</w:t>
      </w:r>
      <w:r w:rsidR="005E6B7B">
        <w:t xml:space="preserve"> </w:t>
      </w:r>
      <w:r>
        <w:t>rechten</w:t>
      </w:r>
      <w:r w:rsidR="005E6B7B">
        <w:t xml:space="preserve"> </w:t>
      </w:r>
      <w:r>
        <w:t>Eifer,</w:t>
      </w:r>
      <w:r w:rsidR="005E6B7B">
        <w:t xml:space="preserve"> </w:t>
      </w:r>
      <w:r>
        <w:t>ohne</w:t>
      </w:r>
      <w:r w:rsidR="005E6B7B">
        <w:t xml:space="preserve"> </w:t>
      </w:r>
      <w:r>
        <w:t>Rath,</w:t>
      </w:r>
      <w:r w:rsidR="005E6B7B">
        <w:t xml:space="preserve"> </w:t>
      </w:r>
      <w:r>
        <w:t>ohne</w:t>
      </w:r>
      <w:r w:rsidR="005E6B7B">
        <w:t xml:space="preserve"> </w:t>
      </w:r>
      <w:r>
        <w:t>Einsicht.</w:t>
      </w:r>
      <w:r w:rsidR="005E6B7B">
        <w:t xml:space="preserve"> </w:t>
      </w:r>
      <w:r>
        <w:t>So</w:t>
      </w:r>
      <w:r w:rsidR="005E6B7B">
        <w:t xml:space="preserve"> </w:t>
      </w:r>
      <w:r>
        <w:t>matt</w:t>
      </w:r>
      <w:r w:rsidR="005E6B7B">
        <w:t xml:space="preserve"> </w:t>
      </w:r>
      <w:r>
        <w:t>ist</w:t>
      </w:r>
      <w:r w:rsidR="005E6B7B">
        <w:t xml:space="preserve"> </w:t>
      </w:r>
      <w:r>
        <w:t>hier</w:t>
      </w:r>
      <w:r w:rsidR="005E6B7B">
        <w:t xml:space="preserve"> </w:t>
      </w:r>
      <w:r>
        <w:t>das</w:t>
      </w:r>
      <w:r w:rsidR="005E6B7B">
        <w:t xml:space="preserve"> </w:t>
      </w:r>
      <w:r>
        <w:t>Christenthum.</w:t>
      </w:r>
      <w:r w:rsidR="005E6B7B">
        <w:t xml:space="preserve"> </w:t>
      </w:r>
      <w:r>
        <w:t>Wir</w:t>
      </w:r>
      <w:r w:rsidR="005E6B7B">
        <w:t xml:space="preserve"> </w:t>
      </w:r>
      <w:r>
        <w:t>Diener</w:t>
      </w:r>
      <w:r w:rsidR="005E6B7B">
        <w:t xml:space="preserve"> </w:t>
      </w:r>
      <w:r>
        <w:t>des</w:t>
      </w:r>
      <w:r w:rsidR="005E6B7B">
        <w:t xml:space="preserve"> </w:t>
      </w:r>
      <w:r>
        <w:t>Wortes</w:t>
      </w:r>
      <w:r w:rsidR="005E6B7B">
        <w:t xml:space="preserve"> </w:t>
      </w:r>
      <w:r>
        <w:t>erheben</w:t>
      </w:r>
      <w:r w:rsidR="005E6B7B">
        <w:t xml:space="preserve"> </w:t>
      </w:r>
      <w:r>
        <w:t>unsre</w:t>
      </w:r>
      <w:r w:rsidR="005E6B7B">
        <w:t xml:space="preserve"> </w:t>
      </w:r>
      <w:r>
        <w:t>Stimmen,</w:t>
      </w:r>
      <w:r w:rsidR="005E6B7B">
        <w:t xml:space="preserve"> </w:t>
      </w:r>
      <w:r>
        <w:t>wir</w:t>
      </w:r>
      <w:r w:rsidR="005E6B7B">
        <w:t xml:space="preserve"> </w:t>
      </w:r>
      <w:r>
        <w:t>drängen,</w:t>
      </w:r>
      <w:r w:rsidR="005E6B7B">
        <w:t xml:space="preserve"> </w:t>
      </w:r>
      <w:r>
        <w:t>mahnen,</w:t>
      </w:r>
      <w:r w:rsidR="005E6B7B">
        <w:t xml:space="preserve"> </w:t>
      </w:r>
      <w:r>
        <w:t>flehen,</w:t>
      </w:r>
      <w:r w:rsidR="005E6B7B">
        <w:t xml:space="preserve"> </w:t>
      </w:r>
      <w:r>
        <w:t>schildern</w:t>
      </w:r>
      <w:r w:rsidR="005E6B7B">
        <w:t xml:space="preserve"> </w:t>
      </w:r>
      <w:r>
        <w:t>unwidersprechlich</w:t>
      </w:r>
      <w:r w:rsidR="005E6B7B">
        <w:t xml:space="preserve"> </w:t>
      </w:r>
      <w:r>
        <w:t>die</w:t>
      </w:r>
      <w:r w:rsidR="005E6B7B">
        <w:t xml:space="preserve"> </w:t>
      </w:r>
      <w:r>
        <w:t>Gefahren</w:t>
      </w:r>
      <w:r w:rsidR="005E6B7B">
        <w:t xml:space="preserve"> </w:t>
      </w:r>
      <w:r>
        <w:t>und</w:t>
      </w:r>
      <w:r w:rsidR="005E6B7B">
        <w:t xml:space="preserve"> </w:t>
      </w:r>
      <w:r>
        <w:t>was</w:t>
      </w:r>
      <w:r w:rsidR="005E6B7B">
        <w:t xml:space="preserve"> </w:t>
      </w:r>
      <w:r>
        <w:t>redlichen</w:t>
      </w:r>
      <w:r w:rsidR="005E6B7B">
        <w:t xml:space="preserve"> </w:t>
      </w:r>
      <w:r>
        <w:t>Männern</w:t>
      </w:r>
      <w:r w:rsidR="005E6B7B">
        <w:t xml:space="preserve"> </w:t>
      </w:r>
      <w:r>
        <w:t>gezieme,</w:t>
      </w:r>
      <w:r w:rsidR="005E6B7B">
        <w:t xml:space="preserve"> </w:t>
      </w:r>
      <w:r>
        <w:t>kurz</w:t>
      </w:r>
      <w:r w:rsidR="005E6B7B">
        <w:t xml:space="preserve"> </w:t>
      </w:r>
      <w:r>
        <w:t>Alles;</w:t>
      </w:r>
      <w:r w:rsidR="005E6B7B">
        <w:t xml:space="preserve"> </w:t>
      </w:r>
      <w:r>
        <w:t>allein</w:t>
      </w:r>
      <w:r w:rsidR="005E6B7B">
        <w:t xml:space="preserve"> </w:t>
      </w:r>
      <w:r>
        <w:t>wir</w:t>
      </w:r>
      <w:r w:rsidR="005E6B7B">
        <w:t xml:space="preserve"> </w:t>
      </w:r>
      <w:r>
        <w:t>predigen</w:t>
      </w:r>
      <w:r w:rsidR="005E6B7B">
        <w:t xml:space="preserve"> </w:t>
      </w:r>
      <w:r>
        <w:t>tauben</w:t>
      </w:r>
      <w:r w:rsidR="005E6B7B">
        <w:t xml:space="preserve"> </w:t>
      </w:r>
      <w:r>
        <w:t>Ohren!</w:t>
      </w:r>
      <w:r w:rsidR="005E6B7B">
        <w:t xml:space="preserve"> </w:t>
      </w:r>
      <w:r>
        <w:t>Ja</w:t>
      </w:r>
      <w:r w:rsidR="005E6B7B">
        <w:t xml:space="preserve"> </w:t>
      </w:r>
      <w:r>
        <w:t>sogar</w:t>
      </w:r>
      <w:r w:rsidR="005E6B7B">
        <w:t xml:space="preserve"> </w:t>
      </w:r>
      <w:r>
        <w:t>schreien</w:t>
      </w:r>
      <w:r w:rsidR="005E6B7B">
        <w:t xml:space="preserve"> </w:t>
      </w:r>
      <w:r>
        <w:t>die</w:t>
      </w:r>
      <w:r w:rsidR="005E6B7B">
        <w:t xml:space="preserve"> </w:t>
      </w:r>
      <w:r>
        <w:t>Gottlosen</w:t>
      </w:r>
      <w:r w:rsidR="005E6B7B">
        <w:t xml:space="preserve"> </w:t>
      </w:r>
      <w:r>
        <w:t>uns</w:t>
      </w:r>
      <w:r w:rsidR="005E6B7B">
        <w:t xml:space="preserve"> </w:t>
      </w:r>
      <w:r>
        <w:t>als</w:t>
      </w:r>
      <w:r w:rsidR="005E6B7B">
        <w:t xml:space="preserve"> </w:t>
      </w:r>
      <w:r>
        <w:t>Unruhstifter</w:t>
      </w:r>
      <w:r w:rsidR="005E6B7B">
        <w:t xml:space="preserve"> </w:t>
      </w:r>
      <w:r>
        <w:t>aus,</w:t>
      </w:r>
      <w:r w:rsidR="005E6B7B">
        <w:t xml:space="preserve"> </w:t>
      </w:r>
      <w:r>
        <w:t>weil</w:t>
      </w:r>
      <w:r w:rsidR="005E6B7B">
        <w:t xml:space="preserve"> </w:t>
      </w:r>
      <w:r>
        <w:t>wir</w:t>
      </w:r>
      <w:r w:rsidR="005E6B7B">
        <w:t xml:space="preserve"> </w:t>
      </w:r>
      <w:r>
        <w:t>nicht</w:t>
      </w:r>
      <w:r w:rsidR="005E6B7B">
        <w:t xml:space="preserve"> </w:t>
      </w:r>
      <w:r>
        <w:t>ablassen</w:t>
      </w:r>
      <w:r w:rsidR="005E6B7B">
        <w:t xml:space="preserve"> </w:t>
      </w:r>
      <w:r>
        <w:t>den</w:t>
      </w:r>
      <w:r w:rsidR="005E6B7B">
        <w:t xml:space="preserve"> </w:t>
      </w:r>
      <w:r>
        <w:t>Rath</w:t>
      </w:r>
      <w:r w:rsidR="005E6B7B">
        <w:t xml:space="preserve"> </w:t>
      </w:r>
      <w:r>
        <w:t>und</w:t>
      </w:r>
      <w:r w:rsidR="005E6B7B">
        <w:t xml:space="preserve"> </w:t>
      </w:r>
      <w:r>
        <w:t>das</w:t>
      </w:r>
      <w:r w:rsidR="005E6B7B">
        <w:t xml:space="preserve"> </w:t>
      </w:r>
      <w:r>
        <w:t>Volk</w:t>
      </w:r>
      <w:r w:rsidR="005E6B7B">
        <w:t xml:space="preserve"> </w:t>
      </w:r>
      <w:r>
        <w:t>gegen</w:t>
      </w:r>
      <w:r w:rsidR="005E6B7B">
        <w:t xml:space="preserve"> </w:t>
      </w:r>
      <w:r>
        <w:t>sie</w:t>
      </w:r>
      <w:r w:rsidR="005E6B7B">
        <w:t xml:space="preserve"> </w:t>
      </w:r>
      <w:r>
        <w:t>anzutreiben.</w:t>
      </w:r>
      <w:r w:rsidR="005E6B7B">
        <w:t xml:space="preserve"> </w:t>
      </w:r>
      <w:r>
        <w:t>Sieh,</w:t>
      </w:r>
      <w:r w:rsidR="005E6B7B">
        <w:t xml:space="preserve"> </w:t>
      </w:r>
      <w:r>
        <w:t>theuerster</w:t>
      </w:r>
      <w:r w:rsidR="005E6B7B">
        <w:t xml:space="preserve"> </w:t>
      </w:r>
      <w:r>
        <w:t>Freund,</w:t>
      </w:r>
      <w:r w:rsidR="005E6B7B">
        <w:t xml:space="preserve"> </w:t>
      </w:r>
      <w:r>
        <w:t>das</w:t>
      </w:r>
      <w:r w:rsidR="005E6B7B">
        <w:t xml:space="preserve"> </w:t>
      </w:r>
      <w:r>
        <w:t>sind</w:t>
      </w:r>
      <w:r w:rsidR="005E6B7B">
        <w:t xml:space="preserve"> </w:t>
      </w:r>
      <w:r>
        <w:t>Trübsale,</w:t>
      </w:r>
      <w:r w:rsidR="005E6B7B">
        <w:t xml:space="preserve"> </w:t>
      </w:r>
      <w:r>
        <w:t>die</w:t>
      </w:r>
      <w:r w:rsidR="005E6B7B">
        <w:t xml:space="preserve"> </w:t>
      </w:r>
      <w:r>
        <w:t>meine</w:t>
      </w:r>
      <w:r w:rsidR="005E6B7B">
        <w:t xml:space="preserve"> </w:t>
      </w:r>
      <w:r>
        <w:t>Seele</w:t>
      </w:r>
      <w:r w:rsidR="005E6B7B">
        <w:t xml:space="preserve"> </w:t>
      </w:r>
      <w:r>
        <w:t>bis</w:t>
      </w:r>
      <w:r w:rsidR="005E6B7B">
        <w:t xml:space="preserve"> </w:t>
      </w:r>
      <w:r>
        <w:t>ins</w:t>
      </w:r>
      <w:r w:rsidR="005E6B7B">
        <w:t xml:space="preserve"> </w:t>
      </w:r>
      <w:r>
        <w:t>tiefste</w:t>
      </w:r>
      <w:r w:rsidR="005E6B7B">
        <w:t xml:space="preserve"> </w:t>
      </w:r>
      <w:r>
        <w:t>Innerste</w:t>
      </w:r>
      <w:r w:rsidR="005E6B7B">
        <w:t xml:space="preserve"> </w:t>
      </w:r>
      <w:r>
        <w:t>verwunden!</w:t>
      </w:r>
    </w:p>
    <w:p w14:paraId="3AC877DB" w14:textId="77777777" w:rsidR="005A628B" w:rsidRDefault="005A628B" w:rsidP="005A628B">
      <w:pPr>
        <w:pStyle w:val="berschrift3"/>
        <w:rPr>
          <w:lang w:eastAsia="de-DE"/>
        </w:rPr>
      </w:pPr>
      <w:r>
        <w:t>31.3.1528</w:t>
      </w:r>
    </w:p>
    <w:p w14:paraId="37AAE400" w14:textId="1B459D1C" w:rsidR="005A628B" w:rsidRDefault="005A628B" w:rsidP="005A628B">
      <w:pPr>
        <w:pStyle w:val="StandardWeb"/>
      </w:pPr>
      <w:r>
        <w:t>Herzlich</w:t>
      </w:r>
      <w:r w:rsidR="005E6B7B">
        <w:t xml:space="preserve"> </w:t>
      </w:r>
      <w:r>
        <w:t>bitt‘</w:t>
      </w:r>
      <w:r w:rsidR="005E6B7B">
        <w:t xml:space="preserve"> </w:t>
      </w:r>
      <w:r>
        <w:t>ich</w:t>
      </w:r>
      <w:r w:rsidR="005E6B7B">
        <w:t xml:space="preserve"> </w:t>
      </w:r>
      <w:r>
        <w:t>dich,</w:t>
      </w:r>
      <w:r w:rsidR="005E6B7B">
        <w:t xml:space="preserve"> </w:t>
      </w:r>
      <w:r>
        <w:t>theuerster</w:t>
      </w:r>
      <w:r w:rsidR="005E6B7B">
        <w:t xml:space="preserve"> </w:t>
      </w:r>
      <w:r>
        <w:t>Ulrich,</w:t>
      </w:r>
      <w:r w:rsidR="005E6B7B">
        <w:t xml:space="preserve"> </w:t>
      </w:r>
      <w:r>
        <w:t>richte</w:t>
      </w:r>
      <w:r w:rsidR="005E6B7B">
        <w:t xml:space="preserve"> </w:t>
      </w:r>
      <w:r>
        <w:t>an</w:t>
      </w:r>
      <w:r w:rsidR="005E6B7B">
        <w:t xml:space="preserve"> </w:t>
      </w:r>
      <w:r>
        <w:t>uns</w:t>
      </w:r>
      <w:r w:rsidR="005E6B7B">
        <w:t xml:space="preserve"> </w:t>
      </w:r>
      <w:r>
        <w:t>insgesammt,</w:t>
      </w:r>
      <w:r w:rsidR="005E6B7B">
        <w:t xml:space="preserve"> </w:t>
      </w:r>
      <w:r>
        <w:t>so</w:t>
      </w:r>
      <w:r w:rsidR="005E6B7B">
        <w:t xml:space="preserve"> </w:t>
      </w:r>
      <w:r>
        <w:t>du</w:t>
      </w:r>
      <w:r w:rsidR="005E6B7B">
        <w:t xml:space="preserve"> </w:t>
      </w:r>
      <w:r>
        <w:t>Zeit</w:t>
      </w:r>
      <w:r w:rsidR="005E6B7B">
        <w:t xml:space="preserve"> </w:t>
      </w:r>
      <w:r>
        <w:t>findest,</w:t>
      </w:r>
      <w:r w:rsidR="005E6B7B">
        <w:t xml:space="preserve"> </w:t>
      </w:r>
      <w:r>
        <w:t>eine</w:t>
      </w:r>
      <w:r w:rsidR="005E6B7B">
        <w:t xml:space="preserve"> </w:t>
      </w:r>
      <w:r>
        <w:t>gemeinsame</w:t>
      </w:r>
      <w:r w:rsidR="005E6B7B">
        <w:t xml:space="preserve"> </w:t>
      </w:r>
      <w:r>
        <w:t>Ermunterung;</w:t>
      </w:r>
      <w:r w:rsidR="005E6B7B">
        <w:t xml:space="preserve"> </w:t>
      </w:r>
      <w:r>
        <w:t>mahne</w:t>
      </w:r>
      <w:r w:rsidR="005E6B7B">
        <w:t xml:space="preserve"> </w:t>
      </w:r>
      <w:r>
        <w:t>uns</w:t>
      </w:r>
      <w:r w:rsidR="005E6B7B">
        <w:t xml:space="preserve"> </w:t>
      </w:r>
      <w:r>
        <w:t>zum</w:t>
      </w:r>
      <w:r w:rsidR="005E6B7B">
        <w:t xml:space="preserve"> </w:t>
      </w:r>
      <w:r>
        <w:t>Frieden</w:t>
      </w:r>
      <w:r w:rsidR="005E6B7B">
        <w:t xml:space="preserve"> </w:t>
      </w:r>
      <w:r>
        <w:t>und</w:t>
      </w:r>
      <w:r w:rsidR="005E6B7B">
        <w:t xml:space="preserve"> </w:t>
      </w:r>
      <w:r>
        <w:t>zu</w:t>
      </w:r>
      <w:r w:rsidR="005E6B7B">
        <w:t xml:space="preserve"> </w:t>
      </w:r>
      <w:r>
        <w:t>gegenseitiger</w:t>
      </w:r>
      <w:r w:rsidR="005E6B7B">
        <w:t xml:space="preserve"> </w:t>
      </w:r>
      <w:r>
        <w:t>Liebe</w:t>
      </w:r>
      <w:r w:rsidR="005E6B7B">
        <w:t xml:space="preserve"> </w:t>
      </w:r>
      <w:r>
        <w:t>unter</w:t>
      </w:r>
      <w:r w:rsidR="005E6B7B">
        <w:t xml:space="preserve"> </w:t>
      </w:r>
      <w:r>
        <w:t>einander,</w:t>
      </w:r>
      <w:r w:rsidR="005E6B7B">
        <w:t xml:space="preserve"> </w:t>
      </w:r>
      <w:r>
        <w:t>zu</w:t>
      </w:r>
      <w:r w:rsidR="005E6B7B">
        <w:t xml:space="preserve"> </w:t>
      </w:r>
      <w:r>
        <w:t>einer</w:t>
      </w:r>
      <w:r w:rsidR="005E6B7B">
        <w:t xml:space="preserve"> </w:t>
      </w:r>
      <w:r>
        <w:t>dem</w:t>
      </w:r>
      <w:r w:rsidR="005E6B7B">
        <w:t xml:space="preserve"> </w:t>
      </w:r>
      <w:r>
        <w:t>Diener</w:t>
      </w:r>
      <w:r w:rsidR="005E6B7B">
        <w:t xml:space="preserve"> </w:t>
      </w:r>
      <w:r>
        <w:t>des</w:t>
      </w:r>
      <w:r w:rsidR="005E6B7B">
        <w:t xml:space="preserve"> </w:t>
      </w:r>
      <w:r>
        <w:t>Wortes</w:t>
      </w:r>
      <w:r w:rsidR="005E6B7B">
        <w:t xml:space="preserve"> </w:t>
      </w:r>
      <w:r>
        <w:t>würdigen</w:t>
      </w:r>
      <w:r w:rsidR="005E6B7B">
        <w:t xml:space="preserve"> </w:t>
      </w:r>
      <w:r>
        <w:t>Lebensführung,</w:t>
      </w:r>
      <w:r w:rsidR="005E6B7B">
        <w:t xml:space="preserve"> </w:t>
      </w:r>
      <w:r>
        <w:t>ebenso</w:t>
      </w:r>
      <w:r w:rsidR="005E6B7B">
        <w:t xml:space="preserve"> </w:t>
      </w:r>
      <w:r>
        <w:t>dazu,</w:t>
      </w:r>
      <w:r w:rsidR="005E6B7B">
        <w:t xml:space="preserve"> </w:t>
      </w:r>
      <w:r>
        <w:t>daß</w:t>
      </w:r>
      <w:r w:rsidR="005E6B7B">
        <w:t xml:space="preserve"> </w:t>
      </w:r>
      <w:r>
        <w:t>auch</w:t>
      </w:r>
      <w:r w:rsidR="005E6B7B">
        <w:t xml:space="preserve"> </w:t>
      </w:r>
      <w:r>
        <w:t>unsere</w:t>
      </w:r>
      <w:r w:rsidR="005E6B7B">
        <w:t xml:space="preserve"> </w:t>
      </w:r>
      <w:r>
        <w:t>Gattinnen</w:t>
      </w:r>
      <w:r w:rsidR="005E6B7B">
        <w:t xml:space="preserve"> </w:t>
      </w:r>
      <w:r>
        <w:t>nicht</w:t>
      </w:r>
      <w:r w:rsidR="005E6B7B">
        <w:t xml:space="preserve"> </w:t>
      </w:r>
      <w:r>
        <w:t>nach</w:t>
      </w:r>
      <w:r w:rsidR="005E6B7B">
        <w:t xml:space="preserve"> </w:t>
      </w:r>
      <w:r>
        <w:t>eitlem</w:t>
      </w:r>
      <w:r w:rsidR="005E6B7B">
        <w:t xml:space="preserve"> </w:t>
      </w:r>
      <w:r>
        <w:t>Putze</w:t>
      </w:r>
      <w:r w:rsidR="005E6B7B">
        <w:t xml:space="preserve"> </w:t>
      </w:r>
      <w:r>
        <w:t>trachten,</w:t>
      </w:r>
      <w:r w:rsidR="005E6B7B">
        <w:t xml:space="preserve"> </w:t>
      </w:r>
      <w:r>
        <w:t>sondern</w:t>
      </w:r>
      <w:r w:rsidR="005E6B7B">
        <w:t xml:space="preserve"> </w:t>
      </w:r>
      <w:r>
        <w:t>bescheiden</w:t>
      </w:r>
      <w:r w:rsidR="005E6B7B">
        <w:t xml:space="preserve"> </w:t>
      </w:r>
      <w:r>
        <w:t>und</w:t>
      </w:r>
      <w:r w:rsidR="005E6B7B">
        <w:t xml:space="preserve"> </w:t>
      </w:r>
      <w:r>
        <w:t>mäßig</w:t>
      </w:r>
      <w:r w:rsidR="005E6B7B">
        <w:t xml:space="preserve"> </w:t>
      </w:r>
      <w:r>
        <w:t>seien,</w:t>
      </w:r>
      <w:r w:rsidR="005E6B7B">
        <w:t xml:space="preserve"> </w:t>
      </w:r>
      <w:r>
        <w:t>fern</w:t>
      </w:r>
      <w:r w:rsidR="005E6B7B">
        <w:t xml:space="preserve"> </w:t>
      </w:r>
      <w:r>
        <w:t>von</w:t>
      </w:r>
      <w:r w:rsidR="005E6B7B">
        <w:t xml:space="preserve"> </w:t>
      </w:r>
      <w:r>
        <w:t>aller</w:t>
      </w:r>
      <w:r w:rsidR="005E6B7B">
        <w:t xml:space="preserve"> </w:t>
      </w:r>
      <w:r>
        <w:t>Schwatzhaftigkeit.</w:t>
      </w:r>
      <w:r w:rsidR="005E6B7B">
        <w:t xml:space="preserve"> </w:t>
      </w:r>
      <w:r>
        <w:t>So</w:t>
      </w:r>
      <w:r w:rsidR="005E6B7B">
        <w:t xml:space="preserve"> </w:t>
      </w:r>
      <w:r>
        <w:t>wirst</w:t>
      </w:r>
      <w:r w:rsidR="005E6B7B">
        <w:t xml:space="preserve"> </w:t>
      </w:r>
      <w:r>
        <w:t>du</w:t>
      </w:r>
      <w:r w:rsidR="005E6B7B">
        <w:t xml:space="preserve"> </w:t>
      </w:r>
      <w:r>
        <w:t>dem</w:t>
      </w:r>
      <w:r w:rsidR="005E6B7B">
        <w:t xml:space="preserve"> </w:t>
      </w:r>
      <w:r>
        <w:t>vorbeugen,</w:t>
      </w:r>
      <w:r w:rsidR="005E6B7B">
        <w:t xml:space="preserve"> </w:t>
      </w:r>
      <w:r>
        <w:t>was</w:t>
      </w:r>
      <w:r w:rsidR="005E6B7B">
        <w:t xml:space="preserve"> </w:t>
      </w:r>
      <w:r>
        <w:t>uns</w:t>
      </w:r>
      <w:r w:rsidR="005E6B7B">
        <w:t xml:space="preserve"> </w:t>
      </w:r>
      <w:r>
        <w:t>unschicklich</w:t>
      </w:r>
      <w:r w:rsidR="005E6B7B">
        <w:t xml:space="preserve"> </w:t>
      </w:r>
      <w:r>
        <w:t>wäre</w:t>
      </w:r>
      <w:r w:rsidR="005E6B7B">
        <w:t xml:space="preserve"> </w:t>
      </w:r>
      <w:r>
        <w:t>und</w:t>
      </w:r>
      <w:r w:rsidR="005E6B7B">
        <w:t xml:space="preserve"> </w:t>
      </w:r>
      <w:r>
        <w:t>der</w:t>
      </w:r>
      <w:r w:rsidR="005E6B7B">
        <w:t xml:space="preserve"> </w:t>
      </w:r>
      <w:r>
        <w:t>Kirche</w:t>
      </w:r>
      <w:r w:rsidR="005E6B7B">
        <w:t xml:space="preserve"> </w:t>
      </w:r>
      <w:r>
        <w:t>zum</w:t>
      </w:r>
      <w:r w:rsidR="005E6B7B">
        <w:t xml:space="preserve"> </w:t>
      </w:r>
      <w:r>
        <w:t>Aergerniß</w:t>
      </w:r>
      <w:r w:rsidR="005E6B7B">
        <w:t xml:space="preserve"> </w:t>
      </w:r>
      <w:r>
        <w:t>würde.</w:t>
      </w:r>
      <w:r w:rsidR="005E6B7B">
        <w:t xml:space="preserve"> </w:t>
      </w:r>
      <w:r>
        <w:t>Und</w:t>
      </w:r>
      <w:r w:rsidR="005E6B7B">
        <w:t xml:space="preserve"> </w:t>
      </w:r>
      <w:r>
        <w:t>da</w:t>
      </w:r>
      <w:r w:rsidR="005E6B7B">
        <w:t xml:space="preserve"> </w:t>
      </w:r>
      <w:r>
        <w:t>jeder</w:t>
      </w:r>
      <w:r w:rsidR="005E6B7B">
        <w:t xml:space="preserve"> </w:t>
      </w:r>
      <w:r>
        <w:t>von</w:t>
      </w:r>
      <w:r w:rsidR="005E6B7B">
        <w:t xml:space="preserve"> </w:t>
      </w:r>
      <w:r>
        <w:t>uns</w:t>
      </w:r>
      <w:r w:rsidR="005E6B7B">
        <w:t xml:space="preserve"> </w:t>
      </w:r>
      <w:r>
        <w:t>seine</w:t>
      </w:r>
      <w:r w:rsidR="005E6B7B">
        <w:t xml:space="preserve"> </w:t>
      </w:r>
      <w:r>
        <w:t>Mängel</w:t>
      </w:r>
      <w:r w:rsidR="005E6B7B">
        <w:t xml:space="preserve"> </w:t>
      </w:r>
      <w:r>
        <w:t>hat</w:t>
      </w:r>
      <w:r w:rsidR="005E6B7B">
        <w:t xml:space="preserve"> </w:t>
      </w:r>
      <w:r>
        <w:t>und</w:t>
      </w:r>
      <w:r w:rsidR="005E6B7B">
        <w:t xml:space="preserve"> </w:t>
      </w:r>
      <w:r>
        <w:t>es</w:t>
      </w:r>
      <w:r w:rsidR="005E6B7B">
        <w:t xml:space="preserve"> </w:t>
      </w:r>
      <w:r>
        <w:t>nichts</w:t>
      </w:r>
      <w:r w:rsidR="005E6B7B">
        <w:t xml:space="preserve"> </w:t>
      </w:r>
      <w:r>
        <w:t>durchaus</w:t>
      </w:r>
      <w:r w:rsidR="005E6B7B">
        <w:t xml:space="preserve"> </w:t>
      </w:r>
      <w:r>
        <w:t>Vollkommenes</w:t>
      </w:r>
      <w:r w:rsidR="005E6B7B">
        <w:t xml:space="preserve"> </w:t>
      </w:r>
      <w:r>
        <w:t>und</w:t>
      </w:r>
      <w:r w:rsidR="005E6B7B">
        <w:t xml:space="preserve"> </w:t>
      </w:r>
      <w:r>
        <w:t>Preiswürdiges</w:t>
      </w:r>
      <w:r w:rsidR="005E6B7B">
        <w:t xml:space="preserve"> </w:t>
      </w:r>
      <w:r>
        <w:t>gibt,</w:t>
      </w:r>
      <w:r w:rsidR="005E6B7B">
        <w:t xml:space="preserve"> </w:t>
      </w:r>
      <w:r>
        <w:t>so</w:t>
      </w:r>
      <w:r w:rsidR="005E6B7B">
        <w:t xml:space="preserve"> </w:t>
      </w:r>
      <w:r>
        <w:t>bitte</w:t>
      </w:r>
      <w:r w:rsidR="005E6B7B">
        <w:t xml:space="preserve"> </w:t>
      </w:r>
      <w:r>
        <w:t>ich</w:t>
      </w:r>
      <w:r w:rsidR="005E6B7B">
        <w:t xml:space="preserve"> </w:t>
      </w:r>
      <w:r>
        <w:t>dich</w:t>
      </w:r>
      <w:r w:rsidR="005E6B7B">
        <w:t xml:space="preserve"> </w:t>
      </w:r>
      <w:r>
        <w:t>dringend,</w:t>
      </w:r>
      <w:r w:rsidR="005E6B7B">
        <w:t xml:space="preserve"> </w:t>
      </w:r>
      <w:r>
        <w:t>schildere</w:t>
      </w:r>
      <w:r w:rsidR="005E6B7B">
        <w:t xml:space="preserve"> </w:t>
      </w:r>
      <w:r>
        <w:t>mich,</w:t>
      </w:r>
      <w:r w:rsidR="005E6B7B">
        <w:t xml:space="preserve"> </w:t>
      </w:r>
      <w:r>
        <w:t>den</w:t>
      </w:r>
      <w:r w:rsidR="005E6B7B">
        <w:t xml:space="preserve"> </w:t>
      </w:r>
      <w:r>
        <w:t>du</w:t>
      </w:r>
      <w:r w:rsidR="005E6B7B">
        <w:t xml:space="preserve"> </w:t>
      </w:r>
      <w:r>
        <w:t>nun</w:t>
      </w:r>
      <w:r w:rsidR="005E6B7B">
        <w:t xml:space="preserve"> </w:t>
      </w:r>
      <w:r>
        <w:t>persönlich</w:t>
      </w:r>
      <w:r w:rsidR="005E6B7B">
        <w:t xml:space="preserve"> </w:t>
      </w:r>
      <w:r>
        <w:t>kennen</w:t>
      </w:r>
      <w:r w:rsidR="005E6B7B">
        <w:t xml:space="preserve"> </w:t>
      </w:r>
      <w:r>
        <w:t>gelernt</w:t>
      </w:r>
      <w:r w:rsidR="005E6B7B">
        <w:t xml:space="preserve"> </w:t>
      </w:r>
      <w:r>
        <w:t>hast,</w:t>
      </w:r>
      <w:r w:rsidR="005E6B7B">
        <w:t xml:space="preserve"> </w:t>
      </w:r>
      <w:r>
        <w:t>meinem</w:t>
      </w:r>
      <w:r w:rsidR="005E6B7B">
        <w:t xml:space="preserve"> </w:t>
      </w:r>
      <w:r>
        <w:t>Character</w:t>
      </w:r>
      <w:r w:rsidR="005E6B7B">
        <w:t xml:space="preserve"> </w:t>
      </w:r>
      <w:r>
        <w:t>und</w:t>
      </w:r>
      <w:r w:rsidR="005E6B7B">
        <w:t xml:space="preserve"> </w:t>
      </w:r>
      <w:r>
        <w:t>meiner</w:t>
      </w:r>
      <w:r w:rsidR="005E6B7B">
        <w:t xml:space="preserve"> </w:t>
      </w:r>
      <w:r>
        <w:t>Befähigung</w:t>
      </w:r>
      <w:r w:rsidR="005E6B7B">
        <w:t xml:space="preserve"> </w:t>
      </w:r>
      <w:r>
        <w:t>nach,</w:t>
      </w:r>
      <w:r w:rsidR="005E6B7B">
        <w:t xml:space="preserve"> </w:t>
      </w:r>
      <w:r>
        <w:t>mir</w:t>
      </w:r>
      <w:r w:rsidR="005E6B7B">
        <w:t xml:space="preserve"> </w:t>
      </w:r>
      <w:r>
        <w:t>selbst,</w:t>
      </w:r>
      <w:r w:rsidR="005E6B7B">
        <w:t xml:space="preserve"> </w:t>
      </w:r>
      <w:r>
        <w:t>und</w:t>
      </w:r>
      <w:r w:rsidR="005E6B7B">
        <w:t xml:space="preserve"> </w:t>
      </w:r>
      <w:r>
        <w:t>erinnere</w:t>
      </w:r>
      <w:r w:rsidR="005E6B7B">
        <w:t xml:space="preserve"> </w:t>
      </w:r>
      <w:r>
        <w:t>auch</w:t>
      </w:r>
      <w:r w:rsidR="005E6B7B">
        <w:t xml:space="preserve"> </w:t>
      </w:r>
      <w:r>
        <w:t>die</w:t>
      </w:r>
      <w:r w:rsidR="005E6B7B">
        <w:t xml:space="preserve"> </w:t>
      </w:r>
      <w:r>
        <w:t>übrigen</w:t>
      </w:r>
      <w:r w:rsidR="005E6B7B">
        <w:t xml:space="preserve"> </w:t>
      </w:r>
      <w:r>
        <w:t>Mitdiener,</w:t>
      </w:r>
      <w:r w:rsidR="005E6B7B">
        <w:t xml:space="preserve"> </w:t>
      </w:r>
      <w:r>
        <w:t>wofern</w:t>
      </w:r>
      <w:r w:rsidR="005E6B7B">
        <w:t xml:space="preserve"> </w:t>
      </w:r>
      <w:r>
        <w:t>etwas</w:t>
      </w:r>
      <w:r w:rsidR="005E6B7B">
        <w:t xml:space="preserve"> </w:t>
      </w:r>
      <w:r>
        <w:t>ist,</w:t>
      </w:r>
      <w:r w:rsidR="005E6B7B">
        <w:t xml:space="preserve"> </w:t>
      </w:r>
      <w:r>
        <w:t>wovor</w:t>
      </w:r>
      <w:r w:rsidR="005E6B7B">
        <w:t xml:space="preserve"> </w:t>
      </w:r>
      <w:r>
        <w:t>sie</w:t>
      </w:r>
      <w:r w:rsidR="005E6B7B">
        <w:t xml:space="preserve"> </w:t>
      </w:r>
      <w:r>
        <w:t>sich</w:t>
      </w:r>
      <w:r w:rsidR="005E6B7B">
        <w:t xml:space="preserve"> </w:t>
      </w:r>
      <w:r>
        <w:t>hüten</w:t>
      </w:r>
      <w:r w:rsidR="005E6B7B">
        <w:t xml:space="preserve"> </w:t>
      </w:r>
      <w:r>
        <w:t>müssen,</w:t>
      </w:r>
      <w:r w:rsidR="005E6B7B">
        <w:t xml:space="preserve"> </w:t>
      </w:r>
      <w:r>
        <w:t>in</w:t>
      </w:r>
      <w:r w:rsidR="005E6B7B">
        <w:t xml:space="preserve"> </w:t>
      </w:r>
      <w:r>
        <w:t>deinen</w:t>
      </w:r>
      <w:r w:rsidR="005E6B7B">
        <w:t xml:space="preserve"> </w:t>
      </w:r>
      <w:r>
        <w:t>Briefen</w:t>
      </w:r>
      <w:r w:rsidR="005E6B7B">
        <w:t xml:space="preserve"> </w:t>
      </w:r>
      <w:r>
        <w:t>an</w:t>
      </w:r>
      <w:r w:rsidR="005E6B7B">
        <w:t xml:space="preserve"> </w:t>
      </w:r>
      <w:r>
        <w:t>mich,</w:t>
      </w:r>
      <w:r w:rsidR="005E6B7B">
        <w:t xml:space="preserve"> </w:t>
      </w:r>
      <w:r>
        <w:t>daß</w:t>
      </w:r>
      <w:r w:rsidR="005E6B7B">
        <w:t xml:space="preserve"> </w:t>
      </w:r>
      <w:r>
        <w:t>ich</w:t>
      </w:r>
      <w:r w:rsidR="005E6B7B">
        <w:t xml:space="preserve"> </w:t>
      </w:r>
      <w:r>
        <w:t>dazu</w:t>
      </w:r>
      <w:r w:rsidR="005E6B7B">
        <w:t xml:space="preserve"> </w:t>
      </w:r>
      <w:r>
        <w:t>mithelfen</w:t>
      </w:r>
      <w:r w:rsidR="005E6B7B">
        <w:t xml:space="preserve"> </w:t>
      </w:r>
      <w:r>
        <w:t>kann.</w:t>
      </w:r>
      <w:r w:rsidR="005E6B7B">
        <w:t xml:space="preserve"> </w:t>
      </w:r>
      <w:r>
        <w:t>Ich</w:t>
      </w:r>
      <w:r w:rsidR="005E6B7B">
        <w:t xml:space="preserve"> </w:t>
      </w:r>
      <w:r>
        <w:t>bin</w:t>
      </w:r>
      <w:r w:rsidR="005E6B7B">
        <w:t xml:space="preserve"> </w:t>
      </w:r>
      <w:r>
        <w:t>zu</w:t>
      </w:r>
      <w:r w:rsidR="005E6B7B">
        <w:t xml:space="preserve"> </w:t>
      </w:r>
      <w:r>
        <w:t>Allem</w:t>
      </w:r>
      <w:r w:rsidR="005E6B7B">
        <w:t xml:space="preserve"> </w:t>
      </w:r>
      <w:r>
        <w:t>bereit,</w:t>
      </w:r>
      <w:r w:rsidR="005E6B7B">
        <w:t xml:space="preserve"> </w:t>
      </w:r>
      <w:r>
        <w:t>wodurch</w:t>
      </w:r>
      <w:r w:rsidR="005E6B7B">
        <w:t xml:space="preserve"> </w:t>
      </w:r>
      <w:r>
        <w:t>ich</w:t>
      </w:r>
      <w:r w:rsidR="005E6B7B">
        <w:t xml:space="preserve"> </w:t>
      </w:r>
      <w:r>
        <w:t>die</w:t>
      </w:r>
      <w:r w:rsidR="005E6B7B">
        <w:t xml:space="preserve"> </w:t>
      </w:r>
      <w:r>
        <w:t>Ehre</w:t>
      </w:r>
      <w:r w:rsidR="005E6B7B">
        <w:t xml:space="preserve"> </w:t>
      </w:r>
      <w:r>
        <w:t>des</w:t>
      </w:r>
      <w:r w:rsidR="005E6B7B">
        <w:t xml:space="preserve"> </w:t>
      </w:r>
      <w:r>
        <w:t>Herrn,</w:t>
      </w:r>
      <w:r w:rsidR="005E6B7B">
        <w:t xml:space="preserve"> </w:t>
      </w:r>
      <w:r>
        <w:t>den</w:t>
      </w:r>
      <w:r w:rsidR="005E6B7B">
        <w:t xml:space="preserve"> </w:t>
      </w:r>
      <w:r>
        <w:t>Bau</w:t>
      </w:r>
      <w:r w:rsidR="005E6B7B">
        <w:t xml:space="preserve"> </w:t>
      </w:r>
      <w:r>
        <w:t>der</w:t>
      </w:r>
      <w:r w:rsidR="005E6B7B">
        <w:t xml:space="preserve"> </w:t>
      </w:r>
      <w:r>
        <w:t>Kirche,</w:t>
      </w:r>
      <w:r w:rsidR="005E6B7B">
        <w:t xml:space="preserve"> </w:t>
      </w:r>
      <w:r>
        <w:t>das</w:t>
      </w:r>
      <w:r w:rsidR="005E6B7B">
        <w:t xml:space="preserve"> </w:t>
      </w:r>
      <w:r>
        <w:t>Wohlsein</w:t>
      </w:r>
      <w:r w:rsidR="005E6B7B">
        <w:t xml:space="preserve"> </w:t>
      </w:r>
      <w:r>
        <w:t>ihrer</w:t>
      </w:r>
      <w:r w:rsidR="005E6B7B">
        <w:t xml:space="preserve"> </w:t>
      </w:r>
      <w:r>
        <w:t>Diener</w:t>
      </w:r>
      <w:r w:rsidR="005E6B7B">
        <w:t xml:space="preserve"> </w:t>
      </w:r>
      <w:r>
        <w:t>zu</w:t>
      </w:r>
      <w:r w:rsidR="005E6B7B">
        <w:t xml:space="preserve"> </w:t>
      </w:r>
      <w:r>
        <w:t>fördern</w:t>
      </w:r>
      <w:r w:rsidR="005E6B7B">
        <w:t xml:space="preserve"> </w:t>
      </w:r>
      <w:r>
        <w:t>vermag!</w:t>
      </w:r>
    </w:p>
    <w:p w14:paraId="59B4ECC0" w14:textId="07D2CC00" w:rsidR="005A628B" w:rsidRDefault="005A628B" w:rsidP="005A628B">
      <w:pPr>
        <w:pStyle w:val="berschrift3"/>
        <w:rPr>
          <w:lang w:eastAsia="de-DE"/>
        </w:rPr>
      </w:pPr>
      <w:r>
        <w:t>2.</w:t>
      </w:r>
      <w:r w:rsidR="005E6B7B">
        <w:t xml:space="preserve"> </w:t>
      </w:r>
      <w:r>
        <w:t>Dezember</w:t>
      </w:r>
      <w:r w:rsidR="005E6B7B">
        <w:t xml:space="preserve"> </w:t>
      </w:r>
      <w:r>
        <w:t>1527</w:t>
      </w:r>
    </w:p>
    <w:p w14:paraId="0CEB62A3" w14:textId="48650192" w:rsidR="005A628B" w:rsidRDefault="005A628B" w:rsidP="005A628B">
      <w:pPr>
        <w:pStyle w:val="StandardWeb"/>
      </w:pPr>
      <w:r>
        <w:t>Jetzt</w:t>
      </w:r>
      <w:r w:rsidR="005E6B7B">
        <w:t xml:space="preserve"> </w:t>
      </w:r>
      <w:r>
        <w:t>sehe</w:t>
      </w:r>
      <w:r w:rsidR="005E6B7B">
        <w:t xml:space="preserve"> </w:t>
      </w:r>
      <w:r>
        <w:t>ich,</w:t>
      </w:r>
      <w:r w:rsidR="005E6B7B">
        <w:t xml:space="preserve"> </w:t>
      </w:r>
      <w:r>
        <w:t>wie</w:t>
      </w:r>
      <w:r w:rsidR="005E6B7B">
        <w:t xml:space="preserve"> </w:t>
      </w:r>
      <w:r>
        <w:t>der</w:t>
      </w:r>
      <w:r w:rsidR="005E6B7B">
        <w:t xml:space="preserve"> </w:t>
      </w:r>
      <w:r>
        <w:t>Herr</w:t>
      </w:r>
      <w:r w:rsidR="005E6B7B">
        <w:t xml:space="preserve"> </w:t>
      </w:r>
      <w:r>
        <w:t>unerwartet</w:t>
      </w:r>
      <w:r w:rsidR="005E6B7B">
        <w:t xml:space="preserve"> </w:t>
      </w:r>
      <w:r>
        <w:t>durch</w:t>
      </w:r>
      <w:r w:rsidR="005E6B7B">
        <w:t xml:space="preserve"> </w:t>
      </w:r>
      <w:r>
        <w:t>dich</w:t>
      </w:r>
      <w:r w:rsidR="005E6B7B">
        <w:t xml:space="preserve"> </w:t>
      </w:r>
      <w:r>
        <w:t>und</w:t>
      </w:r>
      <w:r w:rsidR="005E6B7B">
        <w:t xml:space="preserve"> </w:t>
      </w:r>
      <w:r>
        <w:t>Oecolampad</w:t>
      </w:r>
      <w:r w:rsidR="005E6B7B">
        <w:t xml:space="preserve"> </w:t>
      </w:r>
      <w:r>
        <w:t>seine</w:t>
      </w:r>
      <w:r w:rsidR="005E6B7B">
        <w:t xml:space="preserve"> </w:t>
      </w:r>
      <w:r>
        <w:t>Ehre</w:t>
      </w:r>
      <w:r w:rsidR="005E6B7B">
        <w:t xml:space="preserve"> </w:t>
      </w:r>
      <w:r>
        <w:t>bei</w:t>
      </w:r>
      <w:r w:rsidR="005E6B7B">
        <w:t xml:space="preserve"> </w:t>
      </w:r>
      <w:r>
        <w:t>uns</w:t>
      </w:r>
      <w:r w:rsidR="005E6B7B">
        <w:t xml:space="preserve"> </w:t>
      </w:r>
      <w:r>
        <w:t>verherrlichen</w:t>
      </w:r>
      <w:r w:rsidR="005E6B7B">
        <w:t xml:space="preserve"> </w:t>
      </w:r>
      <w:r>
        <w:t>will,</w:t>
      </w:r>
      <w:r w:rsidR="005E6B7B">
        <w:t xml:space="preserve"> </w:t>
      </w:r>
      <w:r>
        <w:t>da</w:t>
      </w:r>
      <w:r w:rsidR="005E6B7B">
        <w:t xml:space="preserve"> </w:t>
      </w:r>
      <w:r>
        <w:t>ihr</w:t>
      </w:r>
      <w:r w:rsidR="005E6B7B">
        <w:t xml:space="preserve"> </w:t>
      </w:r>
      <w:r>
        <w:t>Beide</w:t>
      </w:r>
      <w:r w:rsidR="005E6B7B">
        <w:t xml:space="preserve"> </w:t>
      </w:r>
      <w:r>
        <w:t>so</w:t>
      </w:r>
      <w:r w:rsidR="005E6B7B">
        <w:t xml:space="preserve"> </w:t>
      </w:r>
      <w:r>
        <w:t>bestimmt</w:t>
      </w:r>
      <w:r w:rsidR="005E6B7B">
        <w:t xml:space="preserve"> </w:t>
      </w:r>
      <w:r>
        <w:t>zusaget.</w:t>
      </w:r>
      <w:r w:rsidR="005E6B7B">
        <w:t xml:space="preserve"> </w:t>
      </w:r>
      <w:r>
        <w:t>Ihr</w:t>
      </w:r>
      <w:r w:rsidR="005E6B7B">
        <w:t xml:space="preserve"> </w:t>
      </w:r>
      <w:r>
        <w:t>seid</w:t>
      </w:r>
      <w:r w:rsidR="005E6B7B">
        <w:t xml:space="preserve"> </w:t>
      </w:r>
      <w:r>
        <w:t>die</w:t>
      </w:r>
      <w:r w:rsidR="005E6B7B">
        <w:t xml:space="preserve"> </w:t>
      </w:r>
      <w:r>
        <w:t>Hülfstruppen,</w:t>
      </w:r>
      <w:r w:rsidR="005E6B7B">
        <w:t xml:space="preserve"> </w:t>
      </w:r>
      <w:r>
        <w:t>die</w:t>
      </w:r>
      <w:r w:rsidR="005E6B7B">
        <w:t xml:space="preserve"> </w:t>
      </w:r>
      <w:r>
        <w:t>der</w:t>
      </w:r>
      <w:r w:rsidR="005E6B7B">
        <w:t xml:space="preserve"> </w:t>
      </w:r>
      <w:r>
        <w:t>Herr</w:t>
      </w:r>
      <w:r w:rsidR="005E6B7B">
        <w:t xml:space="preserve"> </w:t>
      </w:r>
      <w:r>
        <w:t>mir,</w:t>
      </w:r>
      <w:r w:rsidR="005E6B7B">
        <w:t xml:space="preserve"> </w:t>
      </w:r>
      <w:r>
        <w:t>der</w:t>
      </w:r>
      <w:r w:rsidR="005E6B7B">
        <w:t xml:space="preserve"> </w:t>
      </w:r>
      <w:r>
        <w:t>ich</w:t>
      </w:r>
      <w:r w:rsidR="005E6B7B">
        <w:t xml:space="preserve"> </w:t>
      </w:r>
      <w:r>
        <w:t>solchem</w:t>
      </w:r>
      <w:r w:rsidR="005E6B7B">
        <w:t xml:space="preserve"> </w:t>
      </w:r>
      <w:r>
        <w:t>Kampfe</w:t>
      </w:r>
      <w:r w:rsidR="005E6B7B">
        <w:t xml:space="preserve"> </w:t>
      </w:r>
      <w:r>
        <w:t>weit</w:t>
      </w:r>
      <w:r w:rsidR="005E6B7B">
        <w:t xml:space="preserve"> </w:t>
      </w:r>
      <w:r>
        <w:t>nicht</w:t>
      </w:r>
      <w:r w:rsidR="005E6B7B">
        <w:t xml:space="preserve"> </w:t>
      </w:r>
      <w:r>
        <w:t>gewachsen</w:t>
      </w:r>
      <w:r w:rsidR="005E6B7B">
        <w:t xml:space="preserve"> </w:t>
      </w:r>
      <w:r>
        <w:t>wäre,</w:t>
      </w:r>
      <w:r w:rsidR="005E6B7B">
        <w:t xml:space="preserve"> </w:t>
      </w:r>
      <w:r>
        <w:t>gnädiglich</w:t>
      </w:r>
      <w:r w:rsidR="005E6B7B">
        <w:t xml:space="preserve"> </w:t>
      </w:r>
      <w:r>
        <w:t>zugeschickt!</w:t>
      </w:r>
      <w:r w:rsidR="005E6B7B">
        <w:t xml:space="preserve"> </w:t>
      </w:r>
      <w:r>
        <w:t>O</w:t>
      </w:r>
      <w:r w:rsidR="005E6B7B">
        <w:t xml:space="preserve"> </w:t>
      </w:r>
      <w:r>
        <w:t>möchten</w:t>
      </w:r>
      <w:r w:rsidR="005E6B7B">
        <w:t xml:space="preserve"> </w:t>
      </w:r>
      <w:r>
        <w:t>die</w:t>
      </w:r>
      <w:r w:rsidR="005E6B7B">
        <w:t xml:space="preserve"> </w:t>
      </w:r>
      <w:r>
        <w:t>Widersacher</w:t>
      </w:r>
      <w:r w:rsidR="005E6B7B">
        <w:t xml:space="preserve"> </w:t>
      </w:r>
      <w:r>
        <w:t>all</w:t>
      </w:r>
      <w:r w:rsidR="005E6B7B">
        <w:t xml:space="preserve"> </w:t>
      </w:r>
      <w:r>
        <w:t>ihre</w:t>
      </w:r>
      <w:r w:rsidR="005E6B7B">
        <w:t xml:space="preserve"> </w:t>
      </w:r>
      <w:r>
        <w:t>Gründe</w:t>
      </w:r>
      <w:r w:rsidR="005E6B7B">
        <w:t xml:space="preserve"> </w:t>
      </w:r>
      <w:r>
        <w:t>auf</w:t>
      </w:r>
      <w:r w:rsidR="005E6B7B">
        <w:t xml:space="preserve"> </w:t>
      </w:r>
      <w:r>
        <w:t>einmal</w:t>
      </w:r>
      <w:r w:rsidR="005E6B7B">
        <w:t xml:space="preserve"> </w:t>
      </w:r>
      <w:r>
        <w:t>ausschütten!</w:t>
      </w:r>
      <w:r w:rsidR="005E6B7B">
        <w:t xml:space="preserve"> </w:t>
      </w:r>
      <w:r>
        <w:t>Da</w:t>
      </w:r>
      <w:r w:rsidR="005E6B7B">
        <w:t xml:space="preserve"> </w:t>
      </w:r>
      <w:r>
        <w:t>waren</w:t>
      </w:r>
      <w:r w:rsidR="005E6B7B">
        <w:t xml:space="preserve"> </w:t>
      </w:r>
      <w:r>
        <w:t>Männer,</w:t>
      </w:r>
      <w:r w:rsidR="005E6B7B">
        <w:t xml:space="preserve"> </w:t>
      </w:r>
      <w:r>
        <w:t>die</w:t>
      </w:r>
      <w:r w:rsidR="005E6B7B">
        <w:t xml:space="preserve"> </w:t>
      </w:r>
      <w:r>
        <w:t>zu</w:t>
      </w:r>
      <w:r w:rsidR="005E6B7B">
        <w:t xml:space="preserve"> </w:t>
      </w:r>
      <w:r>
        <w:t>seinem</w:t>
      </w:r>
      <w:r w:rsidR="005E6B7B">
        <w:t xml:space="preserve"> </w:t>
      </w:r>
      <w:r>
        <w:t>großen</w:t>
      </w:r>
      <w:r w:rsidR="005E6B7B">
        <w:t xml:space="preserve"> </w:t>
      </w:r>
      <w:r>
        <w:t>Ruhme</w:t>
      </w:r>
      <w:r w:rsidR="005E6B7B">
        <w:t xml:space="preserve"> sie </w:t>
      </w:r>
      <w:r>
        <w:t>einzeln</w:t>
      </w:r>
      <w:r w:rsidR="005E6B7B">
        <w:t xml:space="preserve"> </w:t>
      </w:r>
      <w:r>
        <w:t>entkräfteten!</w:t>
      </w:r>
      <w:r w:rsidR="005E6B7B">
        <w:t xml:space="preserve"> </w:t>
      </w:r>
      <w:r>
        <w:t>Etliche</w:t>
      </w:r>
      <w:r w:rsidR="005E6B7B">
        <w:t xml:space="preserve"> </w:t>
      </w:r>
      <w:r>
        <w:t>unserer</w:t>
      </w:r>
      <w:r w:rsidR="005E6B7B">
        <w:t xml:space="preserve"> </w:t>
      </w:r>
      <w:r>
        <w:t>Machthaber</w:t>
      </w:r>
      <w:r w:rsidR="005E6B7B">
        <w:t xml:space="preserve"> </w:t>
      </w:r>
      <w:r>
        <w:t>sind</w:t>
      </w:r>
      <w:r w:rsidR="005E6B7B">
        <w:t xml:space="preserve"> </w:t>
      </w:r>
      <w:r>
        <w:t>voll</w:t>
      </w:r>
      <w:r w:rsidR="005E6B7B">
        <w:t xml:space="preserve"> </w:t>
      </w:r>
      <w:r>
        <w:t>geheimen</w:t>
      </w:r>
      <w:r w:rsidR="005E6B7B">
        <w:t xml:space="preserve"> </w:t>
      </w:r>
      <w:r>
        <w:t>Ingrimms.</w:t>
      </w:r>
      <w:r w:rsidR="005E6B7B">
        <w:t xml:space="preserve"> </w:t>
      </w:r>
      <w:r>
        <w:t>An</w:t>
      </w:r>
      <w:r w:rsidR="005E6B7B">
        <w:t xml:space="preserve"> </w:t>
      </w:r>
      <w:r>
        <w:t>Anschlägen</w:t>
      </w:r>
      <w:r w:rsidR="005E6B7B">
        <w:t xml:space="preserve"> </w:t>
      </w:r>
      <w:r>
        <w:t>ihrerseits</w:t>
      </w:r>
      <w:r w:rsidR="005E6B7B">
        <w:t xml:space="preserve"> </w:t>
      </w:r>
      <w:r>
        <w:t>wird’s</w:t>
      </w:r>
      <w:r w:rsidR="005E6B7B">
        <w:t xml:space="preserve"> </w:t>
      </w:r>
      <w:r>
        <w:t>nicht</w:t>
      </w:r>
      <w:r w:rsidR="005E6B7B">
        <w:t xml:space="preserve"> </w:t>
      </w:r>
      <w:r>
        <w:t>fehlen,</w:t>
      </w:r>
      <w:r w:rsidR="005E6B7B">
        <w:t xml:space="preserve"> </w:t>
      </w:r>
      <w:r>
        <w:t>unserem</w:t>
      </w:r>
      <w:r w:rsidR="005E6B7B">
        <w:t xml:space="preserve"> </w:t>
      </w:r>
      <w:r>
        <w:t>Vorhaben</w:t>
      </w:r>
      <w:r w:rsidR="005E6B7B">
        <w:t xml:space="preserve"> </w:t>
      </w:r>
      <w:r>
        <w:t>Hindernisse</w:t>
      </w:r>
      <w:r w:rsidR="005E6B7B">
        <w:t xml:space="preserve"> </w:t>
      </w:r>
      <w:r>
        <w:t>in</w:t>
      </w:r>
      <w:r w:rsidR="005E6B7B">
        <w:t xml:space="preserve"> </w:t>
      </w:r>
      <w:r>
        <w:t>den</w:t>
      </w:r>
      <w:r w:rsidR="005E6B7B">
        <w:t xml:space="preserve"> </w:t>
      </w:r>
      <w:r>
        <w:t>Weg</w:t>
      </w:r>
      <w:r w:rsidR="005E6B7B">
        <w:t xml:space="preserve"> </w:t>
      </w:r>
      <w:r>
        <w:t>zu</w:t>
      </w:r>
      <w:r w:rsidR="005E6B7B">
        <w:t xml:space="preserve"> </w:t>
      </w:r>
      <w:r>
        <w:t>legen</w:t>
      </w:r>
      <w:r w:rsidR="005E6B7B">
        <w:t xml:space="preserve"> </w:t>
      </w:r>
      <w:r>
        <w:t>oder,</w:t>
      </w:r>
      <w:r w:rsidR="005E6B7B">
        <w:t xml:space="preserve"> </w:t>
      </w:r>
      <w:r>
        <w:t>können</w:t>
      </w:r>
      <w:r w:rsidR="005E6B7B">
        <w:t xml:space="preserve"> </w:t>
      </w:r>
      <w:r>
        <w:t>sie</w:t>
      </w:r>
      <w:r w:rsidR="005E6B7B">
        <w:t xml:space="preserve"> </w:t>
      </w:r>
      <w:r>
        <w:t>das</w:t>
      </w:r>
      <w:r w:rsidR="005E6B7B">
        <w:t xml:space="preserve"> </w:t>
      </w:r>
      <w:r>
        <w:t>nicht,</w:t>
      </w:r>
      <w:r w:rsidR="005E6B7B">
        <w:t xml:space="preserve"> </w:t>
      </w:r>
      <w:r>
        <w:t>Verwirrung</w:t>
      </w:r>
      <w:r w:rsidR="005E6B7B">
        <w:t xml:space="preserve"> </w:t>
      </w:r>
      <w:r>
        <w:t>zu</w:t>
      </w:r>
      <w:r w:rsidR="005E6B7B">
        <w:t xml:space="preserve"> </w:t>
      </w:r>
      <w:r>
        <w:t>stiften.</w:t>
      </w:r>
      <w:r w:rsidR="005E6B7B">
        <w:t xml:space="preserve"> </w:t>
      </w:r>
      <w:r>
        <w:t>Aber</w:t>
      </w:r>
      <w:r w:rsidR="005E6B7B">
        <w:t xml:space="preserve"> </w:t>
      </w:r>
      <w:r>
        <w:t>wir</w:t>
      </w:r>
      <w:r w:rsidR="005E6B7B">
        <w:t xml:space="preserve"> </w:t>
      </w:r>
      <w:r>
        <w:t>wollen</w:t>
      </w:r>
      <w:r w:rsidR="005E6B7B">
        <w:t xml:space="preserve"> </w:t>
      </w:r>
      <w:r>
        <w:t>aus</w:t>
      </w:r>
      <w:r w:rsidR="005E6B7B">
        <w:t xml:space="preserve"> </w:t>
      </w:r>
      <w:r>
        <w:t>allen</w:t>
      </w:r>
      <w:r w:rsidR="005E6B7B">
        <w:t xml:space="preserve"> </w:t>
      </w:r>
      <w:r>
        <w:t>Kräften</w:t>
      </w:r>
      <w:r w:rsidR="005E6B7B">
        <w:t xml:space="preserve"> </w:t>
      </w:r>
      <w:r>
        <w:t>Stand</w:t>
      </w:r>
      <w:r w:rsidR="005E6B7B">
        <w:t xml:space="preserve"> </w:t>
      </w:r>
      <w:r>
        <w:t>halten,</w:t>
      </w:r>
      <w:r w:rsidR="005E6B7B">
        <w:t xml:space="preserve"> </w:t>
      </w:r>
      <w:r>
        <w:t>daß</w:t>
      </w:r>
      <w:r w:rsidR="005E6B7B">
        <w:t xml:space="preserve"> </w:t>
      </w:r>
      <w:r>
        <w:t>der</w:t>
      </w:r>
      <w:r w:rsidR="005E6B7B">
        <w:t xml:space="preserve"> </w:t>
      </w:r>
      <w:r>
        <w:t>Satan</w:t>
      </w:r>
      <w:r w:rsidR="005E6B7B">
        <w:t xml:space="preserve"> </w:t>
      </w:r>
      <w:r>
        <w:t>durch</w:t>
      </w:r>
      <w:r w:rsidR="005E6B7B">
        <w:t xml:space="preserve"> </w:t>
      </w:r>
      <w:r>
        <w:t>sie</w:t>
      </w:r>
      <w:r w:rsidR="005E6B7B">
        <w:t xml:space="preserve"> </w:t>
      </w:r>
      <w:r>
        <w:t>nicht</w:t>
      </w:r>
      <w:r w:rsidR="005E6B7B">
        <w:t xml:space="preserve"> </w:t>
      </w:r>
      <w:r>
        <w:t>losbreche.</w:t>
      </w:r>
      <w:r w:rsidR="005E6B7B">
        <w:t xml:space="preserve"> </w:t>
      </w:r>
      <w:r>
        <w:t>Doch</w:t>
      </w:r>
      <w:r w:rsidR="005E6B7B">
        <w:t xml:space="preserve"> </w:t>
      </w:r>
      <w:r>
        <w:t>ist</w:t>
      </w:r>
      <w:r w:rsidR="005E6B7B">
        <w:t xml:space="preserve"> </w:t>
      </w:r>
      <w:r>
        <w:t>dir</w:t>
      </w:r>
      <w:r w:rsidR="005E6B7B">
        <w:t xml:space="preserve"> </w:t>
      </w:r>
      <w:r>
        <w:t>wohl</w:t>
      </w:r>
      <w:r w:rsidR="005E6B7B">
        <w:t xml:space="preserve"> </w:t>
      </w:r>
      <w:r>
        <w:t>bewußt,</w:t>
      </w:r>
      <w:r w:rsidR="005E6B7B">
        <w:t xml:space="preserve"> </w:t>
      </w:r>
      <w:r>
        <w:t>wie</w:t>
      </w:r>
      <w:r w:rsidR="005E6B7B">
        <w:t xml:space="preserve"> </w:t>
      </w:r>
      <w:r>
        <w:t>gering</w:t>
      </w:r>
      <w:r w:rsidR="005E6B7B">
        <w:t xml:space="preserve"> </w:t>
      </w:r>
      <w:r>
        <w:t>meine</w:t>
      </w:r>
      <w:r w:rsidR="005E6B7B">
        <w:t xml:space="preserve"> </w:t>
      </w:r>
      <w:r>
        <w:t>Kraft</w:t>
      </w:r>
      <w:r w:rsidR="005E6B7B">
        <w:t xml:space="preserve"> </w:t>
      </w:r>
      <w:r>
        <w:t>ist</w:t>
      </w:r>
      <w:r w:rsidR="005E6B7B">
        <w:t xml:space="preserve"> </w:t>
      </w:r>
      <w:r>
        <w:t>zu</w:t>
      </w:r>
      <w:r w:rsidR="005E6B7B">
        <w:t xml:space="preserve"> </w:t>
      </w:r>
      <w:r>
        <w:t>so</w:t>
      </w:r>
      <w:r w:rsidR="005E6B7B">
        <w:t xml:space="preserve"> </w:t>
      </w:r>
      <w:r>
        <w:t>schwierigen</w:t>
      </w:r>
      <w:r w:rsidR="005E6B7B">
        <w:t xml:space="preserve"> </w:t>
      </w:r>
      <w:r>
        <w:t>Dingen.</w:t>
      </w:r>
      <w:r w:rsidR="005E6B7B">
        <w:t xml:space="preserve"> </w:t>
      </w:r>
      <w:r>
        <w:t>Wofern</w:t>
      </w:r>
      <w:r w:rsidR="005E6B7B">
        <w:t xml:space="preserve"> </w:t>
      </w:r>
      <w:r>
        <w:t>ihr</w:t>
      </w:r>
      <w:r w:rsidR="005E6B7B">
        <w:t xml:space="preserve"> </w:t>
      </w:r>
      <w:r>
        <w:t>nicht</w:t>
      </w:r>
      <w:r w:rsidR="005E6B7B">
        <w:t xml:space="preserve"> </w:t>
      </w:r>
      <w:r>
        <w:t>allesammt</w:t>
      </w:r>
      <w:r w:rsidR="005E6B7B">
        <w:t xml:space="preserve"> </w:t>
      </w:r>
      <w:r>
        <w:t>uns</w:t>
      </w:r>
      <w:r w:rsidR="005E6B7B">
        <w:t xml:space="preserve"> </w:t>
      </w:r>
      <w:r>
        <w:t>die</w:t>
      </w:r>
      <w:r w:rsidR="005E6B7B">
        <w:t xml:space="preserve"> </w:t>
      </w:r>
      <w:r>
        <w:t>Hände</w:t>
      </w:r>
      <w:r w:rsidR="005E6B7B">
        <w:t xml:space="preserve"> </w:t>
      </w:r>
      <w:r>
        <w:t>reicht,</w:t>
      </w:r>
      <w:r w:rsidR="005E6B7B">
        <w:t xml:space="preserve"> </w:t>
      </w:r>
      <w:r>
        <w:t>so</w:t>
      </w:r>
      <w:r w:rsidR="005E6B7B">
        <w:t xml:space="preserve"> </w:t>
      </w:r>
      <w:r>
        <w:t>sind</w:t>
      </w:r>
      <w:r w:rsidR="005E6B7B">
        <w:t xml:space="preserve"> </w:t>
      </w:r>
      <w:r>
        <w:t>wir</w:t>
      </w:r>
      <w:r w:rsidR="005E6B7B">
        <w:t xml:space="preserve"> </w:t>
      </w:r>
      <w:r>
        <w:t>verloren.</w:t>
      </w:r>
    </w:p>
    <w:p w14:paraId="4F957DBE" w14:textId="77777777" w:rsidR="005E6B7B" w:rsidRDefault="005E6B7B" w:rsidP="005E6B7B">
      <w:pPr>
        <w:pStyle w:val="berschrift3"/>
        <w:rPr>
          <w:lang w:eastAsia="de-DE"/>
        </w:rPr>
      </w:pPr>
      <w:r>
        <w:t>1521</w:t>
      </w:r>
    </w:p>
    <w:p w14:paraId="3505C275" w14:textId="77777777" w:rsidR="005E6B7B" w:rsidRDefault="005E6B7B" w:rsidP="005E6B7B">
      <w:pPr>
        <w:pStyle w:val="StandardWeb"/>
      </w:pPr>
      <w:r>
        <w:t>…</w:t>
      </w:r>
    </w:p>
    <w:p w14:paraId="3901D394" w14:textId="48A08B52" w:rsidR="005E6B7B" w:rsidRDefault="005E6B7B" w:rsidP="005E6B7B">
      <w:pPr>
        <w:pStyle w:val="StandardWeb"/>
      </w:pPr>
      <w:r>
        <w:t>Deinen köstlichen Brief, mein wackerster Lehrer! habe ich mit offenen Armen empfangen und nicht ohne reichen Gewinn gelesen und wieder gelesen mit großer Erquickung; ich bin dadurch in christlicher Gesinnung mächtig bestärkt worden. Mein Herz, das wirklich durch dieses wanken der Zustände und der Menschen darniedergebeugt und unfähig war, Unbill zu ertragen, ist nun durch dieses dein Schreiben so gestählt worden zur Erduldung jeglicher Drangsal, daß ich jetzt viel gelassener bleibe, wenn Leute mich als wüthende Feinde anfallen, die von mir nie auch nur im Geringsten beleidigt worden, es wäre denn, daß sie nach ihrer Gewohnheit das Wort des Herrn, das ich verkündige, als Beleidigung aufnähmen. Wahrhaftig, wenn du mich nicht so kräftig angespornt und meinen völlig gesunkenen Muth wieder erweckt hättest, so wäre ich nächstens vom Predigtamt abgetreten und mit Doctor Thomas Wittenbach nach Basel gegangen, um den schönen Wissenschaften und dem Studium des Griechischen und Hebräischen obzuliegen; denn du glaubst nicht, welche Drohungen gewisse bernische Machthaber ausgestoßen haben. Nun hat aber deine freundliche Zuschrift mir Trost gebracht, so daß ich nicht mehr zage, sondern alle meine Kraft zusammen gerafft und deiner wahrhaft christlichen Aufmunterung gemäß die feste Ueberzeugung gewonnen habe, es gebühre sich in diesem jämmerlichen Zeiten vielmehr, daß ich das Evangelium predige, als daß ich in irgend einem Winkel meine Studien treibe und das so lange, bis ich unter dem Beistand des Herrn, der seinem Worte viel Kraft verleihen kann, Christum, ihn, der durch Mönchsgeschwätz so weit von uns weggekommen, ja beinahe in die Verbannung geschickt worden, best meines Vermögens wiederum werde eingesetzt haben; dannzumal nämlich werd‘ ich um so sicherer dereinst frommen Studien mich widmen können. Jetzt bin ich dir unsäglichen Dank schuldig für deine Freundlichkeit, daß du unter so vielen und großen Geschäften, mit denen du überhäuft bist, meine Wenigkeit, einen Menschen ohne Begabung, durch deinen so zierlichen Brief aufzurichten gesucht hast.</w:t>
      </w:r>
    </w:p>
    <w:p w14:paraId="26A1F662" w14:textId="0C8285D8" w:rsidR="005E6B7B" w:rsidRDefault="005E6B7B">
      <w:pPr>
        <w:spacing w:after="0" w:line="240" w:lineRule="auto"/>
        <w:rPr>
          <w:rFonts w:eastAsia="Times New Roman"/>
          <w:szCs w:val="24"/>
          <w:lang w:eastAsia="de-DE"/>
        </w:rPr>
      </w:pPr>
      <w:r>
        <w:br w:type="page"/>
      </w:r>
    </w:p>
    <w:p w14:paraId="06557707" w14:textId="304F2884" w:rsidR="005E6B7B" w:rsidRDefault="005E6B7B" w:rsidP="005E6B7B">
      <w:pPr>
        <w:pStyle w:val="berschrift2"/>
      </w:pPr>
      <w:r>
        <w:t>Hofmeister, Sebastian</w:t>
      </w:r>
    </w:p>
    <w:p w14:paraId="59121996" w14:textId="3C6E95C4" w:rsidR="005E6B7B" w:rsidRDefault="005E6B7B" w:rsidP="005E6B7B">
      <w:pPr>
        <w:pStyle w:val="berschrift3"/>
      </w:pPr>
      <w:r>
        <w:t>30.9.1520</w:t>
      </w:r>
    </w:p>
    <w:p w14:paraId="4668FCD1" w14:textId="3BDC4DF1" w:rsidR="005E6B7B" w:rsidRDefault="005E6B7B" w:rsidP="005E6B7B">
      <w:pPr>
        <w:pStyle w:val="StandardWeb"/>
      </w:pPr>
      <w:r>
        <w:t>Gedulde Dich noch, bis die Menschen weiter gekommen sind, und dieses wird geschehen, wenn der christliche Lehrer Martin Luther tiefer in ihre Herzen gedrungen ist. Die Zeit naht heran, wo alle Hirngespinste an dem Fels des Evangeliums zerschellen müssen.</w:t>
      </w:r>
    </w:p>
    <w:p w14:paraId="79745FE2" w14:textId="61F3FA03" w:rsidR="005E6B7B" w:rsidRDefault="005E6B7B">
      <w:pPr>
        <w:spacing w:after="0" w:line="240" w:lineRule="auto"/>
      </w:pPr>
      <w:r>
        <w:br w:type="page"/>
      </w:r>
    </w:p>
    <w:p w14:paraId="522786BF" w14:textId="51767031" w:rsidR="005E6B7B" w:rsidRDefault="005E6B7B" w:rsidP="005E6B7B">
      <w:pPr>
        <w:pStyle w:val="berschrift1"/>
        <w:rPr>
          <w:sz w:val="48"/>
        </w:rPr>
      </w:pPr>
      <w:r>
        <w:t>Oekolampad, Johannes – Brief an Fracht und Sam über den Tod Zwingli’s.</w:t>
      </w:r>
    </w:p>
    <w:p w14:paraId="4DCD02CE" w14:textId="24D2BC57" w:rsidR="005E6B7B" w:rsidRDefault="005E6B7B" w:rsidP="005E6B7B">
      <w:pPr>
        <w:pStyle w:val="StandardWeb"/>
      </w:pPr>
      <w:r>
        <w:rPr>
          <w:rStyle w:val="Fett"/>
          <w:rFonts w:eastAsiaTheme="majorEastAsia"/>
        </w:rPr>
        <w:t>Meinen vielgetreuen Brüdern, Martin Fracht und Konrad Somius, den Predigern in Ulm. 1531.</w:t>
      </w:r>
    </w:p>
    <w:p w14:paraId="4CF17F1D" w14:textId="0648DC66" w:rsidR="005E6B7B" w:rsidRDefault="005E6B7B" w:rsidP="005E6B7B">
      <w:pPr>
        <w:pStyle w:val="StandardWeb"/>
      </w:pPr>
      <w:r>
        <w:t xml:space="preserve">Seid mir in Christo gegrüßt! Ich kann nicht verhehlen, allerliebste Brüder, was ich in menschlicher Schwachheit zu leiden hatte, als mir die Kunde zukam, unser </w:t>
      </w:r>
      <w:r>
        <w:rPr>
          <w:rStyle w:val="Fett"/>
          <w:rFonts w:eastAsiaTheme="majorEastAsia"/>
        </w:rPr>
        <w:t>Zwingli</w:t>
      </w:r>
      <w:r>
        <w:t xml:space="preserve"> sei in der blutdürstigen Feinde Hände gefallen und auf so schreckliche Art zerrissen worden; mir wohl bewußt, zu welcher Freude der Welt, zu welcher Entmuthigung der Kleingläubigen dieses Gerücht sich ausbreitet. Indessen tröstete ich mich selber wieder, obgleich Schlag auf Schlag bald neues Unglück folgte. Ist doch Er nicht </w:t>
      </w:r>
      <w:r>
        <w:rPr>
          <w:rStyle w:val="Fett"/>
          <w:rFonts w:eastAsiaTheme="majorEastAsia"/>
        </w:rPr>
        <w:t xml:space="preserve">allein </w:t>
      </w:r>
      <w:r>
        <w:t xml:space="preserve">gefallen, sondern mit ihm eine gute Zahl vortrefflicher Männer! Und es ist nicht bei </w:t>
      </w:r>
      <w:r>
        <w:rPr>
          <w:rStyle w:val="Fett"/>
          <w:rFonts w:eastAsiaTheme="majorEastAsia"/>
        </w:rPr>
        <w:t>einer</w:t>
      </w:r>
      <w:r>
        <w:t xml:space="preserve"> Niederlage geblieben; eine </w:t>
      </w:r>
      <w:r>
        <w:rPr>
          <w:rStyle w:val="Fett"/>
          <w:rFonts w:eastAsiaTheme="majorEastAsia"/>
        </w:rPr>
        <w:t>zweite</w:t>
      </w:r>
      <w:r>
        <w:t xml:space="preserve"> folgte, der Flucht halber nach schmachvoller als die erste. Doch ich gedachte des Wechsels, dem ja alle Dinge dieser Welt unterworfen sind. Diese Sterblichen hätten von einer Pestilenz oder einem andern Mißgeschick weggerafft werden können. Sie sind uns nur vorausgegangen, wir werden folgen, wenn auch in anderer Todesart.</w:t>
      </w:r>
    </w:p>
    <w:p w14:paraId="67A6530D" w14:textId="70FF4254" w:rsidR="005E6B7B" w:rsidRDefault="005E6B7B" w:rsidP="005E6B7B">
      <w:pPr>
        <w:pStyle w:val="StandardWeb"/>
      </w:pPr>
      <w:r>
        <w:t xml:space="preserve">Was der große Haufen darüber urtheilt (wenn’s niemand Anders irre macht), das würde keinen Eindruck auf mich machen; denn jener Männer Treue gegen Gott und die Menschen ist mir bekannt, und diese läßt es ihnen nicht übel ergehen. Aber wenn ich an die </w:t>
      </w:r>
      <w:r>
        <w:rPr>
          <w:rStyle w:val="Fett"/>
          <w:rFonts w:eastAsiaTheme="majorEastAsia"/>
        </w:rPr>
        <w:t>Verläumdungen</w:t>
      </w:r>
      <w:r>
        <w:t xml:space="preserve"> denke, womit die Arglosen umstrickt und beschwert werden, so schmerzt es mich nicht wenig, daß Schutzreden keine Ohren finden, Verlästerungen aber so viele. Ist denn unserer Brüder Tod an sich etwas </w:t>
      </w:r>
      <w:r>
        <w:rPr>
          <w:rStyle w:val="Fett"/>
          <w:rFonts w:eastAsiaTheme="majorEastAsia"/>
        </w:rPr>
        <w:t>Ehrwidriges</w:t>
      </w:r>
      <w:r>
        <w:t xml:space="preserve">? In der Schweiz ist es gar nichts Ungewöhnliches, daß unter dem Hauptbanner, selbst in Waffen, auch die höchsten Priester mit ausziehen. Und unser Bruder ist nicht ausgezogen als ein Feldhauptmann, sondern als ein guter Bürger und bester Hirte, der da nicht gezögert hat, mit den Seinen zu sterben. Wo hat Einer seiner Schmäher und Verkleinerer auch nur den hundertsten Theil eines so edeln Geistes! Dann ist er nicht gerade mit </w:t>
      </w:r>
      <w:r>
        <w:rPr>
          <w:rStyle w:val="Fett"/>
          <w:rFonts w:eastAsiaTheme="majorEastAsia"/>
        </w:rPr>
        <w:t>besonderer</w:t>
      </w:r>
      <w:r>
        <w:t xml:space="preserve"> Lust ausgezogen; sondern sein Ansuchen, noch eine Weile zu Hause bleiben zu dürfen, wies der Rath ab. Er hat das Unglück vorausgesehen und vorausgesagt, auch waren Solche, die ihn ungestüm fortdrängten und mitrissen, unter ihnen Verräther, die ihm Feigheit vorwarfen, wenn er zurückbliebe. Zudem war Zwingli, wie in anderen weltlichen Künsten, in dem </w:t>
      </w:r>
      <w:r>
        <w:rPr>
          <w:rStyle w:val="Fett"/>
          <w:rFonts w:eastAsiaTheme="majorEastAsia"/>
        </w:rPr>
        <w:t>Kriegswesen</w:t>
      </w:r>
      <w:r>
        <w:t xml:space="preserve"> gar nicht ungelehrt. Man sagt aus, er habe selbst von der Kanzel herab vom Frieden abgerathen; darüber wird sich aber nicht wundern, wer die Sitten der Feinde kennt, wie wenig sie Friedensbitten Gehör geben.</w:t>
      </w:r>
    </w:p>
    <w:p w14:paraId="72CCF98E" w14:textId="1F655765" w:rsidR="005E6B7B" w:rsidRDefault="005E6B7B" w:rsidP="005E6B7B">
      <w:pPr>
        <w:pStyle w:val="StandardWeb"/>
      </w:pPr>
      <w:r>
        <w:t>Noch war ihr Absagebrief im Rathe nicht verlesen, stürmten sie schon aus Hinterhalten in das Zürchergebiet und griffen an, wo man noch gar nichts gefürchtet hatte. Das ist ihre Bundestreue, die da geworden sind vom päbstlichen Gelde, und alle Bünde und Verträge der Väter verachten und mit Füßen treten! Als von mehreren Seiten her der Wunsch gestellt wurde, er möchte mit mehr Nachdruck die Regierung an ihre Pflichten mahnen, so habe ich nach unserer Freundschaft mehr als einmal ihn gerade abgemahnt, er solle sich nicht in Dinge mischen, die mit dem Evangelium wenig zu thun haben. Er schrieb mir wieder: Dir sind des Volkes Sitten nicht wohl bekannt; ich sehe ein Schwert und werde thun, was einem treuen Trabanten obliegt; unüberlegt handle ich nicht. Das sind die letzten Worte, die er mir geschrieben hat.</w:t>
      </w:r>
    </w:p>
    <w:p w14:paraId="3C8EA2A4" w14:textId="66860E38" w:rsidR="005E6B7B" w:rsidRDefault="005E6B7B" w:rsidP="005E6B7B">
      <w:pPr>
        <w:pStyle w:val="StandardWeb"/>
      </w:pPr>
      <w:r>
        <w:t>Mag sein wie es will, der Eifer zu ungemessen, zu ungestüm; warum schilt man Die nicht, welche die wuthentbrannten Fürsten haben so blutgierig wüthen machen gegen das rebellische Landvolk, von dem Viele konnten gerettet werden? Sein Wunsch ist es nie gewesen, daß die Sache zum Blutvergießen käme. Aber so war einmal seine Ueberzeugung, und sollte er auch noch so groß geirrt haben (was ich noch nicht gesagt haben möchte, obschon ich ihm nicht völlig beipflichten kann), so ist er um dessen willen doch nicht der Schlechteste der Sterblichen. Die Schlechtesten waren es auch nicht, auf die der Thurm von Siloah fiel, und deren Blut Pilatus mit ihrem Opfer vermischte. Was ist bekannter, als daß das Gericht mit dem Hause anfängt? Der Vater züchtigt die Söhne, die er liebt; wie auch die Verläumder und Lehrer der Verzweiflung die Sache auslegen mögen. Die Demüthigung unseres Sinnes und das Vertrauen auf Gott, nicht auf unsern fleischlichen Arm, verdienen, nicht für die geringsten Güter angesehen zu werden. Dieses Beides lernen die Auserwählten aus diesem Unglück. Möchten doch unsere Beschimpfer bedenken, was den Ammonitern, Palästinensern, Tyriern und Idumäern zu Theil geworden ist, nachdem sie über das verwüstete Jerusalem frohlockt hatten. – Es konnte von Jenen keine Billigkeit erlangt werden; Nothdrang, nicht Kriegslust, führte zum Kampfe. Ihre Tyrannei ist unerträglich und verloren wären wir Alle, wenn sich die Unsrigen nicht widersetzt hätten. Es handelte sich um die Sache aller evangelischen Gemeinwesen. Nun haben jene wackern Männer für Euch und für uns ihre Leiber als ein Bollwerk hingeworfen. Und hat jetzt der himmlische Vater Züchtigung über uns ergehen lassen, so sollen wir des Herrn Zorn zu tragen wissen; denn er wird nicht ewiglich zürnen. Noch ist indessen der Muth der Unsrigen nicht vollends gebrochen. Gewiß wollen die Basler mit den Zürchern und mit den Bernern von jenen keinen schimpflichen Frieden annehmen. Wir flehen zu Gott, daß er uns die Furcht vor dem Feinde benehme und seinen Frieden schenke u.s.w. –</w:t>
      </w:r>
    </w:p>
    <w:p w14:paraId="67CB3CD3" w14:textId="3C0610BB" w:rsidR="005E6B7B" w:rsidRPr="005E6B7B" w:rsidRDefault="005E6B7B" w:rsidP="005E6B7B">
      <w:pPr>
        <w:pStyle w:val="StandardWeb"/>
      </w:pPr>
      <w:r>
        <w:t>Lebet wohl! 8. November 1531.</w:t>
      </w:r>
    </w:p>
    <w:p w14:paraId="5159F403" w14:textId="552B46A3" w:rsidR="005A628B" w:rsidRDefault="005A628B">
      <w:pPr>
        <w:spacing w:after="0" w:line="240" w:lineRule="auto"/>
        <w:rPr>
          <w:lang w:eastAsia="de-DE"/>
        </w:rPr>
      </w:pPr>
      <w:r>
        <w:rPr>
          <w:lang w:eastAsia="de-DE"/>
        </w:rPr>
        <w:br w:type="page"/>
      </w:r>
    </w:p>
    <w:p w14:paraId="7841CD7A" w14:textId="15DB0328" w:rsidR="00066F22" w:rsidRDefault="005A628B" w:rsidP="005A628B">
      <w:pPr>
        <w:pStyle w:val="berschrift2"/>
        <w:rPr>
          <w:lang w:eastAsia="de-DE"/>
        </w:rPr>
      </w:pPr>
      <w:r>
        <w:rPr>
          <w:lang w:eastAsia="de-DE"/>
        </w:rPr>
        <w:t>Blarer,</w:t>
      </w:r>
      <w:r w:rsidR="005E6B7B">
        <w:rPr>
          <w:lang w:eastAsia="de-DE"/>
        </w:rPr>
        <w:t xml:space="preserve"> </w:t>
      </w:r>
      <w:r>
        <w:rPr>
          <w:lang w:eastAsia="de-DE"/>
        </w:rPr>
        <w:t>Ambrosius</w:t>
      </w:r>
    </w:p>
    <w:p w14:paraId="02740BB8" w14:textId="3606F2A7" w:rsidR="005A628B" w:rsidRDefault="005A628B" w:rsidP="005A628B">
      <w:pPr>
        <w:pStyle w:val="berschrift3"/>
        <w:rPr>
          <w:lang w:eastAsia="de-DE"/>
        </w:rPr>
      </w:pPr>
      <w:r>
        <w:t>Konstanz</w:t>
      </w:r>
      <w:r w:rsidR="005E6B7B">
        <w:t xml:space="preserve"> </w:t>
      </w:r>
      <w:r>
        <w:t>1523</w:t>
      </w:r>
      <w:r w:rsidR="005E6B7B">
        <w:t xml:space="preserve"> </w:t>
      </w:r>
      <w:r>
        <w:t>Juli</w:t>
      </w:r>
      <w:r w:rsidR="005E6B7B">
        <w:t xml:space="preserve"> </w:t>
      </w:r>
      <w:r>
        <w:t>27</w:t>
      </w:r>
    </w:p>
    <w:p w14:paraId="38F234B0" w14:textId="1A6515EA" w:rsidR="005A628B" w:rsidRDefault="005A628B" w:rsidP="005A628B">
      <w:pPr>
        <w:pStyle w:val="StandardWeb"/>
      </w:pPr>
      <w:r>
        <w:t>Ich</w:t>
      </w:r>
      <w:r w:rsidR="005E6B7B">
        <w:t xml:space="preserve"> </w:t>
      </w:r>
      <w:r>
        <w:t>selbst</w:t>
      </w:r>
      <w:r w:rsidR="005E6B7B">
        <w:t xml:space="preserve"> </w:t>
      </w:r>
      <w:r>
        <w:t>hätte</w:t>
      </w:r>
      <w:r w:rsidR="005E6B7B">
        <w:t xml:space="preserve"> </w:t>
      </w:r>
      <w:r>
        <w:t>nicht</w:t>
      </w:r>
      <w:r w:rsidR="005E6B7B">
        <w:t xml:space="preserve"> </w:t>
      </w:r>
      <w:r>
        <w:t>gewagt,</w:t>
      </w:r>
      <w:r w:rsidR="005E6B7B">
        <w:t xml:space="preserve"> </w:t>
      </w:r>
      <w:r>
        <w:t>Deine</w:t>
      </w:r>
      <w:r w:rsidR="005E6B7B">
        <w:t xml:space="preserve"> </w:t>
      </w:r>
      <w:r>
        <w:t>Studien</w:t>
      </w:r>
      <w:r w:rsidR="005E6B7B">
        <w:t xml:space="preserve"> </w:t>
      </w:r>
      <w:r>
        <w:t>zu</w:t>
      </w:r>
      <w:r w:rsidR="005E6B7B">
        <w:t xml:space="preserve"> </w:t>
      </w:r>
      <w:r>
        <w:t>stören;</w:t>
      </w:r>
      <w:r w:rsidR="005E6B7B">
        <w:t xml:space="preserve"> </w:t>
      </w:r>
      <w:r>
        <w:t>doch</w:t>
      </w:r>
      <w:r w:rsidR="005E6B7B">
        <w:t xml:space="preserve"> </w:t>
      </w:r>
      <w:r>
        <w:t>glaubten</w:t>
      </w:r>
      <w:r w:rsidR="005E6B7B">
        <w:t xml:space="preserve"> </w:t>
      </w:r>
      <w:r>
        <w:t>wir,</w:t>
      </w:r>
      <w:r w:rsidR="005E6B7B">
        <w:t xml:space="preserve"> </w:t>
      </w:r>
      <w:r>
        <w:t>es</w:t>
      </w:r>
      <w:r w:rsidR="005E6B7B">
        <w:t xml:space="preserve"> </w:t>
      </w:r>
      <w:r>
        <w:t>sei</w:t>
      </w:r>
      <w:r w:rsidR="005E6B7B">
        <w:t xml:space="preserve"> </w:t>
      </w:r>
      <w:r>
        <w:t>für</w:t>
      </w:r>
      <w:r w:rsidR="005E6B7B">
        <w:t xml:space="preserve"> </w:t>
      </w:r>
      <w:r>
        <w:t>Dich</w:t>
      </w:r>
      <w:r w:rsidR="005E6B7B">
        <w:t xml:space="preserve"> </w:t>
      </w:r>
      <w:r>
        <w:t>dieser</w:t>
      </w:r>
      <w:r w:rsidR="005E6B7B">
        <w:t xml:space="preserve"> </w:t>
      </w:r>
      <w:r>
        <w:t>Brief((Das</w:t>
      </w:r>
      <w:r w:rsidR="005E6B7B">
        <w:t xml:space="preserve"> </w:t>
      </w:r>
      <w:r>
        <w:t>Schreiben</w:t>
      </w:r>
      <w:r w:rsidR="005E6B7B">
        <w:t xml:space="preserve"> </w:t>
      </w:r>
      <w:r>
        <w:t>Fabers</w:t>
      </w:r>
      <w:r w:rsidR="005E6B7B">
        <w:t xml:space="preserve"> </w:t>
      </w:r>
      <w:r>
        <w:t>an</w:t>
      </w:r>
      <w:r w:rsidR="005E6B7B">
        <w:t xml:space="preserve"> </w:t>
      </w:r>
      <w:r>
        <w:t>einen</w:t>
      </w:r>
      <w:r w:rsidR="005E6B7B">
        <w:t xml:space="preserve"> </w:t>
      </w:r>
      <w:r>
        <w:t>Mainzer,</w:t>
      </w:r>
      <w:r w:rsidR="005E6B7B">
        <w:t xml:space="preserve"> </w:t>
      </w:r>
      <w:r>
        <w:t>an</w:t>
      </w:r>
      <w:r w:rsidR="005E6B7B">
        <w:t xml:space="preserve"> </w:t>
      </w:r>
      <w:r>
        <w:t>dessen</w:t>
      </w:r>
      <w:r w:rsidR="005E6B7B">
        <w:t xml:space="preserve"> </w:t>
      </w:r>
      <w:r>
        <w:t>Abschrift</w:t>
      </w:r>
      <w:r w:rsidR="005E6B7B">
        <w:t xml:space="preserve"> </w:t>
      </w:r>
      <w:r>
        <w:t>der</w:t>
      </w:r>
      <w:r w:rsidR="005E6B7B">
        <w:t xml:space="preserve"> </w:t>
      </w:r>
      <w:r>
        <w:t>obige</w:t>
      </w:r>
      <w:r w:rsidR="005E6B7B">
        <w:t xml:space="preserve"> </w:t>
      </w:r>
      <w:r>
        <w:t>Brief</w:t>
      </w:r>
      <w:r w:rsidR="005E6B7B">
        <w:t xml:space="preserve"> </w:t>
      </w:r>
      <w:r>
        <w:t>anschließt,</w:t>
      </w:r>
      <w:r w:rsidR="005E6B7B">
        <w:t xml:space="preserve"> </w:t>
      </w:r>
      <w:r>
        <w:t>ist</w:t>
      </w:r>
      <w:r w:rsidR="005E6B7B">
        <w:t xml:space="preserve"> </w:t>
      </w:r>
      <w:r>
        <w:t>datiert</w:t>
      </w:r>
      <w:r w:rsidR="005E6B7B">
        <w:t xml:space="preserve"> </w:t>
      </w:r>
      <w:r>
        <w:t>Constantiae</w:t>
      </w:r>
      <w:r w:rsidR="005E6B7B">
        <w:t xml:space="preserve"> </w:t>
      </w:r>
      <w:r>
        <w:t>3.</w:t>
      </w:r>
      <w:r w:rsidR="005E6B7B">
        <w:t xml:space="preserve"> </w:t>
      </w:r>
      <w:r>
        <w:t>Iunii</w:t>
      </w:r>
      <w:r w:rsidR="005E6B7B">
        <w:t xml:space="preserve"> </w:t>
      </w:r>
      <w:r>
        <w:t>anno</w:t>
      </w:r>
      <w:r w:rsidR="005E6B7B">
        <w:t xml:space="preserve"> </w:t>
      </w:r>
      <w:r>
        <w:t>xxiij</w:t>
      </w:r>
      <w:r w:rsidR="005E6B7B">
        <w:t xml:space="preserve"> </w:t>
      </w:r>
      <w:r>
        <w:t>und</w:t>
      </w:r>
      <w:r w:rsidR="005E6B7B">
        <w:t xml:space="preserve"> </w:t>
      </w:r>
      <w:r>
        <w:t>handelt</w:t>
      </w:r>
      <w:r w:rsidR="005E6B7B">
        <w:t xml:space="preserve"> </w:t>
      </w:r>
      <w:r>
        <w:t>hauptsächlich</w:t>
      </w:r>
      <w:r w:rsidR="005E6B7B">
        <w:t xml:space="preserve"> </w:t>
      </w:r>
      <w:r>
        <w:t>von</w:t>
      </w:r>
      <w:r w:rsidR="005E6B7B">
        <w:t xml:space="preserve"> </w:t>
      </w:r>
      <w:r>
        <w:t>einer</w:t>
      </w:r>
      <w:r w:rsidR="005E6B7B">
        <w:t xml:space="preserve"> </w:t>
      </w:r>
      <w:r>
        <w:t>Schrift</w:t>
      </w:r>
      <w:r w:rsidR="005E6B7B">
        <w:t xml:space="preserve"> </w:t>
      </w:r>
      <w:r>
        <w:t>gegen</w:t>
      </w:r>
      <w:r w:rsidR="005E6B7B">
        <w:t xml:space="preserve"> </w:t>
      </w:r>
      <w:r>
        <w:t>Luther,</w:t>
      </w:r>
      <w:r w:rsidR="005E6B7B">
        <w:t xml:space="preserve"> </w:t>
      </w:r>
      <w:r>
        <w:t>die</w:t>
      </w:r>
      <w:r w:rsidR="005E6B7B">
        <w:t xml:space="preserve"> </w:t>
      </w:r>
      <w:r>
        <w:t>Faber</w:t>
      </w:r>
      <w:r w:rsidR="005E6B7B">
        <w:t xml:space="preserve"> </w:t>
      </w:r>
      <w:r>
        <w:t>eben</w:t>
      </w:r>
      <w:r w:rsidR="005E6B7B">
        <w:t xml:space="preserve"> </w:t>
      </w:r>
      <w:r>
        <w:t>vorbereitete;</w:t>
      </w:r>
      <w:r w:rsidR="005E6B7B">
        <w:t xml:space="preserve"> </w:t>
      </w:r>
      <w:r>
        <w:t>gegen</w:t>
      </w:r>
      <w:r w:rsidR="005E6B7B">
        <w:t xml:space="preserve"> </w:t>
      </w:r>
      <w:r>
        <w:t>Schluß</w:t>
      </w:r>
      <w:r w:rsidR="005E6B7B">
        <w:t xml:space="preserve"> </w:t>
      </w:r>
      <w:r>
        <w:t>gibt</w:t>
      </w:r>
      <w:r w:rsidR="005E6B7B">
        <w:t xml:space="preserve"> </w:t>
      </w:r>
      <w:r>
        <w:t>er</w:t>
      </w:r>
      <w:r w:rsidR="005E6B7B">
        <w:t xml:space="preserve"> </w:t>
      </w:r>
      <w:r>
        <w:t>die</w:t>
      </w:r>
      <w:r w:rsidR="005E6B7B">
        <w:t xml:space="preserve"> </w:t>
      </w:r>
      <w:r>
        <w:t>Absicht</w:t>
      </w:r>
      <w:r w:rsidR="005E6B7B">
        <w:t xml:space="preserve"> </w:t>
      </w:r>
      <w:r>
        <w:t>kund,</w:t>
      </w:r>
      <w:r w:rsidR="005E6B7B">
        <w:t xml:space="preserve"> </w:t>
      </w:r>
      <w:r>
        <w:t>gegen</w:t>
      </w:r>
      <w:r w:rsidR="005E6B7B">
        <w:t xml:space="preserve"> </w:t>
      </w:r>
      <w:r>
        <w:t>Zwingli</w:t>
      </w:r>
      <w:r w:rsidR="005E6B7B">
        <w:t xml:space="preserve"> </w:t>
      </w:r>
      <w:r>
        <w:t>eine</w:t>
      </w:r>
      <w:r w:rsidR="005E6B7B">
        <w:t xml:space="preserve"> </w:t>
      </w:r>
      <w:r>
        <w:t>Schrift</w:t>
      </w:r>
      <w:r w:rsidR="005E6B7B">
        <w:t xml:space="preserve"> </w:t>
      </w:r>
      <w:r>
        <w:t>herauszugeben</w:t>
      </w:r>
      <w:r w:rsidR="005E6B7B">
        <w:t xml:space="preserve"> </w:t>
      </w:r>
      <w:r>
        <w:t>mit</w:t>
      </w:r>
      <w:r w:rsidR="005E6B7B">
        <w:t xml:space="preserve"> </w:t>
      </w:r>
      <w:r>
        <w:t>dem</w:t>
      </w:r>
      <w:r w:rsidR="005E6B7B">
        <w:t xml:space="preserve"> </w:t>
      </w:r>
      <w:r>
        <w:t>Nachweis,</w:t>
      </w:r>
      <w:r w:rsidR="005E6B7B">
        <w:t xml:space="preserve"> </w:t>
      </w:r>
      <w:r>
        <w:t>daß</w:t>
      </w:r>
      <w:r w:rsidR="005E6B7B">
        <w:t xml:space="preserve"> </w:t>
      </w:r>
      <w:r>
        <w:t>die</w:t>
      </w:r>
      <w:r w:rsidR="005E6B7B">
        <w:t xml:space="preserve"> </w:t>
      </w:r>
      <w:r>
        <w:t>Messe</w:t>
      </w:r>
      <w:r w:rsidR="005E6B7B">
        <w:t xml:space="preserve"> </w:t>
      </w:r>
      <w:r>
        <w:t>ein</w:t>
      </w:r>
      <w:r w:rsidR="005E6B7B">
        <w:t xml:space="preserve"> </w:t>
      </w:r>
      <w:r>
        <w:t>Opfer</w:t>
      </w:r>
      <w:r w:rsidR="005E6B7B">
        <w:t xml:space="preserve"> </w:t>
      </w:r>
      <w:r>
        <w:t>sei.))</w:t>
      </w:r>
      <w:r w:rsidR="005E6B7B">
        <w:t xml:space="preserve"> </w:t>
      </w:r>
      <w:r>
        <w:t>von</w:t>
      </w:r>
      <w:r w:rsidR="005E6B7B">
        <w:t xml:space="preserve"> </w:t>
      </w:r>
      <w:r>
        <w:t>Wert,</w:t>
      </w:r>
      <w:r w:rsidR="005E6B7B">
        <w:t xml:space="preserve"> </w:t>
      </w:r>
      <w:r>
        <w:t>von</w:t>
      </w:r>
      <w:r w:rsidR="005E6B7B">
        <w:t xml:space="preserve"> </w:t>
      </w:r>
      <w:r>
        <w:t>dem</w:t>
      </w:r>
      <w:r w:rsidR="005E6B7B">
        <w:t xml:space="preserve"> </w:t>
      </w:r>
      <w:r>
        <w:t>ich</w:t>
      </w:r>
      <w:r w:rsidR="005E6B7B">
        <w:t xml:space="preserve"> </w:t>
      </w:r>
      <w:r>
        <w:t>Dir</w:t>
      </w:r>
      <w:r w:rsidR="005E6B7B">
        <w:t xml:space="preserve"> </w:t>
      </w:r>
      <w:r>
        <w:t>auf</w:t>
      </w:r>
      <w:r w:rsidR="005E6B7B">
        <w:t xml:space="preserve"> </w:t>
      </w:r>
      <w:r>
        <w:t>Menlishofers</w:t>
      </w:r>
      <w:r w:rsidR="005E6B7B">
        <w:t xml:space="preserve"> </w:t>
      </w:r>
      <w:r>
        <w:t>Zureden</w:t>
      </w:r>
      <w:r w:rsidR="005E6B7B">
        <w:t xml:space="preserve"> </w:t>
      </w:r>
      <w:r>
        <w:t>eine</w:t>
      </w:r>
      <w:r w:rsidR="005E6B7B">
        <w:t xml:space="preserve"> </w:t>
      </w:r>
      <w:r>
        <w:t>Abschrift</w:t>
      </w:r>
      <w:r w:rsidR="005E6B7B">
        <w:t xml:space="preserve"> </w:t>
      </w:r>
      <w:r>
        <w:t>sende.</w:t>
      </w:r>
      <w:r w:rsidR="005E6B7B">
        <w:t xml:space="preserve"> </w:t>
      </w:r>
      <w:r>
        <w:t>Du</w:t>
      </w:r>
      <w:r w:rsidR="005E6B7B">
        <w:t xml:space="preserve"> </w:t>
      </w:r>
      <w:r>
        <w:t>kannst</w:t>
      </w:r>
      <w:r w:rsidR="005E6B7B">
        <w:t xml:space="preserve"> </w:t>
      </w:r>
      <w:r>
        <w:t>daraus</w:t>
      </w:r>
      <w:r w:rsidR="005E6B7B">
        <w:t xml:space="preserve"> </w:t>
      </w:r>
      <w:r>
        <w:t>die</w:t>
      </w:r>
      <w:r w:rsidR="005E6B7B">
        <w:t xml:space="preserve"> </w:t>
      </w:r>
      <w:r>
        <w:t>großartigen</w:t>
      </w:r>
      <w:r w:rsidR="005E6B7B">
        <w:t xml:space="preserve"> </w:t>
      </w:r>
      <w:r>
        <w:t>Anstrengungen</w:t>
      </w:r>
      <w:r w:rsidR="005E6B7B">
        <w:t xml:space="preserve"> </w:t>
      </w:r>
      <w:r>
        <w:t>Roms</w:t>
      </w:r>
      <w:r w:rsidR="005E6B7B">
        <w:t xml:space="preserve"> </w:t>
      </w:r>
      <w:r>
        <w:t>ersehen,</w:t>
      </w:r>
      <w:r w:rsidR="005E6B7B">
        <w:t xml:space="preserve"> </w:t>
      </w:r>
      <w:r>
        <w:t>würdig</w:t>
      </w:r>
      <w:r w:rsidR="005E6B7B">
        <w:t xml:space="preserve"> </w:t>
      </w:r>
      <w:r>
        <w:t>Fabers,</w:t>
      </w:r>
      <w:r w:rsidR="005E6B7B">
        <w:t xml:space="preserve"> </w:t>
      </w:r>
      <w:r>
        <w:t>der</w:t>
      </w:r>
      <w:r w:rsidR="005E6B7B">
        <w:t xml:space="preserve"> </w:t>
      </w:r>
      <w:r>
        <w:t>schon</w:t>
      </w:r>
      <w:r w:rsidR="005E6B7B">
        <w:t xml:space="preserve"> </w:t>
      </w:r>
      <w:r>
        <w:t>mehreres</w:t>
      </w:r>
      <w:r w:rsidR="005E6B7B">
        <w:t xml:space="preserve"> </w:t>
      </w:r>
      <w:r>
        <w:t>mit</w:t>
      </w:r>
      <w:r w:rsidR="005E6B7B">
        <w:t xml:space="preserve"> </w:t>
      </w:r>
      <w:r>
        <w:t>wenig</w:t>
      </w:r>
      <w:r w:rsidR="005E6B7B">
        <w:t xml:space="preserve"> </w:t>
      </w:r>
      <w:r>
        <w:t>Glück</w:t>
      </w:r>
      <w:r w:rsidR="005E6B7B">
        <w:t xml:space="preserve"> </w:t>
      </w:r>
      <w:r>
        <w:t>hervorgebracht</w:t>
      </w:r>
      <w:r w:rsidR="005E6B7B">
        <w:t xml:space="preserve"> </w:t>
      </w:r>
      <w:r>
        <w:t>hat</w:t>
      </w:r>
      <w:r w:rsidR="005E6B7B">
        <w:t xml:space="preserve"> </w:t>
      </w:r>
      <w:r>
        <w:t>und</w:t>
      </w:r>
      <w:r w:rsidR="005E6B7B">
        <w:t xml:space="preserve"> </w:t>
      </w:r>
      <w:r>
        <w:t>noch</w:t>
      </w:r>
      <w:r w:rsidR="005E6B7B">
        <w:t xml:space="preserve"> </w:t>
      </w:r>
      <w:r>
        <w:t>viel</w:t>
      </w:r>
      <w:r w:rsidR="005E6B7B">
        <w:t xml:space="preserve"> </w:t>
      </w:r>
      <w:r>
        <w:t>dem</w:t>
      </w:r>
      <w:r w:rsidR="005E6B7B">
        <w:t xml:space="preserve"> </w:t>
      </w:r>
      <w:r>
        <w:t>Erdkreis</w:t>
      </w:r>
      <w:r w:rsidR="005E6B7B">
        <w:t xml:space="preserve"> </w:t>
      </w:r>
      <w:r>
        <w:t>verspricht.</w:t>
      </w:r>
      <w:r w:rsidR="005E6B7B">
        <w:t xml:space="preserve"> </w:t>
      </w:r>
      <w:r>
        <w:t>Fürwahr,</w:t>
      </w:r>
      <w:r w:rsidR="005E6B7B">
        <w:t xml:space="preserve"> </w:t>
      </w:r>
      <w:r>
        <w:t>mir</w:t>
      </w:r>
      <w:r w:rsidR="005E6B7B">
        <w:t xml:space="preserve"> </w:t>
      </w:r>
      <w:r>
        <w:t>tut</w:t>
      </w:r>
      <w:r w:rsidR="005E6B7B">
        <w:t xml:space="preserve"> </w:t>
      </w:r>
      <w:r>
        <w:t>der</w:t>
      </w:r>
      <w:r w:rsidR="005E6B7B">
        <w:t xml:space="preserve"> </w:t>
      </w:r>
      <w:r>
        <w:t>arme</w:t>
      </w:r>
      <w:r w:rsidR="005E6B7B">
        <w:t xml:space="preserve"> </w:t>
      </w:r>
      <w:r>
        <w:t>Mann</w:t>
      </w:r>
      <w:r w:rsidR="005E6B7B">
        <w:t xml:space="preserve"> </w:t>
      </w:r>
      <w:r>
        <w:t>leid,</w:t>
      </w:r>
      <w:r w:rsidR="005E6B7B">
        <w:t xml:space="preserve"> </w:t>
      </w:r>
      <w:r>
        <w:t>um</w:t>
      </w:r>
      <w:r w:rsidR="005E6B7B">
        <w:t xml:space="preserve"> </w:t>
      </w:r>
      <w:r>
        <w:t>so</w:t>
      </w:r>
      <w:r w:rsidR="005E6B7B">
        <w:t xml:space="preserve"> </w:t>
      </w:r>
      <w:r>
        <w:t>mehr</w:t>
      </w:r>
      <w:r w:rsidR="005E6B7B">
        <w:t xml:space="preserve"> </w:t>
      </w:r>
      <w:r>
        <w:t>als</w:t>
      </w:r>
      <w:r w:rsidR="005E6B7B">
        <w:t xml:space="preserve"> </w:t>
      </w:r>
      <w:r>
        <w:t>er</w:t>
      </w:r>
      <w:r w:rsidR="005E6B7B">
        <w:t xml:space="preserve"> </w:t>
      </w:r>
      <w:r>
        <w:t>sein</w:t>
      </w:r>
      <w:r w:rsidR="005E6B7B">
        <w:t xml:space="preserve"> </w:t>
      </w:r>
      <w:r>
        <w:t>Elend</w:t>
      </w:r>
      <w:r w:rsidR="005E6B7B">
        <w:t xml:space="preserve"> </w:t>
      </w:r>
      <w:r>
        <w:t>nicht</w:t>
      </w:r>
      <w:r w:rsidR="005E6B7B">
        <w:t xml:space="preserve"> </w:t>
      </w:r>
      <w:r>
        <w:t>erkennt,</w:t>
      </w:r>
      <w:r w:rsidR="005E6B7B">
        <w:t xml:space="preserve"> </w:t>
      </w:r>
      <w:r>
        <w:t>und</w:t>
      </w:r>
      <w:r w:rsidR="005E6B7B">
        <w:t xml:space="preserve"> </w:t>
      </w:r>
      <w:r>
        <w:t>wir</w:t>
      </w:r>
      <w:r w:rsidR="005E6B7B">
        <w:t xml:space="preserve"> </w:t>
      </w:r>
      <w:r>
        <w:t>wollen</w:t>
      </w:r>
      <w:r w:rsidR="005E6B7B">
        <w:t xml:space="preserve"> </w:t>
      </w:r>
      <w:r>
        <w:t>ihm</w:t>
      </w:r>
      <w:r w:rsidR="005E6B7B">
        <w:t xml:space="preserve"> </w:t>
      </w:r>
      <w:r>
        <w:t>bessere</w:t>
      </w:r>
      <w:r w:rsidR="005E6B7B">
        <w:t xml:space="preserve"> </w:t>
      </w:r>
      <w:r>
        <w:t>Einsicht</w:t>
      </w:r>
      <w:r w:rsidR="005E6B7B">
        <w:t xml:space="preserve"> </w:t>
      </w:r>
      <w:r>
        <w:t>wünschen,</w:t>
      </w:r>
      <w:r w:rsidR="005E6B7B">
        <w:t xml:space="preserve"> </w:t>
      </w:r>
      <w:r>
        <w:t>obwohl</w:t>
      </w:r>
      <w:r w:rsidR="005E6B7B">
        <w:t xml:space="preserve"> </w:t>
      </w:r>
      <w:r>
        <w:t>eine</w:t>
      </w:r>
      <w:r w:rsidR="005E6B7B">
        <w:t xml:space="preserve"> </w:t>
      </w:r>
      <w:r>
        <w:t>Umkehr</w:t>
      </w:r>
      <w:r w:rsidR="005E6B7B">
        <w:t xml:space="preserve"> </w:t>
      </w:r>
      <w:r>
        <w:t>bei</w:t>
      </w:r>
      <w:r w:rsidR="005E6B7B">
        <w:t xml:space="preserve"> </w:t>
      </w:r>
      <w:r>
        <w:t>seinem</w:t>
      </w:r>
      <w:r w:rsidR="005E6B7B">
        <w:t xml:space="preserve"> </w:t>
      </w:r>
      <w:r>
        <w:t>Starrsinn</w:t>
      </w:r>
      <w:r w:rsidR="005E6B7B">
        <w:t xml:space="preserve"> </w:t>
      </w:r>
      <w:r>
        <w:t>kaum</w:t>
      </w:r>
      <w:r w:rsidR="005E6B7B">
        <w:t xml:space="preserve"> </w:t>
      </w:r>
      <w:r>
        <w:t>zu</w:t>
      </w:r>
      <w:r w:rsidR="005E6B7B">
        <w:t xml:space="preserve"> </w:t>
      </w:r>
      <w:r>
        <w:t>hoffen</w:t>
      </w:r>
      <w:r w:rsidR="005E6B7B">
        <w:t xml:space="preserve"> </w:t>
      </w:r>
      <w:r>
        <w:t>ist.</w:t>
      </w:r>
      <w:r w:rsidR="005E6B7B">
        <w:t xml:space="preserve"> </w:t>
      </w:r>
      <w:r>
        <w:t>Du</w:t>
      </w:r>
      <w:r w:rsidR="005E6B7B">
        <w:t xml:space="preserve"> </w:t>
      </w:r>
      <w:r>
        <w:t>aber</w:t>
      </w:r>
      <w:r w:rsidR="005E6B7B">
        <w:t xml:space="preserve"> </w:t>
      </w:r>
      <w:r>
        <w:t>fahre</w:t>
      </w:r>
      <w:r w:rsidR="005E6B7B">
        <w:t xml:space="preserve"> </w:t>
      </w:r>
      <w:r>
        <w:t>fort,</w:t>
      </w:r>
      <w:r w:rsidR="005E6B7B">
        <w:t xml:space="preserve"> </w:t>
      </w:r>
      <w:r>
        <w:t>die</w:t>
      </w:r>
      <w:r w:rsidR="005E6B7B">
        <w:t xml:space="preserve"> </w:t>
      </w:r>
      <w:r>
        <w:t>Lehre</w:t>
      </w:r>
      <w:r w:rsidR="005E6B7B">
        <w:t xml:space="preserve"> </w:t>
      </w:r>
      <w:r>
        <w:t>Christi</w:t>
      </w:r>
      <w:r w:rsidR="005E6B7B">
        <w:t xml:space="preserve"> </w:t>
      </w:r>
      <w:r>
        <w:t>gegen</w:t>
      </w:r>
      <w:r w:rsidR="005E6B7B">
        <w:t xml:space="preserve"> </w:t>
      </w:r>
      <w:r>
        <w:t>die</w:t>
      </w:r>
      <w:r w:rsidR="005E6B7B">
        <w:t xml:space="preserve"> </w:t>
      </w:r>
      <w:r>
        <w:t>Antichristen</w:t>
      </w:r>
      <w:r w:rsidR="005E6B7B">
        <w:t xml:space="preserve"> </w:t>
      </w:r>
      <w:r>
        <w:t>zu</w:t>
      </w:r>
      <w:r w:rsidR="005E6B7B">
        <w:t xml:space="preserve"> </w:t>
      </w:r>
      <w:r>
        <w:t>verteidigen</w:t>
      </w:r>
      <w:r w:rsidR="005E6B7B">
        <w:t xml:space="preserve"> </w:t>
      </w:r>
      <w:r>
        <w:t>mit</w:t>
      </w:r>
      <w:r w:rsidR="005E6B7B">
        <w:t xml:space="preserve"> </w:t>
      </w:r>
      <w:r>
        <w:t>Gottes</w:t>
      </w:r>
      <w:r w:rsidR="005E6B7B">
        <w:t xml:space="preserve"> </w:t>
      </w:r>
      <w:r>
        <w:t>Beistand.</w:t>
      </w:r>
      <w:r w:rsidR="005E6B7B">
        <w:t xml:space="preserve"> </w:t>
      </w:r>
      <w:r>
        <w:t>Was</w:t>
      </w:r>
      <w:r w:rsidR="005E6B7B">
        <w:t xml:space="preserve"> </w:t>
      </w:r>
      <w:r>
        <w:t>wir</w:t>
      </w:r>
      <w:r w:rsidR="005E6B7B">
        <w:t xml:space="preserve"> </w:t>
      </w:r>
      <w:r>
        <w:t>weiter</w:t>
      </w:r>
      <w:r w:rsidR="005E6B7B">
        <w:t xml:space="preserve"> </w:t>
      </w:r>
      <w:r>
        <w:t>von</w:t>
      </w:r>
      <w:r w:rsidR="005E6B7B">
        <w:t xml:space="preserve"> </w:t>
      </w:r>
      <w:r>
        <w:t>Fabers</w:t>
      </w:r>
      <w:r w:rsidR="005E6B7B">
        <w:t xml:space="preserve"> </w:t>
      </w:r>
      <w:r>
        <w:t>Bestrebungen,</w:t>
      </w:r>
      <w:r w:rsidR="005E6B7B">
        <w:t xml:space="preserve"> </w:t>
      </w:r>
      <w:r>
        <w:t>zumal</w:t>
      </w:r>
      <w:r w:rsidR="005E6B7B">
        <w:t xml:space="preserve"> </w:t>
      </w:r>
      <w:r>
        <w:t>gegen</w:t>
      </w:r>
      <w:r w:rsidR="005E6B7B">
        <w:t xml:space="preserve"> </w:t>
      </w:r>
      <w:r>
        <w:t>Dich,</w:t>
      </w:r>
      <w:r w:rsidR="005E6B7B">
        <w:t xml:space="preserve"> </w:t>
      </w:r>
      <w:r>
        <w:t>erfahren,</w:t>
      </w:r>
      <w:r w:rsidR="005E6B7B">
        <w:t xml:space="preserve"> </w:t>
      </w:r>
      <w:r>
        <w:t>werden</w:t>
      </w:r>
      <w:r w:rsidR="005E6B7B">
        <w:t xml:space="preserve"> </w:t>
      </w:r>
      <w:r>
        <w:t>wir</w:t>
      </w:r>
      <w:r w:rsidR="005E6B7B">
        <w:t xml:space="preserve"> </w:t>
      </w:r>
      <w:r>
        <w:t>mitteilen.</w:t>
      </w:r>
      <w:r w:rsidR="005E6B7B">
        <w:t xml:space="preserve"> Lebe </w:t>
      </w:r>
      <w:r>
        <w:t>wohl</w:t>
      </w:r>
      <w:r w:rsidR="005E6B7B">
        <w:t xml:space="preserve"> </w:t>
      </w:r>
      <w:r>
        <w:t>und</w:t>
      </w:r>
      <w:r w:rsidR="005E6B7B">
        <w:t xml:space="preserve"> </w:t>
      </w:r>
      <w:r>
        <w:t>sende,</w:t>
      </w:r>
      <w:r w:rsidR="005E6B7B">
        <w:t xml:space="preserve"> </w:t>
      </w:r>
      <w:r>
        <w:t>wenn</w:t>
      </w:r>
      <w:r w:rsidR="005E6B7B">
        <w:t xml:space="preserve"> </w:t>
      </w:r>
      <w:r>
        <w:t>es</w:t>
      </w:r>
      <w:r w:rsidR="005E6B7B">
        <w:t xml:space="preserve"> </w:t>
      </w:r>
      <w:r>
        <w:t>Dir</w:t>
      </w:r>
      <w:r w:rsidR="005E6B7B">
        <w:t xml:space="preserve"> </w:t>
      </w:r>
      <w:r>
        <w:t>nicht</w:t>
      </w:r>
      <w:r w:rsidR="005E6B7B">
        <w:t xml:space="preserve"> </w:t>
      </w:r>
      <w:r>
        <w:t>lästig</w:t>
      </w:r>
      <w:r w:rsidR="005E6B7B">
        <w:t xml:space="preserve"> </w:t>
      </w:r>
      <w:r>
        <w:t>ist,</w:t>
      </w:r>
      <w:r w:rsidR="005E6B7B">
        <w:t xml:space="preserve"> </w:t>
      </w:r>
      <w:r>
        <w:t>auch</w:t>
      </w:r>
      <w:r w:rsidR="005E6B7B">
        <w:t xml:space="preserve"> </w:t>
      </w:r>
      <w:r>
        <w:t>uns</w:t>
      </w:r>
      <w:r w:rsidR="005E6B7B">
        <w:t xml:space="preserve"> </w:t>
      </w:r>
      <w:r>
        <w:t>einen</w:t>
      </w:r>
      <w:r w:rsidR="005E6B7B">
        <w:t xml:space="preserve"> </w:t>
      </w:r>
      <w:r>
        <w:t>Gruß.</w:t>
      </w:r>
      <w:r w:rsidR="005E6B7B">
        <w:t xml:space="preserve"> </w:t>
      </w:r>
      <w:r>
        <w:t>Empfiehl</w:t>
      </w:r>
      <w:r w:rsidR="005E6B7B">
        <w:t xml:space="preserve"> </w:t>
      </w:r>
      <w:r>
        <w:t>mich</w:t>
      </w:r>
      <w:r w:rsidR="005E6B7B">
        <w:t xml:space="preserve"> </w:t>
      </w:r>
      <w:r>
        <w:t>Hutten,</w:t>
      </w:r>
      <w:r w:rsidR="005E6B7B">
        <w:t xml:space="preserve"> </w:t>
      </w:r>
      <w:r>
        <w:t>dessen</w:t>
      </w:r>
      <w:r w:rsidR="005E6B7B">
        <w:t xml:space="preserve"> </w:t>
      </w:r>
      <w:r>
        <w:t>Herausforderung</w:t>
      </w:r>
      <w:r w:rsidR="005E6B7B">
        <w:t xml:space="preserve"> </w:t>
      </w:r>
      <w:r>
        <w:t>an</w:t>
      </w:r>
      <w:r w:rsidR="005E6B7B">
        <w:t xml:space="preserve"> </w:t>
      </w:r>
      <w:r>
        <w:t>Erasmus,</w:t>
      </w:r>
      <w:r w:rsidR="005E6B7B">
        <w:t xml:space="preserve"> </w:t>
      </w:r>
      <w:r>
        <w:t>wenn</w:t>
      </w:r>
      <w:r w:rsidR="005E6B7B">
        <w:t xml:space="preserve"> </w:t>
      </w:r>
      <w:r>
        <w:t>je</w:t>
      </w:r>
      <w:r w:rsidR="005E6B7B">
        <w:t xml:space="preserve"> </w:t>
      </w:r>
      <w:r>
        <w:t>etwas,</w:t>
      </w:r>
      <w:r w:rsidR="005E6B7B">
        <w:t xml:space="preserve"> </w:t>
      </w:r>
      <w:r>
        <w:t>uns</w:t>
      </w:r>
      <w:r w:rsidR="005E6B7B">
        <w:t xml:space="preserve"> </w:t>
      </w:r>
      <w:r>
        <w:t>seine</w:t>
      </w:r>
      <w:r w:rsidR="005E6B7B">
        <w:t xml:space="preserve"> </w:t>
      </w:r>
      <w:r>
        <w:t>echte</w:t>
      </w:r>
      <w:r w:rsidR="005E6B7B">
        <w:t xml:space="preserve"> </w:t>
      </w:r>
      <w:r>
        <w:t>Gesinnung</w:t>
      </w:r>
      <w:r w:rsidR="005E6B7B">
        <w:t xml:space="preserve"> </w:t>
      </w:r>
      <w:r>
        <w:t>wiedergibt,</w:t>
      </w:r>
      <w:r w:rsidR="005E6B7B">
        <w:t xml:space="preserve"> sodass </w:t>
      </w:r>
      <w:r>
        <w:t>wir</w:t>
      </w:r>
      <w:r w:rsidR="005E6B7B">
        <w:t xml:space="preserve"> </w:t>
      </w:r>
      <w:r>
        <w:t>die</w:t>
      </w:r>
      <w:r w:rsidR="005E6B7B">
        <w:t xml:space="preserve"> </w:t>
      </w:r>
      <w:r>
        <w:t>schwache</w:t>
      </w:r>
      <w:r w:rsidR="005E6B7B">
        <w:t xml:space="preserve"> </w:t>
      </w:r>
      <w:r>
        <w:t>Gesundheit</w:t>
      </w:r>
      <w:r w:rsidR="005E6B7B">
        <w:t xml:space="preserve"> </w:t>
      </w:r>
      <w:r>
        <w:t>des</w:t>
      </w:r>
      <w:r w:rsidR="005E6B7B">
        <w:t xml:space="preserve"> </w:t>
      </w:r>
      <w:r>
        <w:t>wahrhaft</w:t>
      </w:r>
      <w:r w:rsidR="005E6B7B">
        <w:t xml:space="preserve"> </w:t>
      </w:r>
      <w:r>
        <w:t>christlichen</w:t>
      </w:r>
      <w:r w:rsidR="005E6B7B">
        <w:t xml:space="preserve"> </w:t>
      </w:r>
      <w:r>
        <w:t>Mannes</w:t>
      </w:r>
      <w:r w:rsidR="005E6B7B">
        <w:t xml:space="preserve"> </w:t>
      </w:r>
      <w:r>
        <w:t>tief</w:t>
      </w:r>
      <w:r w:rsidR="005E6B7B">
        <w:t xml:space="preserve"> </w:t>
      </w:r>
      <w:r>
        <w:t>bedauern.</w:t>
      </w:r>
      <w:r w:rsidR="005E6B7B">
        <w:t xml:space="preserve"> </w:t>
      </w:r>
      <w:r>
        <w:t>Grüße</w:t>
      </w:r>
      <w:r w:rsidR="005E6B7B">
        <w:t xml:space="preserve"> </w:t>
      </w:r>
      <w:r>
        <w:t>Magister</w:t>
      </w:r>
      <w:r w:rsidR="005E6B7B">
        <w:t xml:space="preserve"> </w:t>
      </w:r>
      <w:r>
        <w:t>Erasmus,</w:t>
      </w:r>
      <w:r w:rsidR="005E6B7B">
        <w:t xml:space="preserve"> </w:t>
      </w:r>
      <w:r>
        <w:t>Urban</w:t>
      </w:r>
      <w:r w:rsidR="005E6B7B">
        <w:t xml:space="preserve"> </w:t>
      </w:r>
      <w:r>
        <w:t>von</w:t>
      </w:r>
      <w:r w:rsidR="005E6B7B">
        <w:t xml:space="preserve"> </w:t>
      </w:r>
      <w:r>
        <w:t>Fislisbach</w:t>
      </w:r>
      <w:r w:rsidR="005E6B7B">
        <w:t xml:space="preserve"> </w:t>
      </w:r>
      <w:r>
        <w:t>und</w:t>
      </w:r>
      <w:r w:rsidR="005E6B7B">
        <w:t xml:space="preserve"> </w:t>
      </w:r>
      <w:r>
        <w:t>Magister</w:t>
      </w:r>
      <w:r w:rsidR="005E6B7B">
        <w:t xml:space="preserve"> </w:t>
      </w:r>
      <w:r>
        <w:t>Gregorius</w:t>
      </w:r>
      <w:r w:rsidR="005E6B7B">
        <w:t xml:space="preserve"> </w:t>
      </w:r>
      <w:r>
        <w:t>Mangold</w:t>
      </w:r>
      <w:r w:rsidR="005E6B7B">
        <w:t xml:space="preserve"> </w:t>
      </w:r>
      <w:r>
        <w:t>samt</w:t>
      </w:r>
      <w:r w:rsidR="005E6B7B">
        <w:t xml:space="preserve"> </w:t>
      </w:r>
      <w:r>
        <w:t>Eurer</w:t>
      </w:r>
      <w:r w:rsidR="005E6B7B">
        <w:t xml:space="preserve"> </w:t>
      </w:r>
      <w:r>
        <w:t>ganzen</w:t>
      </w:r>
      <w:r w:rsidR="005E6B7B">
        <w:t xml:space="preserve"> </w:t>
      </w:r>
      <w:r>
        <w:t>Kirche.</w:t>
      </w:r>
      <w:r w:rsidR="005E6B7B">
        <w:t xml:space="preserve"> </w:t>
      </w:r>
      <w:r>
        <w:t>Unsere</w:t>
      </w:r>
      <w:r w:rsidR="005E6B7B">
        <w:t xml:space="preserve"> </w:t>
      </w:r>
      <w:r>
        <w:t>Vettern</w:t>
      </w:r>
      <w:r w:rsidR="005E6B7B">
        <w:t xml:space="preserve"> </w:t>
      </w:r>
      <w:r>
        <w:t>Zwick,</w:t>
      </w:r>
      <w:r w:rsidR="005E6B7B">
        <w:t xml:space="preserve"> </w:t>
      </w:r>
      <w:r>
        <w:t>deren</w:t>
      </w:r>
      <w:r w:rsidR="005E6B7B">
        <w:t xml:space="preserve"> </w:t>
      </w:r>
      <w:r>
        <w:t>einer</w:t>
      </w:r>
      <w:r w:rsidR="005E6B7B">
        <w:t xml:space="preserve"> </w:t>
      </w:r>
      <w:r>
        <w:t>Dir</w:t>
      </w:r>
      <w:r w:rsidR="005E6B7B">
        <w:t xml:space="preserve"> </w:t>
      </w:r>
      <w:r>
        <w:t>sein</w:t>
      </w:r>
      <w:r w:rsidR="005E6B7B">
        <w:t xml:space="preserve"> </w:t>
      </w:r>
      <w:r>
        <w:t>Mißgeschick</w:t>
      </w:r>
      <w:r w:rsidR="005E6B7B">
        <w:t xml:space="preserve"> </w:t>
      </w:r>
      <w:r>
        <w:t>schreiben</w:t>
      </w:r>
      <w:r w:rsidR="005E6B7B">
        <w:t xml:space="preserve"> </w:t>
      </w:r>
      <w:r>
        <w:t>will,</w:t>
      </w:r>
      <w:r w:rsidR="005E6B7B">
        <w:t xml:space="preserve"> </w:t>
      </w:r>
      <w:r>
        <w:t>lassen</w:t>
      </w:r>
      <w:r w:rsidR="005E6B7B">
        <w:t xml:space="preserve"> </w:t>
      </w:r>
      <w:r>
        <w:t>grüßen.</w:t>
      </w:r>
    </w:p>
    <w:p w14:paraId="3EDC092D" w14:textId="6E01B711" w:rsidR="005A628B" w:rsidRDefault="005A628B" w:rsidP="005A628B">
      <w:pPr>
        <w:pStyle w:val="StandardWeb"/>
      </w:pPr>
      <w:r>
        <w:t>Ex</w:t>
      </w:r>
      <w:r w:rsidR="005E6B7B">
        <w:t xml:space="preserve"> </w:t>
      </w:r>
      <w:r>
        <w:t>Constantia</w:t>
      </w:r>
      <w:r w:rsidR="005E6B7B">
        <w:t xml:space="preserve"> </w:t>
      </w:r>
      <w:r>
        <w:t>nostra</w:t>
      </w:r>
      <w:r w:rsidR="005E6B7B">
        <w:t xml:space="preserve"> </w:t>
      </w:r>
      <w:r>
        <w:t>VI.</w:t>
      </w:r>
      <w:r w:rsidR="005E6B7B">
        <w:t xml:space="preserve"> </w:t>
      </w:r>
      <w:r>
        <w:t>Kalendas</w:t>
      </w:r>
      <w:r w:rsidR="005E6B7B">
        <w:t xml:space="preserve"> </w:t>
      </w:r>
      <w:r>
        <w:t>Augusti.</w:t>
      </w:r>
    </w:p>
    <w:p w14:paraId="735D76CA" w14:textId="52D2D9F6" w:rsidR="005A628B" w:rsidRDefault="005A628B">
      <w:pPr>
        <w:spacing w:after="0" w:line="240" w:lineRule="auto"/>
        <w:rPr>
          <w:lang w:eastAsia="de-DE"/>
        </w:rPr>
      </w:pPr>
      <w:r>
        <w:rPr>
          <w:lang w:eastAsia="de-DE"/>
        </w:rPr>
        <w:br w:type="page"/>
      </w:r>
    </w:p>
    <w:p w14:paraId="7E009977" w14:textId="6F86DC96" w:rsidR="005A628B" w:rsidRDefault="005A628B" w:rsidP="005A628B">
      <w:pPr>
        <w:pStyle w:val="berschrift2"/>
        <w:rPr>
          <w:lang w:eastAsia="de-DE"/>
        </w:rPr>
      </w:pPr>
      <w:r>
        <w:rPr>
          <w:lang w:eastAsia="de-DE"/>
        </w:rPr>
        <w:t>Brassicanus,</w:t>
      </w:r>
      <w:r w:rsidR="005E6B7B">
        <w:rPr>
          <w:lang w:eastAsia="de-DE"/>
        </w:rPr>
        <w:t xml:space="preserve"> </w:t>
      </w:r>
      <w:r>
        <w:rPr>
          <w:lang w:eastAsia="de-DE"/>
        </w:rPr>
        <w:t>Johann</w:t>
      </w:r>
      <w:r w:rsidR="005E6B7B">
        <w:rPr>
          <w:lang w:eastAsia="de-DE"/>
        </w:rPr>
        <w:t xml:space="preserve"> </w:t>
      </w:r>
      <w:r>
        <w:rPr>
          <w:lang w:eastAsia="de-DE"/>
        </w:rPr>
        <w:t>Alexander</w:t>
      </w:r>
    </w:p>
    <w:p w14:paraId="547615F5" w14:textId="7AFF8522" w:rsidR="005A628B" w:rsidRDefault="005A628B" w:rsidP="005A628B">
      <w:pPr>
        <w:pStyle w:val="berschrift3"/>
        <w:rPr>
          <w:lang w:eastAsia="de-DE"/>
        </w:rPr>
      </w:pPr>
      <w:r>
        <w:rPr>
          <w:lang w:eastAsia="de-DE"/>
        </w:rPr>
        <w:t>20.2.1523</w:t>
      </w:r>
    </w:p>
    <w:p w14:paraId="37A36210" w14:textId="1F841E04" w:rsidR="005E6B7B" w:rsidRDefault="005A628B" w:rsidP="005A628B">
      <w:r>
        <w:t>Als</w:t>
      </w:r>
      <w:r w:rsidR="005E6B7B">
        <w:t xml:space="preserve"> </w:t>
      </w:r>
      <w:r>
        <w:t>ich</w:t>
      </w:r>
      <w:r w:rsidR="005E6B7B">
        <w:t xml:space="preserve"> </w:t>
      </w:r>
      <w:r>
        <w:t>neulich</w:t>
      </w:r>
      <w:r w:rsidR="005E6B7B">
        <w:t xml:space="preserve"> </w:t>
      </w:r>
      <w:r>
        <w:t>aus</w:t>
      </w:r>
      <w:r w:rsidR="005E6B7B">
        <w:t xml:space="preserve"> </w:t>
      </w:r>
      <w:r>
        <w:t>Ingolstadt</w:t>
      </w:r>
      <w:r w:rsidR="005E6B7B">
        <w:t xml:space="preserve"> </w:t>
      </w:r>
      <w:r>
        <w:t>nach</w:t>
      </w:r>
      <w:r w:rsidR="005E6B7B">
        <w:t xml:space="preserve"> </w:t>
      </w:r>
      <w:r>
        <w:t>Konstanz</w:t>
      </w:r>
      <w:r w:rsidR="005E6B7B">
        <w:t xml:space="preserve"> </w:t>
      </w:r>
      <w:r>
        <w:t>kam,</w:t>
      </w:r>
      <w:r w:rsidR="005E6B7B">
        <w:t xml:space="preserve"> </w:t>
      </w:r>
      <w:r>
        <w:t>fand</w:t>
      </w:r>
      <w:r w:rsidR="005E6B7B">
        <w:t xml:space="preserve"> </w:t>
      </w:r>
      <w:r>
        <w:t>ich</w:t>
      </w:r>
      <w:r w:rsidR="005E6B7B">
        <w:t xml:space="preserve"> </w:t>
      </w:r>
      <w:r>
        <w:t>bei</w:t>
      </w:r>
      <w:r w:rsidR="005E6B7B">
        <w:t xml:space="preserve"> </w:t>
      </w:r>
      <w:r>
        <w:t>meinem</w:t>
      </w:r>
      <w:r w:rsidR="005E6B7B">
        <w:t xml:space="preserve"> </w:t>
      </w:r>
      <w:r>
        <w:t>Faber</w:t>
      </w:r>
      <w:r w:rsidR="005E6B7B">
        <w:t xml:space="preserve"> </w:t>
      </w:r>
      <w:r>
        <w:t>(mein</w:t>
      </w:r>
      <w:r w:rsidR="005E6B7B">
        <w:t xml:space="preserve"> </w:t>
      </w:r>
      <w:r>
        <w:t>nenne</w:t>
      </w:r>
      <w:r w:rsidR="005E6B7B">
        <w:t xml:space="preserve"> </w:t>
      </w:r>
      <w:r>
        <w:t>ich</w:t>
      </w:r>
      <w:r w:rsidR="005E6B7B">
        <w:t xml:space="preserve"> </w:t>
      </w:r>
      <w:r>
        <w:t>jeden,</w:t>
      </w:r>
      <w:r w:rsidR="005E6B7B">
        <w:t xml:space="preserve"> </w:t>
      </w:r>
      <w:r>
        <w:t>der</w:t>
      </w:r>
      <w:r w:rsidR="005E6B7B">
        <w:t xml:space="preserve"> </w:t>
      </w:r>
      <w:r>
        <w:t>mit</w:t>
      </w:r>
      <w:r w:rsidR="005E6B7B">
        <w:t xml:space="preserve"> </w:t>
      </w:r>
      <w:r>
        <w:t>mir</w:t>
      </w:r>
      <w:r w:rsidR="005E6B7B">
        <w:t xml:space="preserve"> </w:t>
      </w:r>
      <w:r>
        <w:t>durch</w:t>
      </w:r>
      <w:r w:rsidR="005E6B7B">
        <w:t xml:space="preserve"> </w:t>
      </w:r>
      <w:r>
        <w:t>gemeinsame</w:t>
      </w:r>
      <w:r w:rsidR="005E6B7B">
        <w:t xml:space="preserve"> </w:t>
      </w:r>
      <w:r>
        <w:t>Liebe</w:t>
      </w:r>
      <w:r w:rsidR="005E6B7B">
        <w:t xml:space="preserve"> </w:t>
      </w:r>
      <w:r>
        <w:t>zu</w:t>
      </w:r>
      <w:r w:rsidR="005E6B7B">
        <w:t xml:space="preserve"> </w:t>
      </w:r>
      <w:r>
        <w:t>den</w:t>
      </w:r>
      <w:r w:rsidR="005E6B7B">
        <w:t xml:space="preserve"> </w:t>
      </w:r>
      <w:r>
        <w:t>Studien</w:t>
      </w:r>
      <w:r w:rsidR="005E6B7B">
        <w:t xml:space="preserve"> </w:t>
      </w:r>
      <w:r>
        <w:t>verbunden</w:t>
      </w:r>
      <w:r w:rsidR="005E6B7B">
        <w:t xml:space="preserve"> </w:t>
      </w:r>
      <w:r>
        <w:t>ist)</w:t>
      </w:r>
      <w:r w:rsidR="005E6B7B">
        <w:t xml:space="preserve"> </w:t>
      </w:r>
      <w:r>
        <w:t>ein</w:t>
      </w:r>
      <w:r w:rsidR="005E6B7B">
        <w:t xml:space="preserve"> </w:t>
      </w:r>
      <w:r>
        <w:t>Schreiben</w:t>
      </w:r>
      <w:r w:rsidR="005E6B7B">
        <w:t xml:space="preserve"> </w:t>
      </w:r>
      <w:r>
        <w:t>von</w:t>
      </w:r>
      <w:r w:rsidR="005E6B7B">
        <w:t xml:space="preserve"> </w:t>
      </w:r>
      <w:r>
        <w:t>Dir.</w:t>
      </w:r>
      <w:r w:rsidR="005E6B7B">
        <w:t xml:space="preserve"> </w:t>
      </w:r>
      <w:r>
        <w:t>Ich</w:t>
      </w:r>
      <w:r w:rsidR="005E6B7B">
        <w:t xml:space="preserve"> </w:t>
      </w:r>
      <w:r>
        <w:t>las</w:t>
      </w:r>
      <w:r w:rsidR="005E6B7B">
        <w:t xml:space="preserve"> </w:t>
      </w:r>
      <w:r>
        <w:t>es,</w:t>
      </w:r>
      <w:r w:rsidR="005E6B7B">
        <w:t xml:space="preserve"> </w:t>
      </w:r>
      <w:r>
        <w:t>wie</w:t>
      </w:r>
      <w:r w:rsidR="005E6B7B">
        <w:t xml:space="preserve"> </w:t>
      </w:r>
      <w:r>
        <w:t>Alles</w:t>
      </w:r>
      <w:r w:rsidR="005E6B7B">
        <w:t xml:space="preserve"> </w:t>
      </w:r>
      <w:r>
        <w:t>aus</w:t>
      </w:r>
      <w:r w:rsidR="005E6B7B">
        <w:t xml:space="preserve"> </w:t>
      </w:r>
      <w:r>
        <w:t>Deiner</w:t>
      </w:r>
      <w:r w:rsidR="005E6B7B">
        <w:t xml:space="preserve"> </w:t>
      </w:r>
      <w:r>
        <w:t>Feder,</w:t>
      </w:r>
      <w:r w:rsidR="005E6B7B">
        <w:t xml:space="preserve"> </w:t>
      </w:r>
      <w:r>
        <w:t>mit</w:t>
      </w:r>
      <w:r w:rsidR="005E6B7B">
        <w:t xml:space="preserve"> </w:t>
      </w:r>
      <w:r>
        <w:t>der</w:t>
      </w:r>
      <w:r w:rsidR="005E6B7B">
        <w:t xml:space="preserve"> </w:t>
      </w:r>
      <w:r>
        <w:t>größten</w:t>
      </w:r>
      <w:r w:rsidR="005E6B7B">
        <w:t xml:space="preserve"> </w:t>
      </w:r>
      <w:r>
        <w:t>Aufmerksamkeit,</w:t>
      </w:r>
      <w:r w:rsidR="005E6B7B">
        <w:t xml:space="preserve"> </w:t>
      </w:r>
      <w:r>
        <w:t>bewunderte</w:t>
      </w:r>
      <w:r w:rsidR="005E6B7B">
        <w:t xml:space="preserve"> </w:t>
      </w:r>
      <w:r>
        <w:t>Deinen</w:t>
      </w:r>
      <w:r w:rsidR="005E6B7B">
        <w:t xml:space="preserve"> </w:t>
      </w:r>
      <w:r>
        <w:t>Scharfsinn</w:t>
      </w:r>
      <w:r w:rsidR="005E6B7B">
        <w:t xml:space="preserve"> </w:t>
      </w:r>
      <w:r>
        <w:t>aufs</w:t>
      </w:r>
      <w:r w:rsidR="005E6B7B">
        <w:t xml:space="preserve"> </w:t>
      </w:r>
      <w:r>
        <w:t>Neue,</w:t>
      </w:r>
      <w:r w:rsidR="005E6B7B">
        <w:t xml:space="preserve"> </w:t>
      </w:r>
      <w:r>
        <w:t>mißbilligte</w:t>
      </w:r>
      <w:r w:rsidR="005E6B7B">
        <w:t xml:space="preserve"> </w:t>
      </w:r>
      <w:r>
        <w:t>aber,</w:t>
      </w:r>
      <w:r w:rsidR="005E6B7B">
        <w:t xml:space="preserve"> </w:t>
      </w:r>
      <w:r>
        <w:t>daß</w:t>
      </w:r>
      <w:r w:rsidR="005E6B7B">
        <w:t xml:space="preserve"> </w:t>
      </w:r>
      <w:r>
        <w:t>Du</w:t>
      </w:r>
      <w:r w:rsidR="005E6B7B">
        <w:t xml:space="preserve"> </w:t>
      </w:r>
      <w:r>
        <w:t>Dich</w:t>
      </w:r>
      <w:r w:rsidR="005E6B7B">
        <w:t xml:space="preserve"> </w:t>
      </w:r>
      <w:r>
        <w:t>auf</w:t>
      </w:r>
      <w:r w:rsidR="005E6B7B">
        <w:t xml:space="preserve"> </w:t>
      </w:r>
      <w:r>
        <w:t>Kosten</w:t>
      </w:r>
      <w:r w:rsidR="005E6B7B">
        <w:t xml:space="preserve"> </w:t>
      </w:r>
      <w:r>
        <w:t>eines</w:t>
      </w:r>
      <w:r w:rsidR="005E6B7B">
        <w:t xml:space="preserve"> </w:t>
      </w:r>
      <w:r>
        <w:t>solchen</w:t>
      </w:r>
      <w:r w:rsidR="005E6B7B">
        <w:t xml:space="preserve"> </w:t>
      </w:r>
      <w:r>
        <w:t>Mannes</w:t>
      </w:r>
      <w:r w:rsidR="005E6B7B">
        <w:t xml:space="preserve"> </w:t>
      </w:r>
      <w:r>
        <w:t>erheben</w:t>
      </w:r>
      <w:r w:rsidR="005E6B7B">
        <w:t xml:space="preserve"> </w:t>
      </w:r>
      <w:r>
        <w:t>willst</w:t>
      </w:r>
      <w:r w:rsidR="005E6B7B">
        <w:t xml:space="preserve"> </w:t>
      </w:r>
      <w:r>
        <w:t>und</w:t>
      </w:r>
      <w:r w:rsidR="005E6B7B">
        <w:t xml:space="preserve"> </w:t>
      </w:r>
      <w:r>
        <w:t>drohst,</w:t>
      </w:r>
      <w:r w:rsidR="005E6B7B">
        <w:t xml:space="preserve"> </w:t>
      </w:r>
      <w:r>
        <w:t>seinen</w:t>
      </w:r>
      <w:r w:rsidR="005E6B7B">
        <w:t xml:space="preserve"> </w:t>
      </w:r>
      <w:r>
        <w:t>Charakter</w:t>
      </w:r>
      <w:r w:rsidR="005E6B7B">
        <w:t xml:space="preserve"> </w:t>
      </w:r>
      <w:r>
        <w:t>in</w:t>
      </w:r>
      <w:r w:rsidR="005E6B7B">
        <w:t xml:space="preserve"> </w:t>
      </w:r>
      <w:r>
        <w:t>natürlichen</w:t>
      </w:r>
      <w:r w:rsidR="005E6B7B">
        <w:t xml:space="preserve"> </w:t>
      </w:r>
      <w:r>
        <w:t>Farben</w:t>
      </w:r>
      <w:r w:rsidR="005E6B7B">
        <w:t xml:space="preserve"> </w:t>
      </w:r>
      <w:r>
        <w:t>der</w:t>
      </w:r>
      <w:r w:rsidR="005E6B7B">
        <w:t xml:space="preserve"> </w:t>
      </w:r>
      <w:r>
        <w:t>Welt</w:t>
      </w:r>
      <w:r w:rsidR="005E6B7B">
        <w:t xml:space="preserve"> </w:t>
      </w:r>
      <w:r>
        <w:t>abzumalen.</w:t>
      </w:r>
      <w:r w:rsidR="005E6B7B">
        <w:t xml:space="preserve"> </w:t>
      </w:r>
      <w:r>
        <w:t>Darf</w:t>
      </w:r>
      <w:r w:rsidR="005E6B7B">
        <w:t xml:space="preserve"> </w:t>
      </w:r>
      <w:r>
        <w:t>ein</w:t>
      </w:r>
      <w:r w:rsidR="005E6B7B">
        <w:t xml:space="preserve"> </w:t>
      </w:r>
      <w:r>
        <w:t>evangelischer</w:t>
      </w:r>
      <w:r w:rsidR="005E6B7B">
        <w:t xml:space="preserve"> </w:t>
      </w:r>
      <w:r>
        <w:t>Lehrer</w:t>
      </w:r>
      <w:r w:rsidR="005E6B7B">
        <w:t xml:space="preserve"> </w:t>
      </w:r>
      <w:r>
        <w:t>diejenigen</w:t>
      </w:r>
      <w:r w:rsidR="005E6B7B">
        <w:t xml:space="preserve"> </w:t>
      </w:r>
      <w:r>
        <w:t>an</w:t>
      </w:r>
      <w:r w:rsidR="005E6B7B">
        <w:t xml:space="preserve"> </w:t>
      </w:r>
      <w:r>
        <w:t>den</w:t>
      </w:r>
      <w:r w:rsidR="005E6B7B">
        <w:t xml:space="preserve"> </w:t>
      </w:r>
      <w:r>
        <w:t>Pranger</w:t>
      </w:r>
      <w:r w:rsidR="005E6B7B">
        <w:t xml:space="preserve"> </w:t>
      </w:r>
      <w:r>
        <w:t>stellen,</w:t>
      </w:r>
      <w:r w:rsidR="005E6B7B">
        <w:t xml:space="preserve"> </w:t>
      </w:r>
      <w:r>
        <w:t>die</w:t>
      </w:r>
      <w:r w:rsidR="005E6B7B">
        <w:t xml:space="preserve"> </w:t>
      </w:r>
      <w:r>
        <w:t>er</w:t>
      </w:r>
      <w:r w:rsidR="005E6B7B">
        <w:t xml:space="preserve"> </w:t>
      </w:r>
      <w:r>
        <w:t>nicht</w:t>
      </w:r>
      <w:r w:rsidR="005E6B7B">
        <w:t xml:space="preserve"> </w:t>
      </w:r>
      <w:r>
        <w:t>von</w:t>
      </w:r>
      <w:r w:rsidR="005E6B7B">
        <w:t xml:space="preserve"> </w:t>
      </w:r>
      <w:r>
        <w:t>der</w:t>
      </w:r>
      <w:r w:rsidR="005E6B7B">
        <w:t xml:space="preserve"> </w:t>
      </w:r>
      <w:r>
        <w:t>Richtigkeit</w:t>
      </w:r>
      <w:r w:rsidR="005E6B7B">
        <w:t xml:space="preserve"> </w:t>
      </w:r>
      <w:r>
        <w:t>seiner</w:t>
      </w:r>
      <w:r w:rsidR="005E6B7B">
        <w:t xml:space="preserve"> </w:t>
      </w:r>
      <w:r>
        <w:t>Ansicht</w:t>
      </w:r>
      <w:r w:rsidR="005E6B7B">
        <w:t xml:space="preserve"> </w:t>
      </w:r>
      <w:r>
        <w:t>überzeugen</w:t>
      </w:r>
      <w:r w:rsidR="005E6B7B">
        <w:t xml:space="preserve"> </w:t>
      </w:r>
      <w:r>
        <w:t>kann?</w:t>
      </w:r>
    </w:p>
    <w:p w14:paraId="167114E1" w14:textId="77777777" w:rsidR="005E6B7B" w:rsidRDefault="005E6B7B">
      <w:pPr>
        <w:spacing w:after="0" w:line="240" w:lineRule="auto"/>
      </w:pPr>
      <w:r>
        <w:br w:type="page"/>
      </w:r>
    </w:p>
    <w:p w14:paraId="4EB094BA" w14:textId="12AD4BF5" w:rsidR="005A628B" w:rsidRDefault="005E6B7B" w:rsidP="005E6B7B">
      <w:pPr>
        <w:pStyle w:val="berschrift2"/>
        <w:rPr>
          <w:lang w:eastAsia="de-DE"/>
        </w:rPr>
      </w:pPr>
      <w:r>
        <w:rPr>
          <w:lang w:eastAsia="de-DE"/>
        </w:rPr>
        <w:t>Myconius, Felix</w:t>
      </w:r>
    </w:p>
    <w:p w14:paraId="6244A4EC" w14:textId="73130C0C" w:rsidR="005E6B7B" w:rsidRDefault="005E6B7B" w:rsidP="005E6B7B">
      <w:pPr>
        <w:pStyle w:val="berschrift3"/>
        <w:rPr>
          <w:lang w:eastAsia="de-DE"/>
        </w:rPr>
      </w:pPr>
      <w:r>
        <w:rPr>
          <w:lang w:eastAsia="de-DE"/>
        </w:rPr>
        <w:t>1522</w:t>
      </w:r>
    </w:p>
    <w:p w14:paraId="3CC210CF" w14:textId="501678E1" w:rsidR="005E6B7B" w:rsidRPr="005E6B7B" w:rsidRDefault="005E6B7B" w:rsidP="005E6B7B">
      <w:pPr>
        <w:rPr>
          <w:lang w:eastAsia="de-DE"/>
        </w:rPr>
      </w:pPr>
      <w:r>
        <w:t>Bisher habe ich die alten Autoren studiert, aber nun bin ich zu der Ansicht gekommen, daß es einem Christen durchaus nicht ziemt, sich mit diesen Verführern zu befassen. Sie sind zwar elegant, schön, voll von Beredsamkeit; aber wiederum findet sich in ihnen eine solche Gottlosigkeit, Schändlichkeit und Betrügerei, daß ein frommer christlicher Sinn sich nicht genug darüber verwundern kann. Warum soll man sich daher in diesem Leben, das so kurz ist, mit jenen Dummheiten beschäftigen, da es heut zu Tage so viele gute christliche Bücher giebt? Weg darum mit den heidnischen Büchern: sie verderben ein christliches Gemüth viel mehr, als sie es erbauen; dagegen erfreuen mich aufs Höchste evangelische Schriften, welche den Leser zugleich gelehrt und fromm machen.</w:t>
      </w:r>
    </w:p>
    <w:p w14:paraId="33E22003" w14:textId="77777777" w:rsidR="00D5498D" w:rsidRPr="00D5498D" w:rsidRDefault="007166CE" w:rsidP="008E63BE">
      <w:pPr>
        <w:pStyle w:val="berschrift1"/>
      </w:pPr>
      <w:r>
        <w:br w:type="page"/>
      </w:r>
      <w:r w:rsidR="00D5498D" w:rsidRPr="00D5498D">
        <w:t>Quellen:</w:t>
      </w:r>
    </w:p>
    <w:p w14:paraId="04F2D5A1" w14:textId="60E8F81B"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Sämtliche</w:t>
      </w:r>
      <w:r w:rsidR="005E6B7B">
        <w:rPr>
          <w:rFonts w:eastAsia="Times New Roman"/>
          <w:color w:val="000000"/>
          <w:szCs w:val="24"/>
          <w:lang w:eastAsia="de-DE"/>
        </w:rPr>
        <w:t xml:space="preserve"> </w:t>
      </w:r>
      <w:r w:rsidRPr="00D5498D">
        <w:rPr>
          <w:rFonts w:eastAsia="Times New Roman"/>
          <w:color w:val="000000"/>
          <w:szCs w:val="24"/>
          <w:lang w:eastAsia="de-DE"/>
        </w:rPr>
        <w:t>Texte</w:t>
      </w:r>
      <w:r w:rsidR="005E6B7B">
        <w:rPr>
          <w:rFonts w:eastAsia="Times New Roman"/>
          <w:color w:val="000000"/>
          <w:szCs w:val="24"/>
          <w:lang w:eastAsia="de-DE"/>
        </w:rPr>
        <w:t xml:space="preserve"> </w:t>
      </w:r>
      <w:r w:rsidRPr="00D5498D">
        <w:rPr>
          <w:rFonts w:eastAsia="Times New Roman"/>
          <w:color w:val="000000"/>
          <w:szCs w:val="24"/>
          <w:lang w:eastAsia="de-DE"/>
        </w:rPr>
        <w:t>sind</w:t>
      </w:r>
      <w:r w:rsidR="005E6B7B">
        <w:rPr>
          <w:rFonts w:eastAsia="Times New Roman"/>
          <w:color w:val="000000"/>
          <w:szCs w:val="24"/>
          <w:lang w:eastAsia="de-DE"/>
        </w:rPr>
        <w:t xml:space="preserve"> </w:t>
      </w:r>
      <w:r w:rsidRPr="00D5498D">
        <w:rPr>
          <w:rFonts w:eastAsia="Times New Roman"/>
          <w:color w:val="000000"/>
          <w:szCs w:val="24"/>
          <w:lang w:eastAsia="de-DE"/>
        </w:rPr>
        <w:t>der</w:t>
      </w:r>
      <w:r w:rsidR="005E6B7B">
        <w:rPr>
          <w:rFonts w:eastAsia="Times New Roman"/>
          <w:color w:val="000000"/>
          <w:szCs w:val="24"/>
          <w:lang w:eastAsia="de-DE"/>
        </w:rPr>
        <w:t xml:space="preserve"> </w:t>
      </w:r>
      <w:hyperlink r:id="rId6" w:history="1">
        <w:r w:rsidRPr="00D5498D">
          <w:rPr>
            <w:rFonts w:eastAsia="Times New Roman"/>
            <w:color w:val="0000FF"/>
            <w:szCs w:val="24"/>
            <w:u w:val="single"/>
            <w:lang w:eastAsia="de-DE"/>
          </w:rPr>
          <w:t>Glaubensstimme</w:t>
        </w:r>
      </w:hyperlink>
      <w:r w:rsidR="005E6B7B">
        <w:rPr>
          <w:rFonts w:eastAsia="Times New Roman"/>
          <w:color w:val="000000"/>
          <w:szCs w:val="24"/>
          <w:lang w:eastAsia="de-DE"/>
        </w:rPr>
        <w:t xml:space="preserve"> </w:t>
      </w:r>
      <w:r w:rsidRPr="00D5498D">
        <w:rPr>
          <w:rFonts w:eastAsia="Times New Roman"/>
          <w:color w:val="000000"/>
          <w:szCs w:val="24"/>
          <w:lang w:eastAsia="de-DE"/>
        </w:rPr>
        <w:t>entnommen.</w:t>
      </w:r>
      <w:r w:rsidR="005E6B7B">
        <w:rPr>
          <w:rFonts w:eastAsia="Times New Roman"/>
          <w:color w:val="000000"/>
          <w:szCs w:val="24"/>
          <w:lang w:eastAsia="de-DE"/>
        </w:rPr>
        <w:t xml:space="preserve"> </w:t>
      </w:r>
      <w:r w:rsidRPr="00D5498D">
        <w:rPr>
          <w:rFonts w:eastAsia="Times New Roman"/>
          <w:color w:val="000000"/>
          <w:szCs w:val="24"/>
          <w:lang w:eastAsia="de-DE"/>
        </w:rPr>
        <w:t>Hier</w:t>
      </w:r>
      <w:r w:rsidR="005E6B7B">
        <w:rPr>
          <w:rFonts w:eastAsia="Times New Roman"/>
          <w:color w:val="000000"/>
          <w:szCs w:val="24"/>
          <w:lang w:eastAsia="de-DE"/>
        </w:rPr>
        <w:t xml:space="preserve"> </w:t>
      </w:r>
      <w:r w:rsidRPr="00D5498D">
        <w:rPr>
          <w:rFonts w:eastAsia="Times New Roman"/>
          <w:color w:val="000000"/>
          <w:szCs w:val="24"/>
          <w:lang w:eastAsia="de-DE"/>
        </w:rPr>
        <w:t>sind</w:t>
      </w:r>
      <w:r w:rsidR="005E6B7B">
        <w:rPr>
          <w:rFonts w:eastAsia="Times New Roman"/>
          <w:color w:val="000000"/>
          <w:szCs w:val="24"/>
          <w:lang w:eastAsia="de-DE"/>
        </w:rPr>
        <w:t xml:space="preserve"> </w:t>
      </w:r>
      <w:r w:rsidRPr="00D5498D">
        <w:rPr>
          <w:rFonts w:eastAsia="Times New Roman"/>
          <w:color w:val="000000"/>
          <w:szCs w:val="24"/>
          <w:lang w:eastAsia="de-DE"/>
        </w:rPr>
        <w:t>zumeist</w:t>
      </w:r>
      <w:r w:rsidR="005E6B7B">
        <w:rPr>
          <w:rFonts w:eastAsia="Times New Roman"/>
          <w:color w:val="000000"/>
          <w:szCs w:val="24"/>
          <w:lang w:eastAsia="de-DE"/>
        </w:rPr>
        <w:t xml:space="preserve"> </w:t>
      </w:r>
      <w:r w:rsidRPr="00D5498D">
        <w:rPr>
          <w:rFonts w:eastAsia="Times New Roman"/>
          <w:color w:val="000000"/>
          <w:szCs w:val="24"/>
          <w:lang w:eastAsia="de-DE"/>
        </w:rPr>
        <w:t>auch</w:t>
      </w:r>
      <w:r w:rsidR="005E6B7B">
        <w:rPr>
          <w:rFonts w:eastAsia="Times New Roman"/>
          <w:color w:val="000000"/>
          <w:szCs w:val="24"/>
          <w:lang w:eastAsia="de-DE"/>
        </w:rPr>
        <w:t xml:space="preserve"> </w:t>
      </w:r>
      <w:r w:rsidRPr="00D5498D">
        <w:rPr>
          <w:rFonts w:eastAsia="Times New Roman"/>
          <w:color w:val="000000"/>
          <w:szCs w:val="24"/>
          <w:lang w:eastAsia="de-DE"/>
        </w:rPr>
        <w:t>die</w:t>
      </w:r>
      <w:r w:rsidR="005E6B7B">
        <w:rPr>
          <w:rFonts w:eastAsia="Times New Roman"/>
          <w:color w:val="000000"/>
          <w:szCs w:val="24"/>
          <w:lang w:eastAsia="de-DE"/>
        </w:rPr>
        <w:t xml:space="preserve"> </w:t>
      </w:r>
      <w:r w:rsidRPr="00D5498D">
        <w:rPr>
          <w:rFonts w:eastAsia="Times New Roman"/>
          <w:color w:val="000000"/>
          <w:szCs w:val="24"/>
          <w:lang w:eastAsia="de-DE"/>
        </w:rPr>
        <w:t>Quellangaben</w:t>
      </w:r>
      <w:r w:rsidR="005E6B7B">
        <w:rPr>
          <w:rFonts w:eastAsia="Times New Roman"/>
          <w:color w:val="000000"/>
          <w:szCs w:val="24"/>
          <w:lang w:eastAsia="de-DE"/>
        </w:rPr>
        <w:t xml:space="preserve"> </w:t>
      </w:r>
      <w:r w:rsidRPr="00D5498D">
        <w:rPr>
          <w:rFonts w:eastAsia="Times New Roman"/>
          <w:color w:val="000000"/>
          <w:szCs w:val="24"/>
          <w:lang w:eastAsia="de-DE"/>
        </w:rPr>
        <w:t>zu</w:t>
      </w:r>
      <w:r w:rsidR="005E6B7B">
        <w:rPr>
          <w:rFonts w:eastAsia="Times New Roman"/>
          <w:color w:val="000000"/>
          <w:szCs w:val="24"/>
          <w:lang w:eastAsia="de-DE"/>
        </w:rPr>
        <w:t xml:space="preserve"> </w:t>
      </w:r>
      <w:r w:rsidRPr="00D5498D">
        <w:rPr>
          <w:rFonts w:eastAsia="Times New Roman"/>
          <w:color w:val="000000"/>
          <w:szCs w:val="24"/>
          <w:lang w:eastAsia="de-DE"/>
        </w:rPr>
        <w:t>finden.</w:t>
      </w:r>
    </w:p>
    <w:p w14:paraId="72FA405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0583A5C0" w14:textId="30A1F278"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w:t>
      </w:r>
      <w:r w:rsidR="005E6B7B">
        <w:rPr>
          <w:rFonts w:eastAsia="Times New Roman"/>
          <w:color w:val="000000"/>
          <w:szCs w:val="24"/>
          <w:lang w:eastAsia="de-DE"/>
        </w:rPr>
        <w:t xml:space="preserve"> </w:t>
      </w:r>
      <w:r w:rsidRPr="00D5498D">
        <w:rPr>
          <w:rFonts w:eastAsia="Times New Roman"/>
          <w:color w:val="000000"/>
          <w:szCs w:val="24"/>
          <w:lang w:eastAsia="de-DE"/>
        </w:rPr>
        <w:t>Bücher</w:t>
      </w:r>
      <w:r w:rsidR="005E6B7B">
        <w:rPr>
          <w:rFonts w:eastAsia="Times New Roman"/>
          <w:color w:val="000000"/>
          <w:szCs w:val="24"/>
          <w:lang w:eastAsia="de-DE"/>
        </w:rPr>
        <w:t xml:space="preserve"> </w:t>
      </w:r>
      <w:r w:rsidRPr="00D5498D">
        <w:rPr>
          <w:rFonts w:eastAsia="Times New Roman"/>
          <w:color w:val="000000"/>
          <w:szCs w:val="24"/>
          <w:lang w:eastAsia="de-DE"/>
        </w:rPr>
        <w:t>der</w:t>
      </w:r>
      <w:r w:rsidR="005E6B7B">
        <w:rPr>
          <w:rFonts w:eastAsia="Times New Roman"/>
          <w:color w:val="000000"/>
          <w:szCs w:val="24"/>
          <w:lang w:eastAsia="de-DE"/>
        </w:rPr>
        <w:t xml:space="preserve"> </w:t>
      </w:r>
      <w:r w:rsidRPr="00D5498D">
        <w:rPr>
          <w:rFonts w:eastAsia="Times New Roman"/>
          <w:color w:val="000000"/>
          <w:szCs w:val="24"/>
          <w:lang w:eastAsia="de-DE"/>
        </w:rPr>
        <w:t>Glaubensstimme</w:t>
      </w:r>
      <w:r w:rsidR="005E6B7B">
        <w:rPr>
          <w:rFonts w:eastAsia="Times New Roman"/>
          <w:color w:val="000000"/>
          <w:szCs w:val="24"/>
          <w:lang w:eastAsia="de-DE"/>
        </w:rPr>
        <w:t xml:space="preserve"> </w:t>
      </w:r>
      <w:r w:rsidRPr="00D5498D">
        <w:rPr>
          <w:rFonts w:eastAsia="Times New Roman"/>
          <w:color w:val="000000"/>
          <w:szCs w:val="24"/>
          <w:lang w:eastAsia="de-DE"/>
        </w:rPr>
        <w:t>werden</w:t>
      </w:r>
      <w:r w:rsidR="005E6B7B">
        <w:rPr>
          <w:rFonts w:eastAsia="Times New Roman"/>
          <w:color w:val="000000"/>
          <w:szCs w:val="24"/>
          <w:lang w:eastAsia="de-DE"/>
        </w:rPr>
        <w:t xml:space="preserve"> </w:t>
      </w:r>
      <w:r w:rsidRPr="00D5498D">
        <w:rPr>
          <w:rFonts w:eastAsia="Times New Roman"/>
          <w:color w:val="000000"/>
          <w:szCs w:val="24"/>
          <w:lang w:eastAsia="de-DE"/>
        </w:rPr>
        <w:t>kostenlos</w:t>
      </w:r>
      <w:r w:rsidR="005E6B7B">
        <w:rPr>
          <w:rFonts w:eastAsia="Times New Roman"/>
          <w:color w:val="000000"/>
          <w:szCs w:val="24"/>
          <w:lang w:eastAsia="de-DE"/>
        </w:rPr>
        <w:t xml:space="preserve"> </w:t>
      </w:r>
      <w:r w:rsidRPr="00D5498D">
        <w:rPr>
          <w:rFonts w:eastAsia="Times New Roman"/>
          <w:color w:val="000000"/>
          <w:szCs w:val="24"/>
          <w:lang w:eastAsia="de-DE"/>
        </w:rPr>
        <w:t>herausgegeben</w:t>
      </w:r>
      <w:r w:rsidR="005E6B7B">
        <w:rPr>
          <w:rFonts w:eastAsia="Times New Roman"/>
          <w:color w:val="000000"/>
          <w:szCs w:val="24"/>
          <w:lang w:eastAsia="de-DE"/>
        </w:rPr>
        <w:t xml:space="preserve"> </w:t>
      </w:r>
      <w:r w:rsidRPr="00D5498D">
        <w:rPr>
          <w:rFonts w:eastAsia="Times New Roman"/>
          <w:color w:val="000000"/>
          <w:szCs w:val="24"/>
          <w:lang w:eastAsia="de-DE"/>
        </w:rPr>
        <w:t>und</w:t>
      </w:r>
      <w:r w:rsidR="005E6B7B">
        <w:rPr>
          <w:rFonts w:eastAsia="Times New Roman"/>
          <w:color w:val="000000"/>
          <w:szCs w:val="24"/>
          <w:lang w:eastAsia="de-DE"/>
        </w:rPr>
        <w:t xml:space="preserve"> </w:t>
      </w:r>
      <w:r w:rsidRPr="00D5498D">
        <w:rPr>
          <w:rFonts w:eastAsia="Times New Roman"/>
          <w:color w:val="000000"/>
          <w:szCs w:val="24"/>
          <w:lang w:eastAsia="de-DE"/>
        </w:rPr>
        <w:t>dürfen</w:t>
      </w:r>
      <w:r w:rsidR="005E6B7B">
        <w:rPr>
          <w:rFonts w:eastAsia="Times New Roman"/>
          <w:color w:val="000000"/>
          <w:szCs w:val="24"/>
          <w:lang w:eastAsia="de-DE"/>
        </w:rPr>
        <w:t xml:space="preserve"> </w:t>
      </w:r>
      <w:r w:rsidRPr="00D5498D">
        <w:rPr>
          <w:rFonts w:eastAsia="Times New Roman"/>
          <w:color w:val="000000"/>
          <w:szCs w:val="24"/>
          <w:lang w:eastAsia="de-DE"/>
        </w:rPr>
        <w:t>kostenlos</w:t>
      </w:r>
      <w:r w:rsidR="005E6B7B">
        <w:rPr>
          <w:rFonts w:eastAsia="Times New Roman"/>
          <w:color w:val="000000"/>
          <w:szCs w:val="24"/>
          <w:lang w:eastAsia="de-DE"/>
        </w:rPr>
        <w:t xml:space="preserve"> </w:t>
      </w:r>
      <w:r w:rsidRPr="00D5498D">
        <w:rPr>
          <w:rFonts w:eastAsia="Times New Roman"/>
          <w:color w:val="000000"/>
          <w:szCs w:val="24"/>
          <w:lang w:eastAsia="de-DE"/>
        </w:rPr>
        <w:t>weitergegeben</w:t>
      </w:r>
      <w:r w:rsidR="005E6B7B">
        <w:rPr>
          <w:rFonts w:eastAsia="Times New Roman"/>
          <w:color w:val="000000"/>
          <w:szCs w:val="24"/>
          <w:lang w:eastAsia="de-DE"/>
        </w:rPr>
        <w:t xml:space="preserve"> </w:t>
      </w:r>
      <w:r w:rsidRPr="00D5498D">
        <w:rPr>
          <w:rFonts w:eastAsia="Times New Roman"/>
          <w:color w:val="000000"/>
          <w:szCs w:val="24"/>
          <w:lang w:eastAsia="de-DE"/>
        </w:rPr>
        <w:t>werden.</w:t>
      </w:r>
    </w:p>
    <w:p w14:paraId="267A5D57" w14:textId="324B7F1D"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w:t>
      </w:r>
      <w:r w:rsidR="005E6B7B">
        <w:rPr>
          <w:rFonts w:eastAsia="Times New Roman"/>
          <w:color w:val="000000"/>
          <w:szCs w:val="24"/>
          <w:lang w:eastAsia="de-DE"/>
        </w:rPr>
        <w:t xml:space="preserve"> </w:t>
      </w:r>
      <w:r w:rsidRPr="00D5498D">
        <w:rPr>
          <w:rFonts w:eastAsia="Times New Roman"/>
          <w:color w:val="000000"/>
          <w:szCs w:val="24"/>
          <w:lang w:eastAsia="de-DE"/>
        </w:rPr>
        <w:t>Bücher</w:t>
      </w:r>
      <w:r w:rsidR="005E6B7B">
        <w:rPr>
          <w:rFonts w:eastAsia="Times New Roman"/>
          <w:color w:val="000000"/>
          <w:szCs w:val="24"/>
          <w:lang w:eastAsia="de-DE"/>
        </w:rPr>
        <w:t xml:space="preserve"> </w:t>
      </w:r>
      <w:r w:rsidRPr="00D5498D">
        <w:rPr>
          <w:rFonts w:eastAsia="Times New Roman"/>
          <w:color w:val="000000"/>
          <w:szCs w:val="24"/>
          <w:lang w:eastAsia="de-DE"/>
        </w:rPr>
        <w:t>sind</w:t>
      </w:r>
      <w:r w:rsidR="005E6B7B">
        <w:rPr>
          <w:rFonts w:eastAsia="Times New Roman"/>
          <w:color w:val="000000"/>
          <w:szCs w:val="24"/>
          <w:lang w:eastAsia="de-DE"/>
        </w:rPr>
        <w:t xml:space="preserve"> </w:t>
      </w:r>
      <w:r w:rsidRPr="00D5498D">
        <w:rPr>
          <w:rFonts w:eastAsia="Times New Roman"/>
          <w:color w:val="000000"/>
          <w:szCs w:val="24"/>
          <w:lang w:eastAsia="de-DE"/>
        </w:rPr>
        <w:t>nicht</w:t>
      </w:r>
      <w:r w:rsidR="005E6B7B">
        <w:rPr>
          <w:rFonts w:eastAsia="Times New Roman"/>
          <w:color w:val="000000"/>
          <w:szCs w:val="24"/>
          <w:lang w:eastAsia="de-DE"/>
        </w:rPr>
        <w:t xml:space="preserve"> </w:t>
      </w:r>
      <w:r w:rsidRPr="00D5498D">
        <w:rPr>
          <w:rFonts w:eastAsia="Times New Roman"/>
          <w:color w:val="000000"/>
          <w:szCs w:val="24"/>
          <w:lang w:eastAsia="de-DE"/>
        </w:rPr>
        <w:t>für</w:t>
      </w:r>
      <w:r w:rsidR="005E6B7B">
        <w:rPr>
          <w:rFonts w:eastAsia="Times New Roman"/>
          <w:color w:val="000000"/>
          <w:szCs w:val="24"/>
          <w:lang w:eastAsia="de-DE"/>
        </w:rPr>
        <w:t xml:space="preserve"> </w:t>
      </w:r>
      <w:r w:rsidRPr="00D5498D">
        <w:rPr>
          <w:rFonts w:eastAsia="Times New Roman"/>
          <w:color w:val="000000"/>
          <w:szCs w:val="24"/>
          <w:lang w:eastAsia="de-DE"/>
        </w:rPr>
        <w:t>den</w:t>
      </w:r>
      <w:r w:rsidR="005E6B7B">
        <w:rPr>
          <w:rFonts w:eastAsia="Times New Roman"/>
          <w:color w:val="000000"/>
          <w:szCs w:val="24"/>
          <w:lang w:eastAsia="de-DE"/>
        </w:rPr>
        <w:t xml:space="preserve"> </w:t>
      </w:r>
      <w:r w:rsidRPr="00D5498D">
        <w:rPr>
          <w:rFonts w:eastAsia="Times New Roman"/>
          <w:color w:val="000000"/>
          <w:szCs w:val="24"/>
          <w:lang w:eastAsia="de-DE"/>
        </w:rPr>
        <w:t>Verkauf,</w:t>
      </w:r>
      <w:r w:rsidR="005E6B7B">
        <w:rPr>
          <w:rFonts w:eastAsia="Times New Roman"/>
          <w:color w:val="000000"/>
          <w:szCs w:val="24"/>
          <w:lang w:eastAsia="de-DE"/>
        </w:rPr>
        <w:t xml:space="preserve"> </w:t>
      </w:r>
      <w:r w:rsidRPr="00D5498D">
        <w:rPr>
          <w:rFonts w:eastAsia="Times New Roman"/>
          <w:color w:val="000000"/>
          <w:szCs w:val="24"/>
          <w:lang w:eastAsia="de-DE"/>
        </w:rPr>
        <w:t>sondern</w:t>
      </w:r>
      <w:r w:rsidR="005E6B7B">
        <w:rPr>
          <w:rFonts w:eastAsia="Times New Roman"/>
          <w:color w:val="000000"/>
          <w:szCs w:val="24"/>
          <w:lang w:eastAsia="de-DE"/>
        </w:rPr>
        <w:t xml:space="preserve"> </w:t>
      </w:r>
      <w:r w:rsidRPr="00D5498D">
        <w:rPr>
          <w:rFonts w:eastAsia="Times New Roman"/>
          <w:color w:val="000000"/>
          <w:szCs w:val="24"/>
          <w:lang w:eastAsia="de-DE"/>
        </w:rPr>
        <w:t>für</w:t>
      </w:r>
      <w:r w:rsidR="005E6B7B">
        <w:rPr>
          <w:rFonts w:eastAsia="Times New Roman"/>
          <w:color w:val="000000"/>
          <w:szCs w:val="24"/>
          <w:lang w:eastAsia="de-DE"/>
        </w:rPr>
        <w:t xml:space="preserve"> </w:t>
      </w:r>
      <w:r w:rsidRPr="00D5498D">
        <w:rPr>
          <w:rFonts w:eastAsia="Times New Roman"/>
          <w:color w:val="000000"/>
          <w:szCs w:val="24"/>
          <w:lang w:eastAsia="de-DE"/>
        </w:rPr>
        <w:t>die</w:t>
      </w:r>
      <w:r w:rsidR="005E6B7B">
        <w:rPr>
          <w:rFonts w:eastAsia="Times New Roman"/>
          <w:color w:val="000000"/>
          <w:szCs w:val="24"/>
          <w:lang w:eastAsia="de-DE"/>
        </w:rPr>
        <w:t xml:space="preserve"> </w:t>
      </w:r>
      <w:r w:rsidRPr="00D5498D">
        <w:rPr>
          <w:rFonts w:eastAsia="Times New Roman"/>
          <w:color w:val="000000"/>
          <w:szCs w:val="24"/>
          <w:lang w:eastAsia="de-DE"/>
        </w:rPr>
        <w:t>kostenlose</w:t>
      </w:r>
      <w:r w:rsidR="005E6B7B">
        <w:rPr>
          <w:rFonts w:eastAsia="Times New Roman"/>
          <w:color w:val="000000"/>
          <w:szCs w:val="24"/>
          <w:lang w:eastAsia="de-DE"/>
        </w:rPr>
        <w:t xml:space="preserve"> </w:t>
      </w:r>
      <w:r w:rsidRPr="00D5498D">
        <w:rPr>
          <w:rFonts w:eastAsia="Times New Roman"/>
          <w:color w:val="000000"/>
          <w:szCs w:val="24"/>
          <w:lang w:eastAsia="de-DE"/>
        </w:rPr>
        <w:t>Weitergabe</w:t>
      </w:r>
      <w:r w:rsidR="005E6B7B">
        <w:rPr>
          <w:rFonts w:eastAsia="Times New Roman"/>
          <w:color w:val="000000"/>
          <w:szCs w:val="24"/>
          <w:lang w:eastAsia="de-DE"/>
        </w:rPr>
        <w:t xml:space="preserve"> </w:t>
      </w:r>
      <w:r w:rsidRPr="00D5498D">
        <w:rPr>
          <w:rFonts w:eastAsia="Times New Roman"/>
          <w:color w:val="000000"/>
          <w:szCs w:val="24"/>
          <w:lang w:eastAsia="de-DE"/>
        </w:rPr>
        <w:t>gedacht.</w:t>
      </w:r>
      <w:r w:rsidR="005E6B7B">
        <w:rPr>
          <w:rFonts w:eastAsia="Times New Roman"/>
          <w:color w:val="000000"/>
          <w:szCs w:val="24"/>
          <w:lang w:eastAsia="de-DE"/>
        </w:rPr>
        <w:t xml:space="preserve"> </w:t>
      </w:r>
      <w:r>
        <w:rPr>
          <w:rFonts w:eastAsia="Times New Roman"/>
          <w:color w:val="000000"/>
          <w:szCs w:val="24"/>
          <w:lang w:eastAsia="de-DE"/>
        </w:rPr>
        <w:t>Es</w:t>
      </w:r>
      <w:r w:rsidR="005E6B7B">
        <w:rPr>
          <w:rFonts w:eastAsia="Times New Roman"/>
          <w:color w:val="000000"/>
          <w:szCs w:val="24"/>
          <w:lang w:eastAsia="de-DE"/>
        </w:rPr>
        <w:t xml:space="preserve"> </w:t>
      </w:r>
      <w:r>
        <w:rPr>
          <w:rFonts w:eastAsia="Times New Roman"/>
          <w:color w:val="000000"/>
          <w:szCs w:val="24"/>
          <w:lang w:eastAsia="de-DE"/>
        </w:rPr>
        <w:t>kommt</w:t>
      </w:r>
      <w:r w:rsidR="005E6B7B">
        <w:rPr>
          <w:rFonts w:eastAsia="Times New Roman"/>
          <w:color w:val="000000"/>
          <w:szCs w:val="24"/>
          <w:lang w:eastAsia="de-DE"/>
        </w:rPr>
        <w:t xml:space="preserve"> </w:t>
      </w:r>
      <w:r>
        <w:rPr>
          <w:rFonts w:eastAsia="Times New Roman"/>
          <w:color w:val="000000"/>
          <w:szCs w:val="24"/>
          <w:lang w:eastAsia="de-DE"/>
        </w:rPr>
        <w:t>jedoch</w:t>
      </w:r>
      <w:r w:rsidR="005E6B7B">
        <w:rPr>
          <w:rFonts w:eastAsia="Times New Roman"/>
          <w:color w:val="000000"/>
          <w:szCs w:val="24"/>
          <w:lang w:eastAsia="de-DE"/>
        </w:rPr>
        <w:t xml:space="preserve"> </w:t>
      </w:r>
      <w:r>
        <w:rPr>
          <w:rFonts w:eastAsia="Times New Roman"/>
          <w:color w:val="000000"/>
          <w:szCs w:val="24"/>
          <w:lang w:eastAsia="de-DE"/>
        </w:rPr>
        <w:t>immer</w:t>
      </w:r>
      <w:r w:rsidR="005E6B7B">
        <w:rPr>
          <w:rFonts w:eastAsia="Times New Roman"/>
          <w:color w:val="000000"/>
          <w:szCs w:val="24"/>
          <w:lang w:eastAsia="de-DE"/>
        </w:rPr>
        <w:t xml:space="preserve"> </w:t>
      </w:r>
      <w:r>
        <w:rPr>
          <w:rFonts w:eastAsia="Times New Roman"/>
          <w:color w:val="000000"/>
          <w:szCs w:val="24"/>
          <w:lang w:eastAsia="de-DE"/>
        </w:rPr>
        <w:t>wieder</w:t>
      </w:r>
      <w:r w:rsidR="005E6B7B">
        <w:rPr>
          <w:rFonts w:eastAsia="Times New Roman"/>
          <w:color w:val="000000"/>
          <w:szCs w:val="24"/>
          <w:lang w:eastAsia="de-DE"/>
        </w:rPr>
        <w:t xml:space="preserve"> </w:t>
      </w:r>
      <w:r>
        <w:rPr>
          <w:rFonts w:eastAsia="Times New Roman"/>
          <w:color w:val="000000"/>
          <w:szCs w:val="24"/>
          <w:lang w:eastAsia="de-DE"/>
        </w:rPr>
        <w:t>zu</w:t>
      </w:r>
      <w:r w:rsidR="005E6B7B">
        <w:rPr>
          <w:rFonts w:eastAsia="Times New Roman"/>
          <w:color w:val="000000"/>
          <w:szCs w:val="24"/>
          <w:lang w:eastAsia="de-DE"/>
        </w:rPr>
        <w:t xml:space="preserve"> </w:t>
      </w:r>
      <w:r>
        <w:rPr>
          <w:rFonts w:eastAsia="Times New Roman"/>
          <w:color w:val="000000"/>
          <w:szCs w:val="24"/>
          <w:lang w:eastAsia="de-DE"/>
        </w:rPr>
        <w:t>Fragen,</w:t>
      </w:r>
      <w:r w:rsidR="005E6B7B">
        <w:rPr>
          <w:rFonts w:eastAsia="Times New Roman"/>
          <w:color w:val="000000"/>
          <w:szCs w:val="24"/>
          <w:lang w:eastAsia="de-DE"/>
        </w:rPr>
        <w:t xml:space="preserve"> </w:t>
      </w:r>
      <w:r>
        <w:rPr>
          <w:rFonts w:eastAsia="Times New Roman"/>
          <w:color w:val="000000"/>
          <w:szCs w:val="24"/>
          <w:lang w:eastAsia="de-DE"/>
        </w:rPr>
        <w:t>ob</w:t>
      </w:r>
      <w:r w:rsidR="005E6B7B">
        <w:rPr>
          <w:rFonts w:eastAsia="Times New Roman"/>
          <w:color w:val="000000"/>
          <w:szCs w:val="24"/>
          <w:lang w:eastAsia="de-DE"/>
        </w:rPr>
        <w:t xml:space="preserve"> </w:t>
      </w:r>
      <w:r>
        <w:rPr>
          <w:rFonts w:eastAsia="Times New Roman"/>
          <w:color w:val="000000"/>
          <w:szCs w:val="24"/>
          <w:lang w:eastAsia="de-DE"/>
        </w:rPr>
        <w:t>und</w:t>
      </w:r>
      <w:r w:rsidR="005E6B7B">
        <w:rPr>
          <w:rFonts w:eastAsia="Times New Roman"/>
          <w:color w:val="000000"/>
          <w:szCs w:val="24"/>
          <w:lang w:eastAsia="de-DE"/>
        </w:rPr>
        <w:t xml:space="preserve"> </w:t>
      </w:r>
      <w:r>
        <w:rPr>
          <w:rFonts w:eastAsia="Times New Roman"/>
          <w:color w:val="000000"/>
          <w:szCs w:val="24"/>
          <w:lang w:eastAsia="de-DE"/>
        </w:rPr>
        <w:t>wie</w:t>
      </w:r>
      <w:r w:rsidR="005E6B7B">
        <w:rPr>
          <w:rFonts w:eastAsia="Times New Roman"/>
          <w:color w:val="000000"/>
          <w:szCs w:val="24"/>
          <w:lang w:eastAsia="de-DE"/>
        </w:rPr>
        <w:t xml:space="preserve"> </w:t>
      </w:r>
      <w:r>
        <w:rPr>
          <w:rFonts w:eastAsia="Times New Roman"/>
          <w:color w:val="000000"/>
          <w:szCs w:val="24"/>
          <w:lang w:eastAsia="de-DE"/>
        </w:rPr>
        <w:t>man</w:t>
      </w:r>
      <w:r w:rsidR="005E6B7B">
        <w:rPr>
          <w:rFonts w:eastAsia="Times New Roman"/>
          <w:color w:val="000000"/>
          <w:szCs w:val="24"/>
          <w:lang w:eastAsia="de-DE"/>
        </w:rPr>
        <w:t xml:space="preserve"> </w:t>
      </w:r>
      <w:r>
        <w:rPr>
          <w:rFonts w:eastAsia="Times New Roman"/>
          <w:color w:val="000000"/>
          <w:szCs w:val="24"/>
          <w:lang w:eastAsia="de-DE"/>
        </w:rPr>
        <w:t>die</w:t>
      </w:r>
      <w:r w:rsidR="005E6B7B">
        <w:rPr>
          <w:rFonts w:eastAsia="Times New Roman"/>
          <w:color w:val="000000"/>
          <w:szCs w:val="24"/>
          <w:lang w:eastAsia="de-DE"/>
        </w:rPr>
        <w:t xml:space="preserve"> </w:t>
      </w:r>
      <w:r>
        <w:rPr>
          <w:rFonts w:eastAsia="Times New Roman"/>
          <w:color w:val="000000"/>
          <w:szCs w:val="24"/>
          <w:lang w:eastAsia="de-DE"/>
        </w:rPr>
        <w:t>Arbeit</w:t>
      </w:r>
      <w:r w:rsidR="005E6B7B">
        <w:rPr>
          <w:rFonts w:eastAsia="Times New Roman"/>
          <w:color w:val="000000"/>
          <w:szCs w:val="24"/>
          <w:lang w:eastAsia="de-DE"/>
        </w:rPr>
        <w:t xml:space="preserve"> </w:t>
      </w:r>
      <w:r>
        <w:rPr>
          <w:rFonts w:eastAsia="Times New Roman"/>
          <w:color w:val="000000"/>
          <w:szCs w:val="24"/>
          <w:lang w:eastAsia="de-DE"/>
        </w:rPr>
        <w:t>der</w:t>
      </w:r>
      <w:r w:rsidR="005E6B7B">
        <w:rPr>
          <w:rFonts w:eastAsia="Times New Roman"/>
          <w:color w:val="000000"/>
          <w:szCs w:val="24"/>
          <w:lang w:eastAsia="de-DE"/>
        </w:rPr>
        <w:t xml:space="preserve"> </w:t>
      </w:r>
      <w:r>
        <w:rPr>
          <w:rFonts w:eastAsia="Times New Roman"/>
          <w:color w:val="000000"/>
          <w:szCs w:val="24"/>
          <w:lang w:eastAsia="de-DE"/>
        </w:rPr>
        <w:t>Glaubensstimme</w:t>
      </w:r>
      <w:r w:rsidR="005E6B7B">
        <w:rPr>
          <w:rFonts w:eastAsia="Times New Roman"/>
          <w:color w:val="000000"/>
          <w:szCs w:val="24"/>
          <w:lang w:eastAsia="de-DE"/>
        </w:rPr>
        <w:t xml:space="preserve"> </w:t>
      </w:r>
      <w:r>
        <w:rPr>
          <w:rFonts w:eastAsia="Times New Roman"/>
          <w:color w:val="000000"/>
          <w:szCs w:val="24"/>
          <w:lang w:eastAsia="de-DE"/>
        </w:rPr>
        <w:t>finanziell</w:t>
      </w:r>
      <w:r w:rsidR="005E6B7B">
        <w:rPr>
          <w:rFonts w:eastAsia="Times New Roman"/>
          <w:color w:val="000000"/>
          <w:szCs w:val="24"/>
          <w:lang w:eastAsia="de-DE"/>
        </w:rPr>
        <w:t xml:space="preserve"> </w:t>
      </w:r>
      <w:r>
        <w:rPr>
          <w:rFonts w:eastAsia="Times New Roman"/>
          <w:color w:val="000000"/>
          <w:szCs w:val="24"/>
          <w:lang w:eastAsia="de-DE"/>
        </w:rPr>
        <w:t>unterstützen</w:t>
      </w:r>
      <w:r w:rsidR="005E6B7B">
        <w:rPr>
          <w:rFonts w:eastAsia="Times New Roman"/>
          <w:color w:val="000000"/>
          <w:szCs w:val="24"/>
          <w:lang w:eastAsia="de-DE"/>
        </w:rPr>
        <w:t xml:space="preserve"> </w:t>
      </w:r>
      <w:r>
        <w:rPr>
          <w:rFonts w:eastAsia="Times New Roman"/>
          <w:color w:val="000000"/>
          <w:szCs w:val="24"/>
          <w:lang w:eastAsia="de-DE"/>
        </w:rPr>
        <w:t>kann.</w:t>
      </w:r>
      <w:r w:rsidR="005E6B7B">
        <w:rPr>
          <w:rFonts w:eastAsia="Times New Roman"/>
          <w:color w:val="000000"/>
          <w:szCs w:val="24"/>
          <w:lang w:eastAsia="de-DE"/>
        </w:rPr>
        <w:t xml:space="preserve"> </w:t>
      </w:r>
      <w:r>
        <w:rPr>
          <w:rFonts w:eastAsia="Times New Roman"/>
          <w:color w:val="000000"/>
          <w:szCs w:val="24"/>
          <w:lang w:eastAsia="de-DE"/>
        </w:rPr>
        <w:t>Glücklicherweise</w:t>
      </w:r>
      <w:r w:rsidR="005E6B7B">
        <w:rPr>
          <w:rFonts w:eastAsia="Times New Roman"/>
          <w:color w:val="000000"/>
          <w:szCs w:val="24"/>
          <w:lang w:eastAsia="de-DE"/>
        </w:rPr>
        <w:t xml:space="preserve"> </w:t>
      </w:r>
      <w:r>
        <w:rPr>
          <w:rFonts w:eastAsia="Times New Roman"/>
          <w:color w:val="000000"/>
          <w:szCs w:val="24"/>
          <w:lang w:eastAsia="de-DE"/>
        </w:rPr>
        <w:t>bin</w:t>
      </w:r>
      <w:r w:rsidR="005E6B7B">
        <w:rPr>
          <w:rFonts w:eastAsia="Times New Roman"/>
          <w:color w:val="000000"/>
          <w:szCs w:val="24"/>
          <w:lang w:eastAsia="de-DE"/>
        </w:rPr>
        <w:t xml:space="preserve"> </w:t>
      </w:r>
      <w:r>
        <w:rPr>
          <w:rFonts w:eastAsia="Times New Roman"/>
          <w:color w:val="000000"/>
          <w:szCs w:val="24"/>
          <w:lang w:eastAsia="de-DE"/>
        </w:rPr>
        <w:t>ich</w:t>
      </w:r>
      <w:r w:rsidR="005E6B7B">
        <w:rPr>
          <w:rFonts w:eastAsia="Times New Roman"/>
          <w:color w:val="000000"/>
          <w:szCs w:val="24"/>
          <w:lang w:eastAsia="de-DE"/>
        </w:rPr>
        <w:t xml:space="preserve"> </w:t>
      </w:r>
      <w:r>
        <w:rPr>
          <w:rFonts w:eastAsia="Times New Roman"/>
          <w:color w:val="000000"/>
          <w:szCs w:val="24"/>
          <w:lang w:eastAsia="de-DE"/>
        </w:rPr>
        <w:t>in</w:t>
      </w:r>
      <w:r w:rsidR="005E6B7B">
        <w:rPr>
          <w:rFonts w:eastAsia="Times New Roman"/>
          <w:color w:val="000000"/>
          <w:szCs w:val="24"/>
          <w:lang w:eastAsia="de-DE"/>
        </w:rPr>
        <w:t xml:space="preserve"> </w:t>
      </w:r>
      <w:r>
        <w:rPr>
          <w:rFonts w:eastAsia="Times New Roman"/>
          <w:color w:val="000000"/>
          <w:szCs w:val="24"/>
          <w:lang w:eastAsia="de-DE"/>
        </w:rPr>
        <w:t>der</w:t>
      </w:r>
      <w:r w:rsidR="005E6B7B">
        <w:rPr>
          <w:rFonts w:eastAsia="Times New Roman"/>
          <w:color w:val="000000"/>
          <w:szCs w:val="24"/>
          <w:lang w:eastAsia="de-DE"/>
        </w:rPr>
        <w:t xml:space="preserve"> </w:t>
      </w:r>
      <w:r>
        <w:rPr>
          <w:rFonts w:eastAsia="Times New Roman"/>
          <w:color w:val="000000"/>
          <w:szCs w:val="24"/>
          <w:lang w:eastAsia="de-DE"/>
        </w:rPr>
        <w:t>Situation,</w:t>
      </w:r>
      <w:r w:rsidR="005E6B7B">
        <w:rPr>
          <w:rFonts w:eastAsia="Times New Roman"/>
          <w:color w:val="000000"/>
          <w:szCs w:val="24"/>
          <w:lang w:eastAsia="de-DE"/>
        </w:rPr>
        <w:t xml:space="preserve"> </w:t>
      </w:r>
      <w:r>
        <w:rPr>
          <w:rFonts w:eastAsia="Times New Roman"/>
          <w:color w:val="000000"/>
          <w:szCs w:val="24"/>
          <w:lang w:eastAsia="de-DE"/>
        </w:rPr>
        <w:t>dass</w:t>
      </w:r>
      <w:r w:rsidR="005E6B7B">
        <w:rPr>
          <w:rFonts w:eastAsia="Times New Roman"/>
          <w:color w:val="000000"/>
          <w:szCs w:val="24"/>
          <w:lang w:eastAsia="de-DE"/>
        </w:rPr>
        <w:t xml:space="preserve"> </w:t>
      </w:r>
      <w:r>
        <w:rPr>
          <w:rFonts w:eastAsia="Times New Roman"/>
          <w:color w:val="000000"/>
          <w:szCs w:val="24"/>
          <w:lang w:eastAsia="de-DE"/>
        </w:rPr>
        <w:t>ich</w:t>
      </w:r>
      <w:r w:rsidR="005E6B7B">
        <w:rPr>
          <w:rFonts w:eastAsia="Times New Roman"/>
          <w:color w:val="000000"/>
          <w:szCs w:val="24"/>
          <w:lang w:eastAsia="de-DE"/>
        </w:rPr>
        <w:t xml:space="preserve"> </w:t>
      </w:r>
      <w:r>
        <w:rPr>
          <w:rFonts w:eastAsia="Times New Roman"/>
          <w:color w:val="000000"/>
          <w:szCs w:val="24"/>
          <w:lang w:eastAsia="de-DE"/>
        </w:rPr>
        <w:t>durch</w:t>
      </w:r>
      <w:r w:rsidR="005E6B7B">
        <w:rPr>
          <w:rFonts w:eastAsia="Times New Roman"/>
          <w:color w:val="000000"/>
          <w:szCs w:val="24"/>
          <w:lang w:eastAsia="de-DE"/>
        </w:rPr>
        <w:t xml:space="preserve"> </w:t>
      </w:r>
      <w:r>
        <w:rPr>
          <w:rFonts w:eastAsia="Times New Roman"/>
          <w:color w:val="000000"/>
          <w:szCs w:val="24"/>
          <w:lang w:eastAsia="de-DE"/>
        </w:rPr>
        <w:t>meine</w:t>
      </w:r>
      <w:r w:rsidR="005E6B7B">
        <w:rPr>
          <w:rFonts w:eastAsia="Times New Roman"/>
          <w:color w:val="000000"/>
          <w:szCs w:val="24"/>
          <w:lang w:eastAsia="de-DE"/>
        </w:rPr>
        <w:t xml:space="preserve"> </w:t>
      </w:r>
      <w:r>
        <w:rPr>
          <w:rFonts w:eastAsia="Times New Roman"/>
          <w:color w:val="000000"/>
          <w:szCs w:val="24"/>
          <w:lang w:eastAsia="de-DE"/>
        </w:rPr>
        <w:t>Arbeit</w:t>
      </w:r>
      <w:r w:rsidR="005E6B7B">
        <w:rPr>
          <w:rFonts w:eastAsia="Times New Roman"/>
          <w:color w:val="000000"/>
          <w:szCs w:val="24"/>
          <w:lang w:eastAsia="de-DE"/>
        </w:rPr>
        <w:t xml:space="preserve"> </w:t>
      </w:r>
      <w:r>
        <w:rPr>
          <w:rFonts w:eastAsia="Times New Roman"/>
          <w:color w:val="000000"/>
          <w:szCs w:val="24"/>
          <w:lang w:eastAsia="de-DE"/>
        </w:rPr>
        <w:t>finanziell</w:t>
      </w:r>
      <w:r w:rsidR="005E6B7B">
        <w:rPr>
          <w:rFonts w:eastAsia="Times New Roman"/>
          <w:color w:val="000000"/>
          <w:szCs w:val="24"/>
          <w:lang w:eastAsia="de-DE"/>
        </w:rPr>
        <w:t xml:space="preserve"> </w:t>
      </w:r>
      <w:r>
        <w:rPr>
          <w:rFonts w:eastAsia="Times New Roman"/>
          <w:color w:val="000000"/>
          <w:szCs w:val="24"/>
          <w:lang w:eastAsia="de-DE"/>
        </w:rPr>
        <w:t>unabhängig</w:t>
      </w:r>
      <w:r w:rsidR="005E6B7B">
        <w:rPr>
          <w:rFonts w:eastAsia="Times New Roman"/>
          <w:color w:val="000000"/>
          <w:szCs w:val="24"/>
          <w:lang w:eastAsia="de-DE"/>
        </w:rPr>
        <w:t xml:space="preserve"> </w:t>
      </w:r>
      <w:r>
        <w:rPr>
          <w:rFonts w:eastAsia="Times New Roman"/>
          <w:color w:val="000000"/>
          <w:szCs w:val="24"/>
          <w:lang w:eastAsia="de-DE"/>
        </w:rPr>
        <w:t>bin.</w:t>
      </w:r>
      <w:r w:rsidR="005E6B7B">
        <w:rPr>
          <w:rFonts w:eastAsia="Times New Roman"/>
          <w:color w:val="000000"/>
          <w:szCs w:val="24"/>
          <w:lang w:eastAsia="de-DE"/>
        </w:rPr>
        <w:t xml:space="preserve"> </w:t>
      </w:r>
      <w:r>
        <w:rPr>
          <w:rFonts w:eastAsia="Times New Roman"/>
          <w:color w:val="000000"/>
          <w:szCs w:val="24"/>
          <w:lang w:eastAsia="de-DE"/>
        </w:rPr>
        <w:t>Daher</w:t>
      </w:r>
      <w:r w:rsidR="005E6B7B">
        <w:rPr>
          <w:rFonts w:eastAsia="Times New Roman"/>
          <w:color w:val="000000"/>
          <w:szCs w:val="24"/>
          <w:lang w:eastAsia="de-DE"/>
        </w:rPr>
        <w:t xml:space="preserve"> </w:t>
      </w:r>
      <w:r>
        <w:rPr>
          <w:rFonts w:eastAsia="Times New Roman"/>
          <w:color w:val="000000"/>
          <w:szCs w:val="24"/>
          <w:lang w:eastAsia="de-DE"/>
        </w:rPr>
        <w:t>bitte</w:t>
      </w:r>
      <w:r w:rsidR="005E6B7B">
        <w:rPr>
          <w:rFonts w:eastAsia="Times New Roman"/>
          <w:color w:val="000000"/>
          <w:szCs w:val="24"/>
          <w:lang w:eastAsia="de-DE"/>
        </w:rPr>
        <w:t xml:space="preserve"> </w:t>
      </w:r>
      <w:r>
        <w:rPr>
          <w:rFonts w:eastAsia="Times New Roman"/>
          <w:color w:val="000000"/>
          <w:szCs w:val="24"/>
          <w:lang w:eastAsia="de-DE"/>
        </w:rPr>
        <w:t>ich</w:t>
      </w:r>
      <w:r w:rsidR="005E6B7B">
        <w:rPr>
          <w:rFonts w:eastAsia="Times New Roman"/>
          <w:color w:val="000000"/>
          <w:szCs w:val="24"/>
          <w:lang w:eastAsia="de-DE"/>
        </w:rPr>
        <w:t xml:space="preserve"> </w:t>
      </w:r>
      <w:r>
        <w:rPr>
          <w:rFonts w:eastAsia="Times New Roman"/>
          <w:color w:val="000000"/>
          <w:szCs w:val="24"/>
          <w:lang w:eastAsia="de-DE"/>
        </w:rPr>
        <w:t>darum,</w:t>
      </w:r>
      <w:r w:rsidR="005E6B7B">
        <w:rPr>
          <w:rFonts w:eastAsia="Times New Roman"/>
          <w:color w:val="000000"/>
          <w:szCs w:val="24"/>
          <w:lang w:eastAsia="de-DE"/>
        </w:rPr>
        <w:t xml:space="preserve"> </w:t>
      </w:r>
      <w:r>
        <w:rPr>
          <w:rFonts w:eastAsia="Times New Roman"/>
          <w:color w:val="000000"/>
          <w:szCs w:val="24"/>
          <w:lang w:eastAsia="de-DE"/>
        </w:rPr>
        <w:t>Spenden</w:t>
      </w:r>
      <w:r w:rsidR="005E6B7B">
        <w:rPr>
          <w:rFonts w:eastAsia="Times New Roman"/>
          <w:color w:val="000000"/>
          <w:szCs w:val="24"/>
          <w:lang w:eastAsia="de-DE"/>
        </w:rPr>
        <w:t xml:space="preserve"> </w:t>
      </w:r>
      <w:r>
        <w:rPr>
          <w:rFonts w:eastAsia="Times New Roman"/>
          <w:color w:val="000000"/>
          <w:szCs w:val="24"/>
          <w:lang w:eastAsia="de-DE"/>
        </w:rPr>
        <w:t>an</w:t>
      </w:r>
      <w:r w:rsidR="005E6B7B">
        <w:rPr>
          <w:rFonts w:eastAsia="Times New Roman"/>
          <w:color w:val="000000"/>
          <w:szCs w:val="24"/>
          <w:lang w:eastAsia="de-DE"/>
        </w:rPr>
        <w:t xml:space="preserve"> </w:t>
      </w:r>
      <w:r>
        <w:rPr>
          <w:rFonts w:eastAsia="Times New Roman"/>
          <w:color w:val="000000"/>
          <w:szCs w:val="24"/>
          <w:lang w:eastAsia="de-DE"/>
        </w:rPr>
        <w:t>die</w:t>
      </w:r>
      <w:r w:rsidR="005E6B7B">
        <w:rPr>
          <w:rFonts w:eastAsia="Times New Roman"/>
          <w:color w:val="000000"/>
          <w:szCs w:val="24"/>
          <w:lang w:eastAsia="de-DE"/>
        </w:rPr>
        <w:t xml:space="preserve"> </w:t>
      </w:r>
      <w:r w:rsidRPr="008E63BE">
        <w:rPr>
          <w:rFonts w:eastAsia="Times New Roman"/>
          <w:b/>
          <w:color w:val="000000"/>
          <w:szCs w:val="24"/>
          <w:lang w:eastAsia="de-DE"/>
        </w:rPr>
        <w:t>Deutsche</w:t>
      </w:r>
      <w:r w:rsidR="005E6B7B">
        <w:rPr>
          <w:rFonts w:eastAsia="Times New Roman"/>
          <w:b/>
          <w:color w:val="000000"/>
          <w:szCs w:val="24"/>
          <w:lang w:eastAsia="de-DE"/>
        </w:rPr>
        <w:t xml:space="preserve"> </w:t>
      </w:r>
      <w:r w:rsidRPr="008E63BE">
        <w:rPr>
          <w:rFonts w:eastAsia="Times New Roman"/>
          <w:b/>
          <w:color w:val="000000"/>
          <w:szCs w:val="24"/>
          <w:lang w:eastAsia="de-DE"/>
        </w:rPr>
        <w:t>Missionsgesellschaft</w:t>
      </w:r>
      <w:r w:rsidR="005E6B7B">
        <w:rPr>
          <w:rFonts w:eastAsia="Times New Roman"/>
          <w:color w:val="000000"/>
          <w:szCs w:val="24"/>
          <w:lang w:eastAsia="de-DE"/>
        </w:rPr>
        <w:t xml:space="preserve"> </w:t>
      </w:r>
      <w:r>
        <w:rPr>
          <w:rFonts w:eastAsia="Times New Roman"/>
          <w:color w:val="000000"/>
          <w:szCs w:val="24"/>
          <w:lang w:eastAsia="de-DE"/>
        </w:rPr>
        <w:t>zu</w:t>
      </w:r>
      <w:r w:rsidR="005E6B7B">
        <w:rPr>
          <w:rFonts w:eastAsia="Times New Roman"/>
          <w:color w:val="000000"/>
          <w:szCs w:val="24"/>
          <w:lang w:eastAsia="de-DE"/>
        </w:rPr>
        <w:t xml:space="preserve"> </w:t>
      </w:r>
      <w:r>
        <w:rPr>
          <w:rFonts w:eastAsia="Times New Roman"/>
          <w:color w:val="000000"/>
          <w:szCs w:val="24"/>
          <w:lang w:eastAsia="de-DE"/>
        </w:rPr>
        <w:t>senden.</w:t>
      </w:r>
      <w:r w:rsidR="005E6B7B">
        <w:rPr>
          <w:rFonts w:eastAsia="Times New Roman"/>
          <w:color w:val="000000"/>
          <w:szCs w:val="24"/>
          <w:lang w:eastAsia="de-DE"/>
        </w:rPr>
        <w:t xml:space="preserve"> </w:t>
      </w:r>
      <w:r>
        <w:rPr>
          <w:rFonts w:eastAsia="Times New Roman"/>
          <w:color w:val="000000"/>
          <w:szCs w:val="24"/>
          <w:lang w:eastAsia="de-DE"/>
        </w:rPr>
        <w:t>Wenn</w:t>
      </w:r>
      <w:r w:rsidR="005E6B7B">
        <w:rPr>
          <w:rFonts w:eastAsia="Times New Roman"/>
          <w:color w:val="000000"/>
          <w:szCs w:val="24"/>
          <w:lang w:eastAsia="de-DE"/>
        </w:rPr>
        <w:t xml:space="preserve"> </w:t>
      </w:r>
      <w:r>
        <w:rPr>
          <w:rFonts w:eastAsia="Times New Roman"/>
          <w:color w:val="000000"/>
          <w:szCs w:val="24"/>
          <w:lang w:eastAsia="de-DE"/>
        </w:rPr>
        <w:t>Ihr</w:t>
      </w:r>
      <w:r w:rsidR="005E6B7B">
        <w:rPr>
          <w:rFonts w:eastAsia="Times New Roman"/>
          <w:color w:val="000000"/>
          <w:szCs w:val="24"/>
          <w:lang w:eastAsia="de-DE"/>
        </w:rPr>
        <w:t xml:space="preserve"> </w:t>
      </w:r>
      <w:r>
        <w:rPr>
          <w:rFonts w:eastAsia="Times New Roman"/>
          <w:color w:val="000000"/>
          <w:szCs w:val="24"/>
          <w:lang w:eastAsia="de-DE"/>
        </w:rPr>
        <w:t>mir</w:t>
      </w:r>
      <w:r w:rsidR="005E6B7B">
        <w:rPr>
          <w:rFonts w:eastAsia="Times New Roman"/>
          <w:color w:val="000000"/>
          <w:szCs w:val="24"/>
          <w:lang w:eastAsia="de-DE"/>
        </w:rPr>
        <w:t xml:space="preserve"> </w:t>
      </w:r>
      <w:r>
        <w:rPr>
          <w:rFonts w:eastAsia="Times New Roman"/>
          <w:color w:val="000000"/>
          <w:szCs w:val="24"/>
          <w:lang w:eastAsia="de-DE"/>
        </w:rPr>
        <w:t>noch</w:t>
      </w:r>
      <w:r w:rsidR="005E6B7B">
        <w:rPr>
          <w:rFonts w:eastAsia="Times New Roman"/>
          <w:color w:val="000000"/>
          <w:szCs w:val="24"/>
          <w:lang w:eastAsia="de-DE"/>
        </w:rPr>
        <w:t xml:space="preserve"> </w:t>
      </w:r>
      <w:r>
        <w:rPr>
          <w:rFonts w:eastAsia="Times New Roman"/>
          <w:color w:val="000000"/>
          <w:szCs w:val="24"/>
          <w:lang w:eastAsia="de-DE"/>
        </w:rPr>
        <w:t>einen</w:t>
      </w:r>
      <w:r w:rsidR="005E6B7B">
        <w:rPr>
          <w:rFonts w:eastAsia="Times New Roman"/>
          <w:color w:val="000000"/>
          <w:szCs w:val="24"/>
          <w:lang w:eastAsia="de-DE"/>
        </w:rPr>
        <w:t xml:space="preserve"> </w:t>
      </w:r>
      <w:r>
        <w:rPr>
          <w:rFonts w:eastAsia="Times New Roman"/>
          <w:color w:val="000000"/>
          <w:szCs w:val="24"/>
          <w:lang w:eastAsia="de-DE"/>
        </w:rPr>
        <w:t>persönlichen</w:t>
      </w:r>
      <w:r w:rsidR="005E6B7B">
        <w:rPr>
          <w:rFonts w:eastAsia="Times New Roman"/>
          <w:color w:val="000000"/>
          <w:szCs w:val="24"/>
          <w:lang w:eastAsia="de-DE"/>
        </w:rPr>
        <w:t xml:space="preserve"> </w:t>
      </w:r>
      <w:r>
        <w:rPr>
          <w:rFonts w:eastAsia="Times New Roman"/>
          <w:color w:val="000000"/>
          <w:szCs w:val="24"/>
          <w:lang w:eastAsia="de-DE"/>
        </w:rPr>
        <w:t>Gefallen</w:t>
      </w:r>
      <w:r w:rsidR="005E6B7B">
        <w:rPr>
          <w:rFonts w:eastAsia="Times New Roman"/>
          <w:color w:val="000000"/>
          <w:szCs w:val="24"/>
          <w:lang w:eastAsia="de-DE"/>
        </w:rPr>
        <w:t xml:space="preserve"> </w:t>
      </w:r>
      <w:r>
        <w:rPr>
          <w:rFonts w:eastAsia="Times New Roman"/>
          <w:color w:val="000000"/>
          <w:szCs w:val="24"/>
          <w:lang w:eastAsia="de-DE"/>
        </w:rPr>
        <w:t>tun</w:t>
      </w:r>
      <w:r w:rsidR="005E6B7B">
        <w:rPr>
          <w:rFonts w:eastAsia="Times New Roman"/>
          <w:color w:val="000000"/>
          <w:szCs w:val="24"/>
          <w:lang w:eastAsia="de-DE"/>
        </w:rPr>
        <w:t xml:space="preserve"> </w:t>
      </w:r>
      <w:r>
        <w:rPr>
          <w:rFonts w:eastAsia="Times New Roman"/>
          <w:color w:val="000000"/>
          <w:szCs w:val="24"/>
          <w:lang w:eastAsia="de-DE"/>
        </w:rPr>
        <w:t>wollt,</w:t>
      </w:r>
      <w:r w:rsidR="005E6B7B">
        <w:rPr>
          <w:rFonts w:eastAsia="Times New Roman"/>
          <w:color w:val="000000"/>
          <w:szCs w:val="24"/>
          <w:lang w:eastAsia="de-DE"/>
        </w:rPr>
        <w:t xml:space="preserve"> </w:t>
      </w:r>
      <w:r>
        <w:rPr>
          <w:rFonts w:eastAsia="Times New Roman"/>
          <w:color w:val="000000"/>
          <w:szCs w:val="24"/>
          <w:lang w:eastAsia="de-DE"/>
        </w:rPr>
        <w:t>schreibt</w:t>
      </w:r>
      <w:r w:rsidR="005E6B7B">
        <w:rPr>
          <w:rFonts w:eastAsia="Times New Roman"/>
          <w:color w:val="000000"/>
          <w:szCs w:val="24"/>
          <w:lang w:eastAsia="de-DE"/>
        </w:rPr>
        <w:t xml:space="preserve"> </w:t>
      </w:r>
      <w:r>
        <w:rPr>
          <w:rFonts w:eastAsia="Times New Roman"/>
          <w:color w:val="000000"/>
          <w:szCs w:val="24"/>
          <w:lang w:eastAsia="de-DE"/>
        </w:rPr>
        <w:t>als</w:t>
      </w:r>
      <w:r w:rsidR="005E6B7B">
        <w:rPr>
          <w:rFonts w:eastAsia="Times New Roman"/>
          <w:color w:val="000000"/>
          <w:szCs w:val="24"/>
          <w:lang w:eastAsia="de-DE"/>
        </w:rPr>
        <w:t xml:space="preserve"> </w:t>
      </w:r>
      <w:r>
        <w:rPr>
          <w:rFonts w:eastAsia="Times New Roman"/>
          <w:color w:val="000000"/>
          <w:szCs w:val="24"/>
          <w:lang w:eastAsia="de-DE"/>
        </w:rPr>
        <w:t>Verwendungszweck</w:t>
      </w:r>
      <w:r w:rsidR="005E6B7B">
        <w:rPr>
          <w:rFonts w:eastAsia="Times New Roman"/>
          <w:color w:val="000000"/>
          <w:szCs w:val="24"/>
          <w:lang w:eastAsia="de-DE"/>
        </w:rPr>
        <w:t xml:space="preserve"> </w:t>
      </w:r>
      <w:r>
        <w:rPr>
          <w:rFonts w:eastAsia="Times New Roman"/>
          <w:color w:val="000000"/>
          <w:szCs w:val="24"/>
          <w:lang w:eastAsia="de-DE"/>
        </w:rPr>
        <w:t>„Arbeit</w:t>
      </w:r>
      <w:r w:rsidR="005E6B7B">
        <w:rPr>
          <w:rFonts w:eastAsia="Times New Roman"/>
          <w:color w:val="000000"/>
          <w:szCs w:val="24"/>
          <w:lang w:eastAsia="de-DE"/>
        </w:rPr>
        <w:t xml:space="preserve"> </w:t>
      </w:r>
      <w:r>
        <w:rPr>
          <w:rFonts w:eastAsia="Times New Roman"/>
          <w:color w:val="000000"/>
          <w:szCs w:val="24"/>
          <w:lang w:eastAsia="de-DE"/>
        </w:rPr>
        <w:t>Gerald</w:t>
      </w:r>
      <w:r w:rsidR="005E6B7B">
        <w:rPr>
          <w:rFonts w:eastAsia="Times New Roman"/>
          <w:color w:val="000000"/>
          <w:szCs w:val="24"/>
          <w:lang w:eastAsia="de-DE"/>
        </w:rPr>
        <w:t xml:space="preserve"> </w:t>
      </w:r>
      <w:r>
        <w:rPr>
          <w:rFonts w:eastAsia="Times New Roman"/>
          <w:color w:val="000000"/>
          <w:szCs w:val="24"/>
          <w:lang w:eastAsia="de-DE"/>
        </w:rPr>
        <w:t>Haupt“</w:t>
      </w:r>
      <w:r w:rsidR="005E6B7B">
        <w:rPr>
          <w:rFonts w:eastAsia="Times New Roman"/>
          <w:color w:val="000000"/>
          <w:szCs w:val="24"/>
          <w:lang w:eastAsia="de-DE"/>
        </w:rPr>
        <w:t xml:space="preserve"> </w:t>
      </w:r>
      <w:r>
        <w:rPr>
          <w:rFonts w:eastAsia="Times New Roman"/>
          <w:color w:val="000000"/>
          <w:szCs w:val="24"/>
          <w:lang w:eastAsia="de-DE"/>
        </w:rPr>
        <w:t>dabei</w:t>
      </w:r>
      <w:r w:rsidR="005E6B7B">
        <w:rPr>
          <w:rFonts w:eastAsia="Times New Roman"/>
          <w:color w:val="000000"/>
          <w:szCs w:val="24"/>
          <w:lang w:eastAsia="de-DE"/>
        </w:rPr>
        <w:t xml:space="preserve"> </w:t>
      </w:r>
      <w:r>
        <w:rPr>
          <w:rFonts w:eastAsia="Times New Roman"/>
          <w:color w:val="000000"/>
          <w:szCs w:val="24"/>
          <w:lang w:eastAsia="de-DE"/>
        </w:rPr>
        <w:t>–</w:t>
      </w:r>
      <w:r w:rsidR="005E6B7B">
        <w:rPr>
          <w:rFonts w:eastAsia="Times New Roman"/>
          <w:color w:val="000000"/>
          <w:szCs w:val="24"/>
          <w:lang w:eastAsia="de-DE"/>
        </w:rPr>
        <w:t xml:space="preserve"> </w:t>
      </w:r>
      <w:r>
        <w:rPr>
          <w:rFonts w:eastAsia="Times New Roman"/>
          <w:color w:val="000000"/>
          <w:szCs w:val="24"/>
          <w:lang w:eastAsia="de-DE"/>
        </w:rPr>
        <w:t>Gerald</w:t>
      </w:r>
      <w:r w:rsidR="005E6B7B">
        <w:rPr>
          <w:rFonts w:eastAsia="Times New Roman"/>
          <w:color w:val="000000"/>
          <w:szCs w:val="24"/>
          <w:lang w:eastAsia="de-DE"/>
        </w:rPr>
        <w:t xml:space="preserve"> </w:t>
      </w:r>
      <w:r>
        <w:rPr>
          <w:rFonts w:eastAsia="Times New Roman"/>
          <w:color w:val="000000"/>
          <w:szCs w:val="24"/>
          <w:lang w:eastAsia="de-DE"/>
        </w:rPr>
        <w:t>ist</w:t>
      </w:r>
      <w:r w:rsidR="005E6B7B">
        <w:rPr>
          <w:rFonts w:eastAsia="Times New Roman"/>
          <w:color w:val="000000"/>
          <w:szCs w:val="24"/>
          <w:lang w:eastAsia="de-DE"/>
        </w:rPr>
        <w:t xml:space="preserve"> </w:t>
      </w:r>
      <w:r>
        <w:rPr>
          <w:rFonts w:eastAsia="Times New Roman"/>
          <w:color w:val="000000"/>
          <w:szCs w:val="24"/>
          <w:lang w:eastAsia="de-DE"/>
        </w:rPr>
        <w:t>ein</w:t>
      </w:r>
      <w:r w:rsidR="005E6B7B">
        <w:rPr>
          <w:rFonts w:eastAsia="Times New Roman"/>
          <w:color w:val="000000"/>
          <w:szCs w:val="24"/>
          <w:lang w:eastAsia="de-DE"/>
        </w:rPr>
        <w:t xml:space="preserve"> </w:t>
      </w:r>
      <w:r>
        <w:rPr>
          <w:rFonts w:eastAsia="Times New Roman"/>
          <w:color w:val="000000"/>
          <w:szCs w:val="24"/>
          <w:lang w:eastAsia="de-DE"/>
        </w:rPr>
        <w:t>Schulkamerad</w:t>
      </w:r>
      <w:r w:rsidR="005E6B7B">
        <w:rPr>
          <w:rFonts w:eastAsia="Times New Roman"/>
          <w:color w:val="000000"/>
          <w:szCs w:val="24"/>
          <w:lang w:eastAsia="de-DE"/>
        </w:rPr>
        <w:t xml:space="preserve"> </w:t>
      </w:r>
      <w:r>
        <w:rPr>
          <w:rFonts w:eastAsia="Times New Roman"/>
          <w:color w:val="000000"/>
          <w:szCs w:val="24"/>
          <w:lang w:eastAsia="de-DE"/>
        </w:rPr>
        <w:t>von</w:t>
      </w:r>
      <w:r w:rsidR="005E6B7B">
        <w:rPr>
          <w:rFonts w:eastAsia="Times New Roman"/>
          <w:color w:val="000000"/>
          <w:szCs w:val="24"/>
          <w:lang w:eastAsia="de-DE"/>
        </w:rPr>
        <w:t xml:space="preserve"> </w:t>
      </w:r>
      <w:r>
        <w:rPr>
          <w:rFonts w:eastAsia="Times New Roman"/>
          <w:color w:val="000000"/>
          <w:szCs w:val="24"/>
          <w:lang w:eastAsia="de-DE"/>
        </w:rPr>
        <w:t>mir</w:t>
      </w:r>
      <w:r w:rsidR="005E6B7B">
        <w:rPr>
          <w:rFonts w:eastAsia="Times New Roman"/>
          <w:color w:val="000000"/>
          <w:szCs w:val="24"/>
          <w:lang w:eastAsia="de-DE"/>
        </w:rPr>
        <w:t xml:space="preserve"> </w:t>
      </w:r>
      <w:r>
        <w:rPr>
          <w:rFonts w:eastAsia="Times New Roman"/>
          <w:color w:val="000000"/>
          <w:szCs w:val="24"/>
          <w:lang w:eastAsia="de-DE"/>
        </w:rPr>
        <w:t>gewesen</w:t>
      </w:r>
      <w:r w:rsidR="005E6B7B">
        <w:rPr>
          <w:rFonts w:eastAsia="Times New Roman"/>
          <w:color w:val="000000"/>
          <w:szCs w:val="24"/>
          <w:lang w:eastAsia="de-DE"/>
        </w:rPr>
        <w:t xml:space="preserve"> </w:t>
      </w:r>
      <w:r>
        <w:rPr>
          <w:rFonts w:eastAsia="Times New Roman"/>
          <w:color w:val="000000"/>
          <w:szCs w:val="24"/>
          <w:lang w:eastAsia="de-DE"/>
        </w:rPr>
        <w:t>und</w:t>
      </w:r>
      <w:r w:rsidR="005E6B7B">
        <w:rPr>
          <w:rFonts w:eastAsia="Times New Roman"/>
          <w:color w:val="000000"/>
          <w:szCs w:val="24"/>
          <w:lang w:eastAsia="de-DE"/>
        </w:rPr>
        <w:t xml:space="preserve"> </w:t>
      </w:r>
      <w:r>
        <w:rPr>
          <w:rFonts w:eastAsia="Times New Roman"/>
          <w:color w:val="000000"/>
          <w:szCs w:val="24"/>
          <w:lang w:eastAsia="de-DE"/>
        </w:rPr>
        <w:t>arbeitet</w:t>
      </w:r>
      <w:r w:rsidR="005E6B7B">
        <w:rPr>
          <w:rFonts w:eastAsia="Times New Roman"/>
          <w:color w:val="000000"/>
          <w:szCs w:val="24"/>
          <w:lang w:eastAsia="de-DE"/>
        </w:rPr>
        <w:t xml:space="preserve"> </w:t>
      </w:r>
      <w:r>
        <w:rPr>
          <w:rFonts w:eastAsia="Times New Roman"/>
          <w:color w:val="000000"/>
          <w:szCs w:val="24"/>
          <w:lang w:eastAsia="de-DE"/>
        </w:rPr>
        <w:t>als</w:t>
      </w:r>
      <w:r w:rsidR="005E6B7B">
        <w:rPr>
          <w:rFonts w:eastAsia="Times New Roman"/>
          <w:color w:val="000000"/>
          <w:szCs w:val="24"/>
          <w:lang w:eastAsia="de-DE"/>
        </w:rPr>
        <w:t xml:space="preserve"> </w:t>
      </w:r>
      <w:r>
        <w:rPr>
          <w:rFonts w:eastAsia="Times New Roman"/>
          <w:color w:val="000000"/>
          <w:szCs w:val="24"/>
          <w:lang w:eastAsia="de-DE"/>
        </w:rPr>
        <w:t>Missionar</w:t>
      </w:r>
      <w:r w:rsidR="005E6B7B">
        <w:rPr>
          <w:rFonts w:eastAsia="Times New Roman"/>
          <w:color w:val="000000"/>
          <w:szCs w:val="24"/>
          <w:lang w:eastAsia="de-DE"/>
        </w:rPr>
        <w:t xml:space="preserve"> </w:t>
      </w:r>
      <w:r>
        <w:rPr>
          <w:rFonts w:eastAsia="Times New Roman"/>
          <w:color w:val="000000"/>
          <w:szCs w:val="24"/>
          <w:lang w:eastAsia="de-DE"/>
        </w:rPr>
        <w:t>in</w:t>
      </w:r>
      <w:r w:rsidR="005E6B7B">
        <w:rPr>
          <w:rFonts w:eastAsia="Times New Roman"/>
          <w:color w:val="000000"/>
          <w:szCs w:val="24"/>
          <w:lang w:eastAsia="de-DE"/>
        </w:rPr>
        <w:t xml:space="preserve"> </w:t>
      </w:r>
      <w:r>
        <w:rPr>
          <w:rFonts w:eastAsia="Times New Roman"/>
          <w:color w:val="000000"/>
          <w:szCs w:val="24"/>
          <w:lang w:eastAsia="de-DE"/>
        </w:rPr>
        <w:t>Spanien.</w:t>
      </w:r>
      <w:r w:rsidR="005E6B7B">
        <w:rPr>
          <w:rFonts w:eastAsia="Times New Roman"/>
          <w:color w:val="000000"/>
          <w:szCs w:val="24"/>
          <w:lang w:eastAsia="de-DE"/>
        </w:rPr>
        <w:t xml:space="preserve"> </w:t>
      </w:r>
    </w:p>
    <w:p w14:paraId="3F5B9AFD" w14:textId="3EFDD3FD"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Spendenkonto:</w:t>
      </w:r>
      <w:r w:rsidR="005E6B7B">
        <w:rPr>
          <w:rFonts w:eastAsia="Times New Roman"/>
          <w:color w:val="000000"/>
          <w:szCs w:val="24"/>
          <w:lang w:eastAsia="de-DE"/>
        </w:rPr>
        <w:t xml:space="preserve"> </w:t>
      </w:r>
      <w:r w:rsidRPr="008E63BE">
        <w:rPr>
          <w:rFonts w:eastAsia="Times New Roman"/>
          <w:b/>
          <w:bCs/>
          <w:color w:val="000000"/>
          <w:szCs w:val="24"/>
          <w:lang w:eastAsia="de-DE"/>
        </w:rPr>
        <w:t>IBAN:</w:t>
      </w:r>
      <w:r w:rsidR="005E6B7B">
        <w:rPr>
          <w:rFonts w:eastAsia="Times New Roman"/>
          <w:b/>
          <w:bCs/>
          <w:color w:val="000000"/>
          <w:szCs w:val="24"/>
          <w:lang w:eastAsia="de-DE"/>
        </w:rPr>
        <w:t xml:space="preserve"> </w:t>
      </w:r>
      <w:r w:rsidRPr="008E63BE">
        <w:rPr>
          <w:rFonts w:eastAsia="Times New Roman"/>
          <w:color w:val="000000"/>
          <w:szCs w:val="24"/>
          <w:lang w:eastAsia="de-DE"/>
        </w:rPr>
        <w:t>DE02</w:t>
      </w:r>
      <w:r w:rsidR="005E6B7B">
        <w:rPr>
          <w:rFonts w:eastAsia="Times New Roman"/>
          <w:color w:val="000000"/>
          <w:szCs w:val="24"/>
          <w:lang w:eastAsia="de-DE"/>
        </w:rPr>
        <w:t xml:space="preserve"> </w:t>
      </w:r>
      <w:r w:rsidRPr="008E63BE">
        <w:rPr>
          <w:rFonts w:eastAsia="Times New Roman"/>
          <w:color w:val="000000"/>
          <w:szCs w:val="24"/>
          <w:lang w:eastAsia="de-DE"/>
        </w:rPr>
        <w:t>6729</w:t>
      </w:r>
      <w:r w:rsidR="005E6B7B">
        <w:rPr>
          <w:rFonts w:eastAsia="Times New Roman"/>
          <w:color w:val="000000"/>
          <w:szCs w:val="24"/>
          <w:lang w:eastAsia="de-DE"/>
        </w:rPr>
        <w:t xml:space="preserve"> </w:t>
      </w:r>
      <w:r w:rsidRPr="008E63BE">
        <w:rPr>
          <w:rFonts w:eastAsia="Times New Roman"/>
          <w:color w:val="000000"/>
          <w:szCs w:val="24"/>
          <w:lang w:eastAsia="de-DE"/>
        </w:rPr>
        <w:t>2200</w:t>
      </w:r>
      <w:r w:rsidR="005E6B7B">
        <w:rPr>
          <w:rFonts w:eastAsia="Times New Roman"/>
          <w:color w:val="000000"/>
          <w:szCs w:val="24"/>
          <w:lang w:eastAsia="de-DE"/>
        </w:rPr>
        <w:t xml:space="preserve"> </w:t>
      </w:r>
      <w:r w:rsidRPr="008E63BE">
        <w:rPr>
          <w:rFonts w:eastAsia="Times New Roman"/>
          <w:color w:val="000000"/>
          <w:szCs w:val="24"/>
          <w:lang w:eastAsia="de-DE"/>
        </w:rPr>
        <w:t>0000</w:t>
      </w:r>
      <w:r w:rsidR="005E6B7B">
        <w:rPr>
          <w:rFonts w:eastAsia="Times New Roman"/>
          <w:color w:val="000000"/>
          <w:szCs w:val="24"/>
          <w:lang w:eastAsia="de-DE"/>
        </w:rPr>
        <w:t xml:space="preserve"> </w:t>
      </w:r>
      <w:r w:rsidRPr="008E63BE">
        <w:rPr>
          <w:rFonts w:eastAsia="Times New Roman"/>
          <w:color w:val="000000"/>
          <w:szCs w:val="24"/>
          <w:lang w:eastAsia="de-DE"/>
        </w:rPr>
        <w:t>2692</w:t>
      </w:r>
      <w:r w:rsidR="005E6B7B">
        <w:rPr>
          <w:rFonts w:eastAsia="Times New Roman"/>
          <w:color w:val="000000"/>
          <w:szCs w:val="24"/>
          <w:lang w:eastAsia="de-DE"/>
        </w:rPr>
        <w:t xml:space="preserve"> </w:t>
      </w:r>
      <w:r w:rsidRPr="008E63BE">
        <w:rPr>
          <w:rFonts w:eastAsia="Times New Roman"/>
          <w:color w:val="000000"/>
          <w:szCs w:val="24"/>
          <w:lang w:eastAsia="de-DE"/>
        </w:rPr>
        <w:t>04,</w:t>
      </w:r>
      <w:r w:rsidR="005E6B7B">
        <w:rPr>
          <w:rFonts w:eastAsia="Times New Roman"/>
          <w:color w:val="000000"/>
          <w:szCs w:val="24"/>
          <w:lang w:eastAsia="de-DE"/>
        </w:rPr>
        <w:t xml:space="preserve"> </w:t>
      </w:r>
      <w:r>
        <w:rPr>
          <w:rFonts w:eastAsia="Times New Roman"/>
          <w:color w:val="000000"/>
          <w:szCs w:val="24"/>
          <w:lang w:eastAsia="de-DE"/>
        </w:rPr>
        <w:br/>
      </w:r>
      <w:r w:rsidRPr="008E63BE">
        <w:rPr>
          <w:rFonts w:eastAsia="Times New Roman"/>
          <w:b/>
          <w:bCs/>
          <w:color w:val="000000"/>
          <w:szCs w:val="24"/>
          <w:lang w:eastAsia="de-DE"/>
        </w:rPr>
        <w:t>BIC:</w:t>
      </w:r>
      <w:r w:rsidR="005E6B7B">
        <w:rPr>
          <w:rFonts w:eastAsia="Times New Roman"/>
          <w:b/>
          <w:bCs/>
          <w:color w:val="000000"/>
          <w:szCs w:val="24"/>
          <w:lang w:eastAsia="de-DE"/>
        </w:rPr>
        <w:t xml:space="preserve"> </w:t>
      </w:r>
      <w:r w:rsidRPr="008E63BE">
        <w:rPr>
          <w:rFonts w:eastAsia="Times New Roman"/>
          <w:color w:val="000000"/>
          <w:szCs w:val="24"/>
          <w:lang w:eastAsia="de-DE"/>
        </w:rPr>
        <w:t>GENODE61WIE</w:t>
      </w:r>
    </w:p>
    <w:p w14:paraId="3855A138" w14:textId="1B024AF3"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005E6B7B">
        <w:rPr>
          <w:rFonts w:eastAsia="Times New Roman"/>
          <w:szCs w:val="24"/>
          <w:lang w:eastAsia="de-DE"/>
        </w:rPr>
        <w:t xml:space="preserve"> </w:t>
      </w:r>
      <w:r w:rsidRPr="00082307">
        <w:rPr>
          <w:rFonts w:eastAsia="Times New Roman"/>
          <w:szCs w:val="24"/>
          <w:lang w:eastAsia="de-DE"/>
        </w:rPr>
        <w:t>bitte</w:t>
      </w:r>
      <w:r w:rsidR="005E6B7B">
        <w:rPr>
          <w:rFonts w:eastAsia="Times New Roman"/>
          <w:szCs w:val="24"/>
          <w:lang w:eastAsia="de-DE"/>
        </w:rPr>
        <w:t xml:space="preserve"> </w:t>
      </w:r>
      <w:r w:rsidRPr="00082307">
        <w:rPr>
          <w:rFonts w:eastAsia="Times New Roman"/>
          <w:szCs w:val="24"/>
          <w:lang w:eastAsia="de-DE"/>
        </w:rPr>
        <w:t>ich</w:t>
      </w:r>
      <w:r w:rsidR="005E6B7B">
        <w:rPr>
          <w:rFonts w:eastAsia="Times New Roman"/>
          <w:szCs w:val="24"/>
          <w:lang w:eastAsia="de-DE"/>
        </w:rPr>
        <w:t xml:space="preserve"> </w:t>
      </w:r>
      <w:r w:rsidRPr="00082307">
        <w:rPr>
          <w:rFonts w:eastAsia="Times New Roman"/>
          <w:szCs w:val="24"/>
          <w:lang w:eastAsia="de-DE"/>
        </w:rPr>
        <w:t>darum,</w:t>
      </w:r>
      <w:r w:rsidR="005E6B7B">
        <w:rPr>
          <w:rFonts w:eastAsia="Times New Roman"/>
          <w:szCs w:val="24"/>
          <w:lang w:eastAsia="de-DE"/>
        </w:rPr>
        <w:t xml:space="preserve"> </w:t>
      </w:r>
      <w:r w:rsidRPr="00082307">
        <w:rPr>
          <w:rFonts w:eastAsia="Times New Roman"/>
          <w:b/>
          <w:bCs/>
          <w:szCs w:val="24"/>
          <w:lang w:eastAsia="de-DE"/>
        </w:rPr>
        <w:t>die</w:t>
      </w:r>
      <w:r w:rsidR="005E6B7B">
        <w:rPr>
          <w:rFonts w:eastAsia="Times New Roman"/>
          <w:b/>
          <w:bCs/>
          <w:szCs w:val="24"/>
          <w:lang w:eastAsia="de-DE"/>
        </w:rPr>
        <w:t xml:space="preserve"> </w:t>
      </w:r>
      <w:r w:rsidRPr="00082307">
        <w:rPr>
          <w:rFonts w:eastAsia="Times New Roman"/>
          <w:b/>
          <w:bCs/>
          <w:szCs w:val="24"/>
          <w:lang w:eastAsia="de-DE"/>
        </w:rPr>
        <w:t>Arbeit</w:t>
      </w:r>
      <w:r w:rsidR="005E6B7B">
        <w:rPr>
          <w:rFonts w:eastAsia="Times New Roman"/>
          <w:b/>
          <w:bCs/>
          <w:szCs w:val="24"/>
          <w:lang w:eastAsia="de-DE"/>
        </w:rPr>
        <w:t xml:space="preserve"> </w:t>
      </w:r>
      <w:r w:rsidRPr="00082307">
        <w:rPr>
          <w:rFonts w:eastAsia="Times New Roman"/>
          <w:b/>
          <w:bCs/>
          <w:szCs w:val="24"/>
          <w:lang w:eastAsia="de-DE"/>
        </w:rPr>
        <w:t>der</w:t>
      </w:r>
      <w:r w:rsidR="005E6B7B">
        <w:rPr>
          <w:rFonts w:eastAsia="Times New Roman"/>
          <w:b/>
          <w:bCs/>
          <w:szCs w:val="24"/>
          <w:lang w:eastAsia="de-DE"/>
        </w:rPr>
        <w:t xml:space="preserve"> </w:t>
      </w:r>
      <w:r w:rsidRPr="00082307">
        <w:rPr>
          <w:rFonts w:eastAsia="Times New Roman"/>
          <w:b/>
          <w:bCs/>
          <w:szCs w:val="24"/>
          <w:lang w:eastAsia="de-DE"/>
        </w:rPr>
        <w:t>Landeskirchlichen</w:t>
      </w:r>
      <w:r w:rsidR="005E6B7B">
        <w:rPr>
          <w:rFonts w:eastAsia="Times New Roman"/>
          <w:b/>
          <w:bCs/>
          <w:szCs w:val="24"/>
          <w:lang w:eastAsia="de-DE"/>
        </w:rPr>
        <w:t xml:space="preserve"> </w:t>
      </w:r>
      <w:r w:rsidRPr="00082307">
        <w:rPr>
          <w:rFonts w:eastAsia="Times New Roman"/>
          <w:b/>
          <w:bCs/>
          <w:szCs w:val="24"/>
          <w:lang w:eastAsia="de-DE"/>
        </w:rPr>
        <w:t>Gemeinschaft</w:t>
      </w:r>
      <w:r w:rsidR="005E6B7B">
        <w:rPr>
          <w:rFonts w:eastAsia="Times New Roman"/>
          <w:b/>
          <w:bCs/>
          <w:szCs w:val="24"/>
          <w:lang w:eastAsia="de-DE"/>
        </w:rPr>
        <w:t xml:space="preserve"> </w:t>
      </w:r>
      <w:r w:rsidRPr="00082307">
        <w:rPr>
          <w:rFonts w:eastAsia="Times New Roman"/>
          <w:b/>
          <w:bCs/>
          <w:szCs w:val="24"/>
          <w:lang w:eastAsia="de-DE"/>
        </w:rPr>
        <w:t>Schlossplatz</w:t>
      </w:r>
      <w:r w:rsidR="005E6B7B">
        <w:rPr>
          <w:rFonts w:eastAsia="Times New Roman"/>
          <w:b/>
          <w:bCs/>
          <w:szCs w:val="24"/>
          <w:lang w:eastAsia="de-DE"/>
        </w:rPr>
        <w:t xml:space="preserve"> </w:t>
      </w:r>
      <w:r w:rsidRPr="00082307">
        <w:rPr>
          <w:rFonts w:eastAsia="Times New Roman"/>
          <w:b/>
          <w:bCs/>
          <w:szCs w:val="24"/>
          <w:lang w:eastAsia="de-DE"/>
        </w:rPr>
        <w:t>9</w:t>
      </w:r>
      <w:r w:rsidR="005E6B7B">
        <w:rPr>
          <w:rFonts w:eastAsia="Times New Roman"/>
          <w:b/>
          <w:bCs/>
          <w:szCs w:val="24"/>
          <w:lang w:eastAsia="de-DE"/>
        </w:rPr>
        <w:t xml:space="preserve"> </w:t>
      </w:r>
      <w:r w:rsidRPr="00082307">
        <w:rPr>
          <w:rFonts w:eastAsia="Times New Roman"/>
          <w:b/>
          <w:bCs/>
          <w:szCs w:val="24"/>
          <w:lang w:eastAsia="de-DE"/>
        </w:rPr>
        <w:t>in</w:t>
      </w:r>
      <w:r w:rsidR="005E6B7B">
        <w:rPr>
          <w:rFonts w:eastAsia="Times New Roman"/>
          <w:b/>
          <w:bCs/>
          <w:szCs w:val="24"/>
          <w:lang w:eastAsia="de-DE"/>
        </w:rPr>
        <w:t xml:space="preserve"> </w:t>
      </w:r>
      <w:r w:rsidRPr="00082307">
        <w:rPr>
          <w:rFonts w:eastAsia="Times New Roman"/>
          <w:b/>
          <w:bCs/>
          <w:szCs w:val="24"/>
          <w:lang w:eastAsia="de-DE"/>
        </w:rPr>
        <w:t>Schwetzingen</w:t>
      </w:r>
      <w:r w:rsidR="005E6B7B">
        <w:rPr>
          <w:rFonts w:eastAsia="Times New Roman"/>
          <w:b/>
          <w:bCs/>
          <w:szCs w:val="24"/>
          <w:lang w:eastAsia="de-DE"/>
        </w:rPr>
        <w:t xml:space="preserve"> </w:t>
      </w:r>
      <w:r w:rsidRPr="00082307">
        <w:rPr>
          <w:rFonts w:eastAsia="Times New Roman"/>
          <w:b/>
          <w:bCs/>
          <w:szCs w:val="24"/>
          <w:lang w:eastAsia="de-DE"/>
        </w:rPr>
        <w:t>zu</w:t>
      </w:r>
      <w:r w:rsidR="005E6B7B">
        <w:rPr>
          <w:rFonts w:eastAsia="Times New Roman"/>
          <w:b/>
          <w:bCs/>
          <w:szCs w:val="24"/>
          <w:lang w:eastAsia="de-DE"/>
        </w:rPr>
        <w:t xml:space="preserve"> </w:t>
      </w:r>
      <w:r w:rsidRPr="00082307">
        <w:rPr>
          <w:rFonts w:eastAsia="Times New Roman"/>
          <w:b/>
          <w:bCs/>
          <w:szCs w:val="24"/>
          <w:lang w:eastAsia="de-DE"/>
        </w:rPr>
        <w:t>unterstützen.</w:t>
      </w:r>
      <w:r w:rsidR="005E6B7B">
        <w:rPr>
          <w:rFonts w:eastAsia="Times New Roman"/>
          <w:b/>
          <w:bCs/>
          <w:szCs w:val="24"/>
          <w:lang w:eastAsia="de-DE"/>
        </w:rPr>
        <w:t xml:space="preserve"> </w:t>
      </w:r>
      <w:r w:rsidRPr="00082307">
        <w:rPr>
          <w:rFonts w:eastAsia="Times New Roman"/>
          <w:szCs w:val="24"/>
          <w:lang w:eastAsia="de-DE"/>
        </w:rPr>
        <w:t>Die</w:t>
      </w:r>
      <w:r w:rsidR="005E6B7B">
        <w:rPr>
          <w:rFonts w:eastAsia="Times New Roman"/>
          <w:szCs w:val="24"/>
          <w:lang w:eastAsia="de-DE"/>
        </w:rPr>
        <w:t xml:space="preserve"> </w:t>
      </w:r>
      <w:r w:rsidRPr="00082307">
        <w:rPr>
          <w:rFonts w:eastAsia="Times New Roman"/>
          <w:szCs w:val="24"/>
          <w:lang w:eastAsia="de-DE"/>
        </w:rPr>
        <w:t>Landeskirchliche</w:t>
      </w:r>
      <w:r w:rsidR="005E6B7B">
        <w:rPr>
          <w:rFonts w:eastAsia="Times New Roman"/>
          <w:szCs w:val="24"/>
          <w:lang w:eastAsia="de-DE"/>
        </w:rPr>
        <w:t xml:space="preserve"> </w:t>
      </w:r>
      <w:r w:rsidRPr="00082307">
        <w:rPr>
          <w:rFonts w:eastAsia="Times New Roman"/>
          <w:szCs w:val="24"/>
          <w:lang w:eastAsia="de-DE"/>
        </w:rPr>
        <w:t>Gemeinschaft</w:t>
      </w:r>
      <w:r w:rsidR="005E6B7B">
        <w:rPr>
          <w:rFonts w:eastAsia="Times New Roman"/>
          <w:szCs w:val="24"/>
          <w:lang w:eastAsia="de-DE"/>
        </w:rPr>
        <w:t xml:space="preserve"> </w:t>
      </w:r>
      <w:r w:rsidRPr="00082307">
        <w:rPr>
          <w:rFonts w:eastAsia="Times New Roman"/>
          <w:szCs w:val="24"/>
          <w:lang w:eastAsia="de-DE"/>
        </w:rPr>
        <w:t>„Schlossplatz</w:t>
      </w:r>
      <w:r w:rsidR="005E6B7B">
        <w:rPr>
          <w:rFonts w:eastAsia="Times New Roman"/>
          <w:szCs w:val="24"/>
          <w:lang w:eastAsia="de-DE"/>
        </w:rPr>
        <w:t xml:space="preserve"> </w:t>
      </w:r>
      <w:r w:rsidRPr="00082307">
        <w:rPr>
          <w:rFonts w:eastAsia="Times New Roman"/>
          <w:szCs w:val="24"/>
          <w:lang w:eastAsia="de-DE"/>
        </w:rPr>
        <w:t>9</w:t>
      </w:r>
      <w:r w:rsidR="005E6B7B">
        <w:rPr>
          <w:rFonts w:eastAsia="Times New Roman"/>
          <w:szCs w:val="24"/>
          <w:lang w:eastAsia="de-DE"/>
        </w:rPr>
        <w:t xml:space="preserve"> </w:t>
      </w:r>
      <w:r w:rsidRPr="00082307">
        <w:rPr>
          <w:rFonts w:eastAsia="Times New Roman"/>
          <w:szCs w:val="24"/>
          <w:lang w:eastAsia="de-DE"/>
        </w:rPr>
        <w:t>in</w:t>
      </w:r>
      <w:r w:rsidR="005E6B7B">
        <w:rPr>
          <w:rFonts w:eastAsia="Times New Roman"/>
          <w:szCs w:val="24"/>
          <w:lang w:eastAsia="de-DE"/>
        </w:rPr>
        <w:t xml:space="preserve"> </w:t>
      </w:r>
      <w:r w:rsidRPr="00082307">
        <w:rPr>
          <w:rFonts w:eastAsia="Times New Roman"/>
          <w:szCs w:val="24"/>
          <w:lang w:eastAsia="de-DE"/>
        </w:rPr>
        <w:t>Schwetzingen</w:t>
      </w:r>
      <w:r w:rsidR="005E6B7B">
        <w:rPr>
          <w:rFonts w:eastAsia="Times New Roman"/>
          <w:szCs w:val="24"/>
          <w:lang w:eastAsia="de-DE"/>
        </w:rPr>
        <w:t xml:space="preserve"> </w:t>
      </w:r>
      <w:r w:rsidRPr="00082307">
        <w:rPr>
          <w:rFonts w:eastAsia="Times New Roman"/>
          <w:szCs w:val="24"/>
          <w:lang w:eastAsia="de-DE"/>
        </w:rPr>
        <w:t>ist</w:t>
      </w:r>
      <w:r w:rsidR="005E6B7B">
        <w:rPr>
          <w:rFonts w:eastAsia="Times New Roman"/>
          <w:szCs w:val="24"/>
          <w:lang w:eastAsia="de-DE"/>
        </w:rPr>
        <w:t xml:space="preserve"> </w:t>
      </w:r>
      <w:r w:rsidRPr="00082307">
        <w:rPr>
          <w:rFonts w:eastAsia="Times New Roman"/>
          <w:szCs w:val="24"/>
          <w:lang w:eastAsia="de-DE"/>
        </w:rPr>
        <w:t>eine</w:t>
      </w:r>
      <w:r w:rsidR="005E6B7B">
        <w:rPr>
          <w:rFonts w:eastAsia="Times New Roman"/>
          <w:szCs w:val="24"/>
          <w:lang w:eastAsia="de-DE"/>
        </w:rPr>
        <w:t xml:space="preserve"> </w:t>
      </w:r>
      <w:r w:rsidRPr="00082307">
        <w:rPr>
          <w:rFonts w:eastAsia="Times New Roman"/>
          <w:szCs w:val="24"/>
          <w:lang w:eastAsia="de-DE"/>
        </w:rPr>
        <w:t>evangelische</w:t>
      </w:r>
      <w:r w:rsidR="005E6B7B">
        <w:rPr>
          <w:rFonts w:eastAsia="Times New Roman"/>
          <w:szCs w:val="24"/>
          <w:lang w:eastAsia="de-DE"/>
        </w:rPr>
        <w:t xml:space="preserve"> </w:t>
      </w:r>
      <w:r w:rsidRPr="00082307">
        <w:rPr>
          <w:rFonts w:eastAsia="Times New Roman"/>
          <w:szCs w:val="24"/>
          <w:lang w:eastAsia="de-DE"/>
        </w:rPr>
        <w:t>Gemeinde</w:t>
      </w:r>
      <w:r w:rsidR="005E6B7B">
        <w:rPr>
          <w:rFonts w:eastAsia="Times New Roman"/>
          <w:szCs w:val="24"/>
          <w:lang w:eastAsia="de-DE"/>
        </w:rPr>
        <w:t xml:space="preserve"> </w:t>
      </w:r>
      <w:r w:rsidRPr="00082307">
        <w:rPr>
          <w:rFonts w:eastAsia="Times New Roman"/>
          <w:szCs w:val="24"/>
          <w:lang w:eastAsia="de-DE"/>
        </w:rPr>
        <w:t>und</w:t>
      </w:r>
      <w:r w:rsidR="005E6B7B">
        <w:rPr>
          <w:rFonts w:eastAsia="Times New Roman"/>
          <w:szCs w:val="24"/>
          <w:lang w:eastAsia="de-DE"/>
        </w:rPr>
        <w:t xml:space="preserve"> </w:t>
      </w:r>
      <w:r w:rsidRPr="00082307">
        <w:rPr>
          <w:rFonts w:eastAsia="Times New Roman"/>
          <w:szCs w:val="24"/>
          <w:lang w:eastAsia="de-DE"/>
        </w:rPr>
        <w:t>gehört</w:t>
      </w:r>
      <w:r w:rsidR="005E6B7B">
        <w:rPr>
          <w:rFonts w:eastAsia="Times New Roman"/>
          <w:szCs w:val="24"/>
          <w:lang w:eastAsia="de-DE"/>
        </w:rPr>
        <w:t xml:space="preserve"> </w:t>
      </w:r>
      <w:r w:rsidRPr="00082307">
        <w:rPr>
          <w:rFonts w:eastAsia="Times New Roman"/>
          <w:szCs w:val="24"/>
          <w:lang w:eastAsia="de-DE"/>
        </w:rPr>
        <w:t>zum</w:t>
      </w:r>
      <w:r w:rsidR="005E6B7B">
        <w:rPr>
          <w:rFonts w:eastAsia="Times New Roman"/>
          <w:szCs w:val="24"/>
          <w:lang w:eastAsia="de-DE"/>
        </w:rPr>
        <w:t xml:space="preserve"> </w:t>
      </w:r>
      <w:r w:rsidRPr="00082307">
        <w:rPr>
          <w:rFonts w:eastAsia="Times New Roman"/>
          <w:szCs w:val="24"/>
          <w:lang w:eastAsia="de-DE"/>
        </w:rPr>
        <w:t>Südwestdeutschen</w:t>
      </w:r>
      <w:r w:rsidR="005E6B7B">
        <w:rPr>
          <w:rFonts w:eastAsia="Times New Roman"/>
          <w:szCs w:val="24"/>
          <w:lang w:eastAsia="de-DE"/>
        </w:rPr>
        <w:t xml:space="preserve"> </w:t>
      </w:r>
      <w:r w:rsidRPr="00082307">
        <w:rPr>
          <w:rFonts w:eastAsia="Times New Roman"/>
          <w:szCs w:val="24"/>
          <w:lang w:eastAsia="de-DE"/>
        </w:rPr>
        <w:t>Gemeinschaftsverband</w:t>
      </w:r>
      <w:r w:rsidR="005E6B7B">
        <w:rPr>
          <w:rFonts w:eastAsia="Times New Roman"/>
          <w:szCs w:val="24"/>
          <w:lang w:eastAsia="de-DE"/>
        </w:rPr>
        <w:t xml:space="preserve"> </w:t>
      </w:r>
      <w:r w:rsidRPr="00082307">
        <w:rPr>
          <w:rFonts w:eastAsia="Times New Roman"/>
          <w:szCs w:val="24"/>
          <w:lang w:eastAsia="de-DE"/>
        </w:rPr>
        <w:t>e.</w:t>
      </w:r>
      <w:r w:rsidR="005E6B7B">
        <w:rPr>
          <w:rFonts w:eastAsia="Times New Roman"/>
          <w:szCs w:val="24"/>
          <w:lang w:eastAsia="de-DE"/>
        </w:rPr>
        <w:t xml:space="preserve"> </w:t>
      </w:r>
      <w:r w:rsidRPr="00082307">
        <w:rPr>
          <w:rFonts w:eastAsia="Times New Roman"/>
          <w:szCs w:val="24"/>
          <w:lang w:eastAsia="de-DE"/>
        </w:rPr>
        <w:t>V.</w:t>
      </w:r>
      <w:r w:rsidR="005E6B7B">
        <w:rPr>
          <w:rFonts w:eastAsia="Times New Roman"/>
          <w:szCs w:val="24"/>
          <w:lang w:eastAsia="de-DE"/>
        </w:rPr>
        <w:t xml:space="preserve"> </w:t>
      </w:r>
      <w:r w:rsidRPr="00082307">
        <w:rPr>
          <w:rFonts w:eastAsia="Times New Roman"/>
          <w:szCs w:val="24"/>
          <w:lang w:eastAsia="de-DE"/>
        </w:rPr>
        <w:t>(SGV)</w:t>
      </w:r>
      <w:r w:rsidR="005E6B7B">
        <w:rPr>
          <w:rFonts w:eastAsia="Times New Roman"/>
          <w:szCs w:val="24"/>
          <w:lang w:eastAsia="de-DE"/>
        </w:rPr>
        <w:t xml:space="preserve"> </w:t>
      </w:r>
      <w:r w:rsidRPr="00082307">
        <w:rPr>
          <w:rFonts w:eastAsia="Times New Roman"/>
          <w:szCs w:val="24"/>
          <w:lang w:eastAsia="de-DE"/>
        </w:rPr>
        <w:t>mit</w:t>
      </w:r>
      <w:r w:rsidR="005E6B7B">
        <w:rPr>
          <w:rFonts w:eastAsia="Times New Roman"/>
          <w:szCs w:val="24"/>
          <w:lang w:eastAsia="de-DE"/>
        </w:rPr>
        <w:t xml:space="preserve"> </w:t>
      </w:r>
      <w:r w:rsidRPr="00082307">
        <w:rPr>
          <w:rFonts w:eastAsia="Times New Roman"/>
          <w:szCs w:val="24"/>
          <w:lang w:eastAsia="de-DE"/>
        </w:rPr>
        <w:t>Sitz</w:t>
      </w:r>
      <w:r w:rsidR="005E6B7B">
        <w:rPr>
          <w:rFonts w:eastAsia="Times New Roman"/>
          <w:szCs w:val="24"/>
          <w:lang w:eastAsia="de-DE"/>
        </w:rPr>
        <w:t xml:space="preserve"> </w:t>
      </w:r>
      <w:r w:rsidRPr="00082307">
        <w:rPr>
          <w:rFonts w:eastAsia="Times New Roman"/>
          <w:szCs w:val="24"/>
          <w:lang w:eastAsia="de-DE"/>
        </w:rPr>
        <w:t>in</w:t>
      </w:r>
      <w:r w:rsidR="005E6B7B">
        <w:rPr>
          <w:rFonts w:eastAsia="Times New Roman"/>
          <w:szCs w:val="24"/>
          <w:lang w:eastAsia="de-DE"/>
        </w:rPr>
        <w:t xml:space="preserve"> </w:t>
      </w:r>
      <w:r w:rsidRPr="00082307">
        <w:rPr>
          <w:rFonts w:eastAsia="Times New Roman"/>
          <w:szCs w:val="24"/>
          <w:lang w:eastAsia="de-DE"/>
        </w:rPr>
        <w:t>Neustadt/Weinstraße.</w:t>
      </w:r>
      <w:r w:rsidR="005E6B7B">
        <w:rPr>
          <w:rFonts w:eastAsia="Times New Roman"/>
          <w:szCs w:val="24"/>
          <w:lang w:eastAsia="de-DE"/>
        </w:rPr>
        <w:t xml:space="preserve"> </w:t>
      </w:r>
      <w:r w:rsidRPr="00082307">
        <w:rPr>
          <w:rFonts w:eastAsia="Times New Roman"/>
          <w:szCs w:val="24"/>
          <w:lang w:eastAsia="de-DE"/>
        </w:rPr>
        <w:t>Der</w:t>
      </w:r>
      <w:r w:rsidR="005E6B7B">
        <w:rPr>
          <w:rFonts w:eastAsia="Times New Roman"/>
          <w:szCs w:val="24"/>
          <w:lang w:eastAsia="de-DE"/>
        </w:rPr>
        <w:t xml:space="preserve"> </w:t>
      </w:r>
      <w:r w:rsidRPr="00082307">
        <w:rPr>
          <w:rFonts w:eastAsia="Times New Roman"/>
          <w:szCs w:val="24"/>
          <w:lang w:eastAsia="de-DE"/>
        </w:rPr>
        <w:t>SGV</w:t>
      </w:r>
      <w:r w:rsidR="005E6B7B">
        <w:rPr>
          <w:rFonts w:eastAsia="Times New Roman"/>
          <w:szCs w:val="24"/>
          <w:lang w:eastAsia="de-DE"/>
        </w:rPr>
        <w:t xml:space="preserve"> </w:t>
      </w:r>
      <w:r w:rsidRPr="00082307">
        <w:rPr>
          <w:rFonts w:eastAsia="Times New Roman"/>
          <w:szCs w:val="24"/>
          <w:lang w:eastAsia="de-DE"/>
        </w:rPr>
        <w:t>ist</w:t>
      </w:r>
      <w:r w:rsidR="005E6B7B">
        <w:rPr>
          <w:rFonts w:eastAsia="Times New Roman"/>
          <w:szCs w:val="24"/>
          <w:lang w:eastAsia="de-DE"/>
        </w:rPr>
        <w:t xml:space="preserve"> </w:t>
      </w:r>
      <w:r w:rsidRPr="00082307">
        <w:rPr>
          <w:rFonts w:eastAsia="Times New Roman"/>
          <w:szCs w:val="24"/>
          <w:lang w:eastAsia="de-DE"/>
        </w:rPr>
        <w:t>ein</w:t>
      </w:r>
      <w:r w:rsidR="005E6B7B">
        <w:rPr>
          <w:rFonts w:eastAsia="Times New Roman"/>
          <w:szCs w:val="24"/>
          <w:lang w:eastAsia="de-DE"/>
        </w:rPr>
        <w:t xml:space="preserve"> </w:t>
      </w:r>
      <w:r w:rsidRPr="00082307">
        <w:rPr>
          <w:rFonts w:eastAsia="Times New Roman"/>
          <w:szCs w:val="24"/>
          <w:lang w:eastAsia="de-DE"/>
        </w:rPr>
        <w:t>freies</w:t>
      </w:r>
      <w:r w:rsidR="005E6B7B">
        <w:rPr>
          <w:rFonts w:eastAsia="Times New Roman"/>
          <w:szCs w:val="24"/>
          <w:lang w:eastAsia="de-DE"/>
        </w:rPr>
        <w:t xml:space="preserve"> </w:t>
      </w:r>
      <w:r w:rsidRPr="00082307">
        <w:rPr>
          <w:rFonts w:eastAsia="Times New Roman"/>
          <w:szCs w:val="24"/>
          <w:lang w:eastAsia="de-DE"/>
        </w:rPr>
        <w:t>Werk</w:t>
      </w:r>
      <w:r w:rsidR="005E6B7B">
        <w:rPr>
          <w:rFonts w:eastAsia="Times New Roman"/>
          <w:szCs w:val="24"/>
          <w:lang w:eastAsia="de-DE"/>
        </w:rPr>
        <w:t xml:space="preserve"> </w:t>
      </w:r>
      <w:r w:rsidRPr="00082307">
        <w:rPr>
          <w:rFonts w:eastAsia="Times New Roman"/>
          <w:szCs w:val="24"/>
          <w:lang w:eastAsia="de-DE"/>
        </w:rPr>
        <w:t>innerhalb</w:t>
      </w:r>
      <w:r w:rsidR="005E6B7B">
        <w:rPr>
          <w:rFonts w:eastAsia="Times New Roman"/>
          <w:szCs w:val="24"/>
          <w:lang w:eastAsia="de-DE"/>
        </w:rPr>
        <w:t xml:space="preserve"> </w:t>
      </w:r>
      <w:r w:rsidRPr="00082307">
        <w:rPr>
          <w:rFonts w:eastAsia="Times New Roman"/>
          <w:szCs w:val="24"/>
          <w:lang w:eastAsia="de-DE"/>
        </w:rPr>
        <w:t>der</w:t>
      </w:r>
      <w:r w:rsidR="005E6B7B">
        <w:rPr>
          <w:rFonts w:eastAsia="Times New Roman"/>
          <w:szCs w:val="24"/>
          <w:lang w:eastAsia="de-DE"/>
        </w:rPr>
        <w:t xml:space="preserve"> </w:t>
      </w:r>
      <w:r w:rsidRPr="00082307">
        <w:rPr>
          <w:rFonts w:eastAsia="Times New Roman"/>
          <w:szCs w:val="24"/>
          <w:lang w:eastAsia="de-DE"/>
        </w:rPr>
        <w:t>Evangelischen</w:t>
      </w:r>
      <w:r w:rsidR="005E6B7B">
        <w:rPr>
          <w:rFonts w:eastAsia="Times New Roman"/>
          <w:szCs w:val="24"/>
          <w:lang w:eastAsia="de-DE"/>
        </w:rPr>
        <w:t xml:space="preserve"> </w:t>
      </w:r>
      <w:r w:rsidRPr="00082307">
        <w:rPr>
          <w:rFonts w:eastAsia="Times New Roman"/>
          <w:szCs w:val="24"/>
          <w:lang w:eastAsia="de-DE"/>
        </w:rPr>
        <w:t>Landeskirche.</w:t>
      </w:r>
      <w:r w:rsidR="005E6B7B">
        <w:rPr>
          <w:rFonts w:eastAsia="Times New Roman"/>
          <w:szCs w:val="24"/>
          <w:lang w:eastAsia="de-DE"/>
        </w:rPr>
        <w:t xml:space="preserve"> </w:t>
      </w:r>
      <w:r w:rsidRPr="00082307">
        <w:rPr>
          <w:rFonts w:eastAsia="Times New Roman"/>
          <w:szCs w:val="24"/>
          <w:lang w:eastAsia="de-DE"/>
        </w:rPr>
        <w:t>Ich</w:t>
      </w:r>
      <w:r w:rsidR="005E6B7B">
        <w:rPr>
          <w:rFonts w:eastAsia="Times New Roman"/>
          <w:szCs w:val="24"/>
          <w:lang w:eastAsia="de-DE"/>
        </w:rPr>
        <w:t xml:space="preserve"> </w:t>
      </w:r>
      <w:r w:rsidRPr="00082307">
        <w:rPr>
          <w:rFonts w:eastAsia="Times New Roman"/>
          <w:szCs w:val="24"/>
          <w:lang w:eastAsia="de-DE"/>
        </w:rPr>
        <w:t>gehöre</w:t>
      </w:r>
      <w:r w:rsidR="005E6B7B">
        <w:rPr>
          <w:rFonts w:eastAsia="Times New Roman"/>
          <w:szCs w:val="24"/>
          <w:lang w:eastAsia="de-DE"/>
        </w:rPr>
        <w:t xml:space="preserve"> </w:t>
      </w:r>
      <w:r w:rsidRPr="00082307">
        <w:rPr>
          <w:rFonts w:eastAsia="Times New Roman"/>
          <w:szCs w:val="24"/>
          <w:lang w:eastAsia="de-DE"/>
        </w:rPr>
        <w:t>dieser</w:t>
      </w:r>
      <w:r w:rsidR="005E6B7B">
        <w:rPr>
          <w:rFonts w:eastAsia="Times New Roman"/>
          <w:szCs w:val="24"/>
          <w:lang w:eastAsia="de-DE"/>
        </w:rPr>
        <w:t xml:space="preserve"> </w:t>
      </w:r>
      <w:r w:rsidRPr="00082307">
        <w:rPr>
          <w:rFonts w:eastAsia="Times New Roman"/>
          <w:szCs w:val="24"/>
          <w:lang w:eastAsia="de-DE"/>
        </w:rPr>
        <w:t>Gemeinschaft</w:t>
      </w:r>
      <w:r w:rsidR="005E6B7B">
        <w:rPr>
          <w:rFonts w:eastAsia="Times New Roman"/>
          <w:szCs w:val="24"/>
          <w:lang w:eastAsia="de-DE"/>
        </w:rPr>
        <w:t xml:space="preserve"> </w:t>
      </w:r>
      <w:r w:rsidRPr="00082307">
        <w:rPr>
          <w:rFonts w:eastAsia="Times New Roman"/>
          <w:szCs w:val="24"/>
          <w:lang w:eastAsia="de-DE"/>
        </w:rPr>
        <w:t>nicht</w:t>
      </w:r>
      <w:r w:rsidR="005E6B7B">
        <w:rPr>
          <w:rFonts w:eastAsia="Times New Roman"/>
          <w:szCs w:val="24"/>
          <w:lang w:eastAsia="de-DE"/>
        </w:rPr>
        <w:t xml:space="preserve"> </w:t>
      </w:r>
      <w:r w:rsidRPr="00082307">
        <w:rPr>
          <w:rFonts w:eastAsia="Times New Roman"/>
          <w:szCs w:val="24"/>
          <w:lang w:eastAsia="de-DE"/>
        </w:rPr>
        <w:t>selber</w:t>
      </w:r>
      <w:r w:rsidR="005E6B7B">
        <w:rPr>
          <w:rFonts w:eastAsia="Times New Roman"/>
          <w:szCs w:val="24"/>
          <w:lang w:eastAsia="de-DE"/>
        </w:rPr>
        <w:t xml:space="preserve"> </w:t>
      </w:r>
      <w:r w:rsidRPr="00082307">
        <w:rPr>
          <w:rFonts w:eastAsia="Times New Roman"/>
          <w:szCs w:val="24"/>
          <w:lang w:eastAsia="de-DE"/>
        </w:rPr>
        <w:t>an,</w:t>
      </w:r>
      <w:r w:rsidR="005E6B7B">
        <w:rPr>
          <w:rFonts w:eastAsia="Times New Roman"/>
          <w:szCs w:val="24"/>
          <w:lang w:eastAsia="de-DE"/>
        </w:rPr>
        <w:t xml:space="preserve"> </w:t>
      </w:r>
      <w:r w:rsidRPr="00082307">
        <w:rPr>
          <w:rFonts w:eastAsia="Times New Roman"/>
          <w:szCs w:val="24"/>
          <w:lang w:eastAsia="de-DE"/>
        </w:rPr>
        <w:t>und</w:t>
      </w:r>
      <w:r w:rsidR="005E6B7B">
        <w:rPr>
          <w:rFonts w:eastAsia="Times New Roman"/>
          <w:szCs w:val="24"/>
          <w:lang w:eastAsia="de-DE"/>
        </w:rPr>
        <w:t xml:space="preserve"> </w:t>
      </w:r>
      <w:r w:rsidRPr="00082307">
        <w:rPr>
          <w:rFonts w:eastAsia="Times New Roman"/>
          <w:szCs w:val="24"/>
          <w:lang w:eastAsia="de-DE"/>
        </w:rPr>
        <w:t>es</w:t>
      </w:r>
      <w:r w:rsidR="005E6B7B">
        <w:rPr>
          <w:rFonts w:eastAsia="Times New Roman"/>
          <w:szCs w:val="24"/>
          <w:lang w:eastAsia="de-DE"/>
        </w:rPr>
        <w:t xml:space="preserve"> </w:t>
      </w:r>
      <w:r w:rsidRPr="00082307">
        <w:rPr>
          <w:rFonts w:eastAsia="Times New Roman"/>
          <w:szCs w:val="24"/>
          <w:lang w:eastAsia="de-DE"/>
        </w:rPr>
        <w:t>gibt</w:t>
      </w:r>
      <w:r w:rsidR="005E6B7B">
        <w:rPr>
          <w:rFonts w:eastAsia="Times New Roman"/>
          <w:szCs w:val="24"/>
          <w:lang w:eastAsia="de-DE"/>
        </w:rPr>
        <w:t xml:space="preserve"> </w:t>
      </w:r>
      <w:r w:rsidRPr="00082307">
        <w:rPr>
          <w:rFonts w:eastAsia="Times New Roman"/>
          <w:szCs w:val="24"/>
          <w:lang w:eastAsia="de-DE"/>
        </w:rPr>
        <w:t>auch</w:t>
      </w:r>
      <w:r w:rsidR="005E6B7B">
        <w:rPr>
          <w:rFonts w:eastAsia="Times New Roman"/>
          <w:szCs w:val="24"/>
          <w:lang w:eastAsia="de-DE"/>
        </w:rPr>
        <w:t xml:space="preserve"> </w:t>
      </w:r>
      <w:r w:rsidRPr="00082307">
        <w:rPr>
          <w:rFonts w:eastAsia="Times New Roman"/>
          <w:szCs w:val="24"/>
          <w:lang w:eastAsia="de-DE"/>
        </w:rPr>
        <w:t>keinen</w:t>
      </w:r>
      <w:r w:rsidR="005E6B7B">
        <w:rPr>
          <w:rFonts w:eastAsia="Times New Roman"/>
          <w:szCs w:val="24"/>
          <w:lang w:eastAsia="de-DE"/>
        </w:rPr>
        <w:t xml:space="preserve"> </w:t>
      </w:r>
      <w:r w:rsidRPr="00082307">
        <w:rPr>
          <w:rFonts w:eastAsia="Times New Roman"/>
          <w:szCs w:val="24"/>
          <w:lang w:eastAsia="de-DE"/>
        </w:rPr>
        <w:t>Zusammenhang</w:t>
      </w:r>
      <w:r w:rsidR="005E6B7B">
        <w:rPr>
          <w:rFonts w:eastAsia="Times New Roman"/>
          <w:szCs w:val="24"/>
          <w:lang w:eastAsia="de-DE"/>
        </w:rPr>
        <w:t xml:space="preserve"> </w:t>
      </w:r>
      <w:r w:rsidRPr="00082307">
        <w:rPr>
          <w:rFonts w:eastAsia="Times New Roman"/>
          <w:szCs w:val="24"/>
          <w:lang w:eastAsia="de-DE"/>
        </w:rPr>
        <w:t>zwischen</w:t>
      </w:r>
      <w:r w:rsidR="005E6B7B">
        <w:rPr>
          <w:rFonts w:eastAsia="Times New Roman"/>
          <w:szCs w:val="24"/>
          <w:lang w:eastAsia="de-DE"/>
        </w:rPr>
        <w:t xml:space="preserve"> </w:t>
      </w:r>
      <w:r w:rsidRPr="00082307">
        <w:rPr>
          <w:rFonts w:eastAsia="Times New Roman"/>
          <w:szCs w:val="24"/>
          <w:lang w:eastAsia="de-DE"/>
        </w:rPr>
        <w:t>der</w:t>
      </w:r>
      <w:r w:rsidR="005E6B7B">
        <w:rPr>
          <w:rFonts w:eastAsia="Times New Roman"/>
          <w:szCs w:val="24"/>
          <w:lang w:eastAsia="de-DE"/>
        </w:rPr>
        <w:t xml:space="preserve"> </w:t>
      </w:r>
      <w:r w:rsidRPr="00082307">
        <w:rPr>
          <w:rFonts w:eastAsia="Times New Roman"/>
          <w:szCs w:val="24"/>
          <w:lang w:eastAsia="de-DE"/>
        </w:rPr>
        <w:t>Gemeinde</w:t>
      </w:r>
      <w:r w:rsidR="005E6B7B">
        <w:rPr>
          <w:rFonts w:eastAsia="Times New Roman"/>
          <w:szCs w:val="24"/>
          <w:lang w:eastAsia="de-DE"/>
        </w:rPr>
        <w:t xml:space="preserve"> </w:t>
      </w:r>
      <w:r w:rsidRPr="00082307">
        <w:rPr>
          <w:rFonts w:eastAsia="Times New Roman"/>
          <w:szCs w:val="24"/>
          <w:lang w:eastAsia="de-DE"/>
        </w:rPr>
        <w:t>und</w:t>
      </w:r>
      <w:r w:rsidR="005E6B7B">
        <w:rPr>
          <w:rFonts w:eastAsia="Times New Roman"/>
          <w:szCs w:val="24"/>
          <w:lang w:eastAsia="de-DE"/>
        </w:rPr>
        <w:t xml:space="preserve"> </w:t>
      </w:r>
      <w:r w:rsidRPr="00082307">
        <w:rPr>
          <w:rFonts w:eastAsia="Times New Roman"/>
          <w:szCs w:val="24"/>
          <w:lang w:eastAsia="de-DE"/>
        </w:rPr>
        <w:t>der</w:t>
      </w:r>
      <w:r w:rsidR="005E6B7B">
        <w:rPr>
          <w:rFonts w:eastAsia="Times New Roman"/>
          <w:szCs w:val="24"/>
          <w:lang w:eastAsia="de-DE"/>
        </w:rPr>
        <w:t xml:space="preserve"> </w:t>
      </w:r>
      <w:r w:rsidRPr="00082307">
        <w:rPr>
          <w:rFonts w:eastAsia="Times New Roman"/>
          <w:szCs w:val="24"/>
          <w:lang w:eastAsia="de-DE"/>
        </w:rPr>
        <w:t>Glaubensstimme,</w:t>
      </w:r>
      <w:r w:rsidR="005E6B7B">
        <w:rPr>
          <w:rFonts w:eastAsia="Times New Roman"/>
          <w:szCs w:val="24"/>
          <w:lang w:eastAsia="de-DE"/>
        </w:rPr>
        <w:t xml:space="preserve"> </w:t>
      </w:r>
      <w:r w:rsidRPr="00082307">
        <w:rPr>
          <w:rFonts w:eastAsia="Times New Roman"/>
          <w:szCs w:val="24"/>
          <w:lang w:eastAsia="de-DE"/>
        </w:rPr>
        <w:t>doch</w:t>
      </w:r>
      <w:r w:rsidR="005E6B7B">
        <w:rPr>
          <w:rFonts w:eastAsia="Times New Roman"/>
          <w:szCs w:val="24"/>
          <w:lang w:eastAsia="de-DE"/>
        </w:rPr>
        <w:t xml:space="preserve"> </w:t>
      </w:r>
      <w:r w:rsidRPr="00082307">
        <w:rPr>
          <w:rFonts w:eastAsia="Times New Roman"/>
          <w:szCs w:val="24"/>
          <w:lang w:eastAsia="de-DE"/>
        </w:rPr>
        <w:t>weiß</w:t>
      </w:r>
      <w:r w:rsidR="005E6B7B">
        <w:rPr>
          <w:rFonts w:eastAsia="Times New Roman"/>
          <w:szCs w:val="24"/>
          <w:lang w:eastAsia="de-DE"/>
        </w:rPr>
        <w:t xml:space="preserve"> </w:t>
      </w:r>
      <w:r w:rsidRPr="00082307">
        <w:rPr>
          <w:rFonts w:eastAsia="Times New Roman"/>
          <w:szCs w:val="24"/>
          <w:lang w:eastAsia="de-DE"/>
        </w:rPr>
        <w:t>ich</w:t>
      </w:r>
      <w:r w:rsidR="005E6B7B">
        <w:rPr>
          <w:rFonts w:eastAsia="Times New Roman"/>
          <w:szCs w:val="24"/>
          <w:lang w:eastAsia="de-DE"/>
        </w:rPr>
        <w:t xml:space="preserve"> </w:t>
      </w:r>
      <w:r w:rsidRPr="00082307">
        <w:rPr>
          <w:rFonts w:eastAsia="Times New Roman"/>
          <w:szCs w:val="24"/>
          <w:lang w:eastAsia="de-DE"/>
        </w:rPr>
        <w:t>mich</w:t>
      </w:r>
      <w:r w:rsidR="005E6B7B">
        <w:rPr>
          <w:rFonts w:eastAsia="Times New Roman"/>
          <w:szCs w:val="24"/>
          <w:lang w:eastAsia="de-DE"/>
        </w:rPr>
        <w:t xml:space="preserve"> </w:t>
      </w:r>
      <w:r w:rsidRPr="00082307">
        <w:rPr>
          <w:rFonts w:eastAsia="Times New Roman"/>
          <w:szCs w:val="24"/>
          <w:lang w:eastAsia="de-DE"/>
        </w:rPr>
        <w:t>ihr</w:t>
      </w:r>
      <w:r w:rsidR="005E6B7B">
        <w:rPr>
          <w:rFonts w:eastAsia="Times New Roman"/>
          <w:szCs w:val="24"/>
          <w:lang w:eastAsia="de-DE"/>
        </w:rPr>
        <w:t xml:space="preserve"> </w:t>
      </w:r>
      <w:r w:rsidRPr="00082307">
        <w:rPr>
          <w:rFonts w:eastAsia="Times New Roman"/>
          <w:szCs w:val="24"/>
          <w:lang w:eastAsia="de-DE"/>
        </w:rPr>
        <w:t>im</w:t>
      </w:r>
      <w:r w:rsidR="005E6B7B">
        <w:rPr>
          <w:rFonts w:eastAsia="Times New Roman"/>
          <w:szCs w:val="24"/>
          <w:lang w:eastAsia="de-DE"/>
        </w:rPr>
        <w:t xml:space="preserve"> </w:t>
      </w:r>
      <w:r w:rsidRPr="00082307">
        <w:rPr>
          <w:rFonts w:eastAsia="Times New Roman"/>
          <w:szCs w:val="24"/>
          <w:lang w:eastAsia="de-DE"/>
        </w:rPr>
        <w:t>selben</w:t>
      </w:r>
      <w:r w:rsidR="005E6B7B">
        <w:rPr>
          <w:rFonts w:eastAsia="Times New Roman"/>
          <w:szCs w:val="24"/>
          <w:lang w:eastAsia="de-DE"/>
        </w:rPr>
        <w:t xml:space="preserve"> </w:t>
      </w:r>
      <w:r w:rsidRPr="00082307">
        <w:rPr>
          <w:rFonts w:eastAsia="Times New Roman"/>
          <w:szCs w:val="24"/>
          <w:lang w:eastAsia="de-DE"/>
        </w:rPr>
        <w:t>Glauben</w:t>
      </w:r>
      <w:r w:rsidR="005E6B7B">
        <w:rPr>
          <w:rFonts w:eastAsia="Times New Roman"/>
          <w:szCs w:val="24"/>
          <w:lang w:eastAsia="de-DE"/>
        </w:rPr>
        <w:t xml:space="preserve"> </w:t>
      </w:r>
      <w:r w:rsidRPr="00082307">
        <w:rPr>
          <w:rFonts w:eastAsia="Times New Roman"/>
          <w:szCs w:val="24"/>
          <w:lang w:eastAsia="de-DE"/>
        </w:rPr>
        <w:t>verbunden.</w:t>
      </w:r>
    </w:p>
    <w:p w14:paraId="4816BBDB" w14:textId="1CCCA5C1"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w:t>
      </w:r>
      <w:r w:rsidR="005E6B7B">
        <w:rPr>
          <w:rFonts w:eastAsia="Times New Roman"/>
          <w:szCs w:val="24"/>
          <w:lang w:eastAsia="de-DE"/>
        </w:rPr>
        <w:t xml:space="preserve"> </w:t>
      </w:r>
      <w:r w:rsidRPr="00082307">
        <w:rPr>
          <w:rFonts w:eastAsia="Times New Roman"/>
          <w:szCs w:val="24"/>
          <w:lang w:eastAsia="de-DE"/>
        </w:rPr>
        <w:t>GEMEINSCHAFT</w:t>
      </w:r>
      <w:r w:rsidR="005E6B7B">
        <w:rPr>
          <w:rFonts w:eastAsia="Times New Roman"/>
          <w:szCs w:val="24"/>
          <w:lang w:eastAsia="de-DE"/>
        </w:rPr>
        <w:t xml:space="preserve"> </w:t>
      </w:r>
      <w:r w:rsidRPr="00082307">
        <w:rPr>
          <w:rFonts w:eastAsia="Times New Roman"/>
          <w:szCs w:val="24"/>
          <w:lang w:eastAsia="de-DE"/>
        </w:rPr>
        <w:t>„SCHLOSSPLATZ</w:t>
      </w:r>
      <w:r w:rsidR="005E6B7B">
        <w:rPr>
          <w:rFonts w:eastAsia="Times New Roman"/>
          <w:szCs w:val="24"/>
          <w:lang w:eastAsia="de-DE"/>
        </w:rPr>
        <w:t xml:space="preserve"> </w:t>
      </w:r>
      <w:r w:rsidRPr="00082307">
        <w:rPr>
          <w:rFonts w:eastAsia="Times New Roman"/>
          <w:szCs w:val="24"/>
          <w:lang w:eastAsia="de-DE"/>
        </w:rPr>
        <w:t>9“</w:t>
      </w:r>
      <w:r w:rsidR="005E6B7B">
        <w:rPr>
          <w:rFonts w:eastAsia="Times New Roman"/>
          <w:szCs w:val="24"/>
          <w:lang w:eastAsia="de-DE"/>
        </w:rPr>
        <w:t xml:space="preserve"> </w:t>
      </w:r>
      <w:r w:rsidRPr="00082307">
        <w:rPr>
          <w:rFonts w:eastAsia="Times New Roman"/>
          <w:szCs w:val="24"/>
          <w:lang w:eastAsia="de-DE"/>
        </w:rPr>
        <w:t>68723</w:t>
      </w:r>
      <w:r w:rsidR="005E6B7B">
        <w:rPr>
          <w:rFonts w:eastAsia="Times New Roman"/>
          <w:szCs w:val="24"/>
          <w:lang w:eastAsia="de-DE"/>
        </w:rPr>
        <w:t xml:space="preserve"> </w:t>
      </w:r>
      <w:r w:rsidRPr="00082307">
        <w:rPr>
          <w:rFonts w:eastAsia="Times New Roman"/>
          <w:szCs w:val="24"/>
          <w:lang w:eastAsia="de-DE"/>
        </w:rPr>
        <w:t>SCHWETZINGEN</w:t>
      </w:r>
    </w:p>
    <w:p w14:paraId="2B31AA95" w14:textId="2174835E"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w:t>
      </w:r>
      <w:r w:rsidR="005E6B7B">
        <w:rPr>
          <w:rFonts w:eastAsia="Times New Roman"/>
          <w:szCs w:val="24"/>
          <w:lang w:eastAsia="de-DE"/>
        </w:rPr>
        <w:t xml:space="preserve"> </w:t>
      </w:r>
      <w:r w:rsidRPr="00082307">
        <w:rPr>
          <w:rFonts w:eastAsia="Times New Roman"/>
          <w:szCs w:val="24"/>
          <w:lang w:eastAsia="de-DE"/>
        </w:rPr>
        <w:t>M.</w:t>
      </w:r>
      <w:r w:rsidR="005E6B7B">
        <w:rPr>
          <w:rFonts w:eastAsia="Times New Roman"/>
          <w:szCs w:val="24"/>
          <w:lang w:eastAsia="de-DE"/>
        </w:rPr>
        <w:t xml:space="preserve"> </w:t>
      </w:r>
      <w:r w:rsidRPr="00082307">
        <w:rPr>
          <w:rFonts w:eastAsia="Times New Roman"/>
          <w:szCs w:val="24"/>
          <w:lang w:eastAsia="de-DE"/>
        </w:rPr>
        <w:t>Störmer,</w:t>
      </w:r>
      <w:r w:rsidR="005E6B7B">
        <w:rPr>
          <w:rFonts w:eastAsia="Times New Roman"/>
          <w:szCs w:val="24"/>
          <w:lang w:eastAsia="de-DE"/>
        </w:rPr>
        <w:t xml:space="preserve"> </w:t>
      </w:r>
      <w:r w:rsidRPr="00082307">
        <w:rPr>
          <w:rFonts w:eastAsia="Times New Roman"/>
          <w:szCs w:val="24"/>
          <w:lang w:eastAsia="de-DE"/>
        </w:rPr>
        <w:t>Mannheimer</w:t>
      </w:r>
      <w:r w:rsidR="005E6B7B">
        <w:rPr>
          <w:rFonts w:eastAsia="Times New Roman"/>
          <w:szCs w:val="24"/>
          <w:lang w:eastAsia="de-DE"/>
        </w:rPr>
        <w:t xml:space="preserve"> </w:t>
      </w:r>
      <w:r w:rsidRPr="00082307">
        <w:rPr>
          <w:rFonts w:eastAsia="Times New Roman"/>
          <w:szCs w:val="24"/>
          <w:lang w:eastAsia="de-DE"/>
        </w:rPr>
        <w:t>Str.</w:t>
      </w:r>
      <w:r w:rsidR="005E6B7B">
        <w:rPr>
          <w:rFonts w:eastAsia="Times New Roman"/>
          <w:szCs w:val="24"/>
          <w:lang w:eastAsia="de-DE"/>
        </w:rPr>
        <w:t xml:space="preserve"> </w:t>
      </w:r>
      <w:r w:rsidRPr="00082307">
        <w:rPr>
          <w:rFonts w:eastAsia="Times New Roman"/>
          <w:szCs w:val="24"/>
          <w:lang w:eastAsia="de-DE"/>
        </w:rPr>
        <w:t>76,</w:t>
      </w:r>
      <w:r w:rsidRPr="00082307">
        <w:rPr>
          <w:rFonts w:eastAsia="Times New Roman"/>
          <w:szCs w:val="24"/>
          <w:lang w:eastAsia="de-DE"/>
        </w:rPr>
        <w:br/>
        <w:t>68723</w:t>
      </w:r>
      <w:r w:rsidR="005E6B7B">
        <w:rPr>
          <w:rFonts w:eastAsia="Times New Roman"/>
          <w:szCs w:val="24"/>
          <w:lang w:eastAsia="de-DE"/>
        </w:rPr>
        <w:t xml:space="preserve"> </w:t>
      </w:r>
      <w:r w:rsidRPr="00082307">
        <w:rPr>
          <w:rFonts w:eastAsia="Times New Roman"/>
          <w:szCs w:val="24"/>
          <w:lang w:eastAsia="de-DE"/>
        </w:rPr>
        <w:t>Schwetzingen,</w:t>
      </w:r>
      <w:r w:rsidR="005E6B7B">
        <w:rPr>
          <w:rFonts w:eastAsia="Times New Roman"/>
          <w:szCs w:val="24"/>
          <w:lang w:eastAsia="de-DE"/>
        </w:rPr>
        <w:t xml:space="preserve"> </w:t>
      </w:r>
    </w:p>
    <w:p w14:paraId="2B69F0CB" w14:textId="25DAA6CE"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w:t>
      </w:r>
      <w:r w:rsidR="005E6B7B">
        <w:rPr>
          <w:rFonts w:eastAsia="Times New Roman"/>
          <w:szCs w:val="24"/>
          <w:lang w:eastAsia="de-DE"/>
        </w:rPr>
        <w:t xml:space="preserve"> </w:t>
      </w:r>
      <w:r w:rsidRPr="00082307">
        <w:rPr>
          <w:rFonts w:eastAsia="Times New Roman"/>
          <w:szCs w:val="24"/>
          <w:lang w:eastAsia="de-DE"/>
        </w:rPr>
        <w:t>DE62</w:t>
      </w:r>
      <w:r w:rsidR="005E6B7B">
        <w:rPr>
          <w:rFonts w:eastAsia="Times New Roman"/>
          <w:szCs w:val="24"/>
          <w:lang w:eastAsia="de-DE"/>
        </w:rPr>
        <w:t xml:space="preserve"> </w:t>
      </w:r>
      <w:r w:rsidRPr="00082307">
        <w:rPr>
          <w:rFonts w:eastAsia="Times New Roman"/>
          <w:szCs w:val="24"/>
          <w:lang w:eastAsia="de-DE"/>
        </w:rPr>
        <w:t>5206</w:t>
      </w:r>
      <w:r w:rsidR="005E6B7B">
        <w:rPr>
          <w:rFonts w:eastAsia="Times New Roman"/>
          <w:szCs w:val="24"/>
          <w:lang w:eastAsia="de-DE"/>
        </w:rPr>
        <w:t xml:space="preserve"> </w:t>
      </w:r>
      <w:r w:rsidRPr="00082307">
        <w:rPr>
          <w:rFonts w:eastAsia="Times New Roman"/>
          <w:szCs w:val="24"/>
          <w:lang w:eastAsia="de-DE"/>
        </w:rPr>
        <w:t>0410</w:t>
      </w:r>
      <w:r w:rsidR="005E6B7B">
        <w:rPr>
          <w:rFonts w:eastAsia="Times New Roman"/>
          <w:szCs w:val="24"/>
          <w:lang w:eastAsia="de-DE"/>
        </w:rPr>
        <w:t xml:space="preserve"> </w:t>
      </w:r>
      <w:r w:rsidRPr="00082307">
        <w:rPr>
          <w:rFonts w:eastAsia="Times New Roman"/>
          <w:szCs w:val="24"/>
          <w:lang w:eastAsia="de-DE"/>
        </w:rPr>
        <w:t>0007</w:t>
      </w:r>
      <w:r w:rsidR="005E6B7B">
        <w:rPr>
          <w:rFonts w:eastAsia="Times New Roman"/>
          <w:szCs w:val="24"/>
          <w:lang w:eastAsia="de-DE"/>
        </w:rPr>
        <w:t xml:space="preserve"> </w:t>
      </w:r>
      <w:r w:rsidRPr="00082307">
        <w:rPr>
          <w:rFonts w:eastAsia="Times New Roman"/>
          <w:szCs w:val="24"/>
          <w:lang w:eastAsia="de-DE"/>
        </w:rPr>
        <w:t>0022</w:t>
      </w:r>
      <w:r w:rsidR="005E6B7B">
        <w:rPr>
          <w:rFonts w:eastAsia="Times New Roman"/>
          <w:szCs w:val="24"/>
          <w:lang w:eastAsia="de-DE"/>
        </w:rPr>
        <w:t xml:space="preserve"> </w:t>
      </w:r>
      <w:r w:rsidRPr="00082307">
        <w:rPr>
          <w:rFonts w:eastAsia="Times New Roman"/>
          <w:szCs w:val="24"/>
          <w:lang w:eastAsia="de-DE"/>
        </w:rPr>
        <w:t>89</w:t>
      </w:r>
      <w:r w:rsidRPr="00082307">
        <w:rPr>
          <w:rFonts w:eastAsia="Times New Roman"/>
          <w:szCs w:val="24"/>
          <w:lang w:eastAsia="de-DE"/>
        </w:rPr>
        <w:br/>
        <w:t>Evangelische</w:t>
      </w:r>
      <w:r w:rsidR="005E6B7B">
        <w:rPr>
          <w:rFonts w:eastAsia="Times New Roman"/>
          <w:szCs w:val="24"/>
          <w:lang w:eastAsia="de-DE"/>
        </w:rPr>
        <w:t xml:space="preserve"> </w:t>
      </w:r>
      <w:r w:rsidRPr="00082307">
        <w:rPr>
          <w:rFonts w:eastAsia="Times New Roman"/>
          <w:szCs w:val="24"/>
          <w:lang w:eastAsia="de-DE"/>
        </w:rPr>
        <w:t>Bank</w:t>
      </w:r>
      <w:r w:rsidR="005E6B7B">
        <w:rPr>
          <w:rFonts w:eastAsia="Times New Roman"/>
          <w:szCs w:val="24"/>
          <w:lang w:eastAsia="de-DE"/>
        </w:rPr>
        <w:t xml:space="preserve"> </w:t>
      </w:r>
      <w:r w:rsidRPr="00082307">
        <w:rPr>
          <w:rFonts w:eastAsia="Times New Roman"/>
          <w:szCs w:val="24"/>
          <w:lang w:eastAsia="de-DE"/>
        </w:rPr>
        <w:t>eG,</w:t>
      </w:r>
      <w:r w:rsidR="005E6B7B">
        <w:rPr>
          <w:rFonts w:eastAsia="Times New Roman"/>
          <w:szCs w:val="24"/>
          <w:lang w:eastAsia="de-DE"/>
        </w:rPr>
        <w:t xml:space="preserve"> </w:t>
      </w:r>
      <w:r w:rsidRPr="00082307">
        <w:rPr>
          <w:rFonts w:eastAsia="Times New Roman"/>
          <w:szCs w:val="24"/>
          <w:lang w:eastAsia="de-DE"/>
        </w:rPr>
        <w:t>Kassel</w:t>
      </w:r>
    </w:p>
    <w:p w14:paraId="1A476D58" w14:textId="1350D870"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Andreas</w:t>
      </w:r>
      <w:r w:rsidR="005E6B7B">
        <w:rPr>
          <w:rFonts w:eastAsia="Times New Roman"/>
          <w:color w:val="000000"/>
          <w:szCs w:val="24"/>
          <w:lang w:eastAsia="de-DE"/>
        </w:rPr>
        <w:t xml:space="preserve"> </w:t>
      </w:r>
      <w:r w:rsidRPr="00D5498D">
        <w:rPr>
          <w:rFonts w:eastAsia="Times New Roman"/>
          <w:color w:val="000000"/>
          <w:szCs w:val="24"/>
          <w:lang w:eastAsia="de-DE"/>
        </w:rPr>
        <w:t>Janssen</w:t>
      </w:r>
      <w:r w:rsidR="005E6B7B">
        <w:rPr>
          <w:rFonts w:eastAsia="Times New Roman"/>
          <w:color w:val="000000"/>
          <w:szCs w:val="24"/>
          <w:lang w:eastAsia="de-DE"/>
        </w:rPr>
        <w:t xml:space="preserve"> </w:t>
      </w:r>
      <w:r w:rsidRPr="00D5498D">
        <w:rPr>
          <w:rFonts w:eastAsia="Times New Roman"/>
          <w:color w:val="000000"/>
          <w:szCs w:val="24"/>
          <w:lang w:eastAsia="de-DE"/>
        </w:rPr>
        <w:br/>
        <w:t>Im</w:t>
      </w:r>
      <w:r w:rsidR="005E6B7B">
        <w:rPr>
          <w:rFonts w:eastAsia="Times New Roman"/>
          <w:color w:val="000000"/>
          <w:szCs w:val="24"/>
          <w:lang w:eastAsia="de-DE"/>
        </w:rPr>
        <w:t xml:space="preserve"> </w:t>
      </w:r>
      <w:r w:rsidRPr="00D5498D">
        <w:rPr>
          <w:rFonts w:eastAsia="Times New Roman"/>
          <w:color w:val="000000"/>
          <w:szCs w:val="24"/>
          <w:lang w:eastAsia="de-DE"/>
        </w:rPr>
        <w:t>Kreuzgewann</w:t>
      </w:r>
      <w:r w:rsidR="005E6B7B">
        <w:rPr>
          <w:rFonts w:eastAsia="Times New Roman"/>
          <w:color w:val="000000"/>
          <w:szCs w:val="24"/>
          <w:lang w:eastAsia="de-DE"/>
        </w:rPr>
        <w:t xml:space="preserve"> </w:t>
      </w:r>
      <w:r w:rsidRPr="00D5498D">
        <w:rPr>
          <w:rFonts w:eastAsia="Times New Roman"/>
          <w:color w:val="000000"/>
          <w:szCs w:val="24"/>
          <w:lang w:eastAsia="de-DE"/>
        </w:rPr>
        <w:t>4</w:t>
      </w:r>
      <w:r w:rsidR="005E6B7B">
        <w:rPr>
          <w:rFonts w:eastAsia="Times New Roman"/>
          <w:color w:val="000000"/>
          <w:szCs w:val="24"/>
          <w:lang w:eastAsia="de-DE"/>
        </w:rPr>
        <w:t xml:space="preserve"> </w:t>
      </w:r>
      <w:r w:rsidRPr="00D5498D">
        <w:rPr>
          <w:rFonts w:eastAsia="Times New Roman"/>
          <w:color w:val="000000"/>
          <w:szCs w:val="24"/>
          <w:lang w:eastAsia="de-DE"/>
        </w:rPr>
        <w:br/>
        <w:t>69181</w:t>
      </w:r>
      <w:r w:rsidR="005E6B7B">
        <w:rPr>
          <w:rFonts w:eastAsia="Times New Roman"/>
          <w:color w:val="000000"/>
          <w:szCs w:val="24"/>
          <w:lang w:eastAsia="de-DE"/>
        </w:rPr>
        <w:t xml:space="preserve"> </w:t>
      </w:r>
      <w:r w:rsidRPr="00D5498D">
        <w:rPr>
          <w:rFonts w:eastAsia="Times New Roman"/>
          <w:color w:val="000000"/>
          <w:szCs w:val="24"/>
          <w:lang w:eastAsia="de-DE"/>
        </w:rPr>
        <w:t>Leimen</w:t>
      </w:r>
    </w:p>
    <w:p w14:paraId="413A9B64" w14:textId="7204C011"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Natürlich</w:t>
      </w:r>
      <w:r w:rsidR="005E6B7B">
        <w:rPr>
          <w:rFonts w:eastAsia="Times New Roman"/>
          <w:color w:val="000000"/>
          <w:szCs w:val="24"/>
          <w:lang w:eastAsia="de-DE"/>
        </w:rPr>
        <w:t xml:space="preserve"> </w:t>
      </w:r>
      <w:r w:rsidRPr="00D5498D">
        <w:rPr>
          <w:rFonts w:eastAsia="Times New Roman"/>
          <w:color w:val="000000"/>
          <w:szCs w:val="24"/>
          <w:lang w:eastAsia="de-DE"/>
        </w:rPr>
        <w:t>suche</w:t>
      </w:r>
      <w:r w:rsidR="005E6B7B">
        <w:rPr>
          <w:rFonts w:eastAsia="Times New Roman"/>
          <w:color w:val="000000"/>
          <w:szCs w:val="24"/>
          <w:lang w:eastAsia="de-DE"/>
        </w:rPr>
        <w:t xml:space="preserve"> </w:t>
      </w:r>
      <w:r w:rsidRPr="00D5498D">
        <w:rPr>
          <w:rFonts w:eastAsia="Times New Roman"/>
          <w:color w:val="000000"/>
          <w:szCs w:val="24"/>
          <w:lang w:eastAsia="de-DE"/>
        </w:rPr>
        <w:t>ich</w:t>
      </w:r>
      <w:r w:rsidR="005E6B7B">
        <w:rPr>
          <w:rFonts w:eastAsia="Times New Roman"/>
          <w:color w:val="000000"/>
          <w:szCs w:val="24"/>
          <w:lang w:eastAsia="de-DE"/>
        </w:rPr>
        <w:t xml:space="preserve"> </w:t>
      </w:r>
      <w:r w:rsidRPr="00D5498D">
        <w:rPr>
          <w:rFonts w:eastAsia="Times New Roman"/>
          <w:color w:val="000000"/>
          <w:szCs w:val="24"/>
          <w:lang w:eastAsia="de-DE"/>
        </w:rPr>
        <w:t>immer</w:t>
      </w:r>
      <w:r w:rsidR="005E6B7B">
        <w:rPr>
          <w:rFonts w:eastAsia="Times New Roman"/>
          <w:color w:val="000000"/>
          <w:szCs w:val="24"/>
          <w:lang w:eastAsia="de-DE"/>
        </w:rPr>
        <w:t xml:space="preserve"> </w:t>
      </w:r>
      <w:r w:rsidRPr="00D5498D">
        <w:rPr>
          <w:rFonts w:eastAsia="Times New Roman"/>
          <w:color w:val="000000"/>
          <w:szCs w:val="24"/>
          <w:lang w:eastAsia="de-DE"/>
        </w:rPr>
        <w:t>noch</w:t>
      </w:r>
      <w:r w:rsidR="005E6B7B">
        <w:rPr>
          <w:rFonts w:eastAsia="Times New Roman"/>
          <w:color w:val="000000"/>
          <w:szCs w:val="24"/>
          <w:lang w:eastAsia="de-DE"/>
        </w:rPr>
        <w:t xml:space="preserve"> </w:t>
      </w:r>
      <w:r w:rsidRPr="00D5498D">
        <w:rPr>
          <w:rFonts w:eastAsia="Times New Roman"/>
          <w:color w:val="000000"/>
          <w:szCs w:val="24"/>
          <w:lang w:eastAsia="de-DE"/>
        </w:rPr>
        <w:t>Leute,</w:t>
      </w:r>
      <w:r w:rsidR="005E6B7B">
        <w:rPr>
          <w:rFonts w:eastAsia="Times New Roman"/>
          <w:color w:val="000000"/>
          <w:szCs w:val="24"/>
          <w:lang w:eastAsia="de-DE"/>
        </w:rPr>
        <w:t xml:space="preserve"> </w:t>
      </w:r>
      <w:r w:rsidRPr="00D5498D">
        <w:rPr>
          <w:rFonts w:eastAsia="Times New Roman"/>
          <w:color w:val="000000"/>
          <w:szCs w:val="24"/>
          <w:lang w:eastAsia="de-DE"/>
        </w:rPr>
        <w:t>die</w:t>
      </w:r>
      <w:r w:rsidR="005E6B7B">
        <w:rPr>
          <w:rFonts w:eastAsia="Times New Roman"/>
          <w:color w:val="000000"/>
          <w:szCs w:val="24"/>
          <w:lang w:eastAsia="de-DE"/>
        </w:rPr>
        <w:t xml:space="preserve"> </w:t>
      </w:r>
      <w:r w:rsidRPr="00D5498D">
        <w:rPr>
          <w:rFonts w:eastAsia="Times New Roman"/>
          <w:color w:val="000000"/>
          <w:szCs w:val="24"/>
          <w:lang w:eastAsia="de-DE"/>
        </w:rPr>
        <w:t>Zeit</w:t>
      </w:r>
      <w:r w:rsidR="005E6B7B">
        <w:rPr>
          <w:rFonts w:eastAsia="Times New Roman"/>
          <w:color w:val="000000"/>
          <w:szCs w:val="24"/>
          <w:lang w:eastAsia="de-DE"/>
        </w:rPr>
        <w:t xml:space="preserve"> </w:t>
      </w:r>
      <w:r w:rsidRPr="00D5498D">
        <w:rPr>
          <w:rFonts w:eastAsia="Times New Roman"/>
          <w:color w:val="000000"/>
          <w:szCs w:val="24"/>
          <w:lang w:eastAsia="de-DE"/>
        </w:rPr>
        <w:t>und</w:t>
      </w:r>
      <w:r w:rsidR="005E6B7B">
        <w:rPr>
          <w:rFonts w:eastAsia="Times New Roman"/>
          <w:color w:val="000000"/>
          <w:szCs w:val="24"/>
          <w:lang w:eastAsia="de-DE"/>
        </w:rPr>
        <w:t xml:space="preserve"> </w:t>
      </w:r>
      <w:r w:rsidRPr="00D5498D">
        <w:rPr>
          <w:rFonts w:eastAsia="Times New Roman"/>
          <w:color w:val="000000"/>
          <w:szCs w:val="24"/>
          <w:lang w:eastAsia="de-DE"/>
        </w:rPr>
        <w:t>Lust</w:t>
      </w:r>
      <w:r w:rsidR="005E6B7B">
        <w:rPr>
          <w:rFonts w:eastAsia="Times New Roman"/>
          <w:color w:val="000000"/>
          <w:szCs w:val="24"/>
          <w:lang w:eastAsia="de-DE"/>
        </w:rPr>
        <w:t xml:space="preserve"> </w:t>
      </w:r>
      <w:r w:rsidRPr="00D5498D">
        <w:rPr>
          <w:rFonts w:eastAsia="Times New Roman"/>
          <w:color w:val="000000"/>
          <w:szCs w:val="24"/>
          <w:lang w:eastAsia="de-DE"/>
        </w:rPr>
        <w:t>haben,</w:t>
      </w:r>
      <w:r w:rsidR="005E6B7B">
        <w:rPr>
          <w:rFonts w:eastAsia="Times New Roman"/>
          <w:color w:val="000000"/>
          <w:szCs w:val="24"/>
          <w:lang w:eastAsia="de-DE"/>
        </w:rPr>
        <w:t xml:space="preserve"> </w:t>
      </w:r>
      <w:r w:rsidRPr="00D5498D">
        <w:rPr>
          <w:rFonts w:eastAsia="Times New Roman"/>
          <w:color w:val="000000"/>
          <w:szCs w:val="24"/>
          <w:lang w:eastAsia="de-DE"/>
        </w:rPr>
        <w:t>mitzuarbeiten</w:t>
      </w:r>
      <w:r w:rsidR="005E6B7B">
        <w:rPr>
          <w:rFonts w:eastAsia="Times New Roman"/>
          <w:color w:val="000000"/>
          <w:szCs w:val="24"/>
          <w:lang w:eastAsia="de-DE"/>
        </w:rPr>
        <w:t xml:space="preserve"> </w:t>
      </w:r>
      <w:r w:rsidRPr="00D5498D">
        <w:rPr>
          <w:rFonts w:eastAsia="Times New Roman"/>
          <w:color w:val="000000"/>
          <w:szCs w:val="24"/>
          <w:lang w:eastAsia="de-DE"/>
        </w:rPr>
        <w:t>-</w:t>
      </w:r>
      <w:r w:rsidR="005E6B7B">
        <w:rPr>
          <w:rFonts w:eastAsia="Times New Roman"/>
          <w:color w:val="000000"/>
          <w:szCs w:val="24"/>
          <w:lang w:eastAsia="de-DE"/>
        </w:rPr>
        <w:t xml:space="preserve"> </w:t>
      </w:r>
      <w:r w:rsidRPr="00D5498D">
        <w:rPr>
          <w:rFonts w:eastAsia="Times New Roman"/>
          <w:color w:val="000000"/>
          <w:szCs w:val="24"/>
          <w:lang w:eastAsia="de-DE"/>
        </w:rPr>
        <w:t>wer</w:t>
      </w:r>
      <w:r w:rsidR="005E6B7B">
        <w:rPr>
          <w:rFonts w:eastAsia="Times New Roman"/>
          <w:color w:val="000000"/>
          <w:szCs w:val="24"/>
          <w:lang w:eastAsia="de-DE"/>
        </w:rPr>
        <w:t xml:space="preserve"> </w:t>
      </w:r>
      <w:r w:rsidRPr="00D5498D">
        <w:rPr>
          <w:rFonts w:eastAsia="Times New Roman"/>
          <w:color w:val="000000"/>
          <w:szCs w:val="24"/>
          <w:lang w:eastAsia="de-DE"/>
        </w:rPr>
        <w:t>also</w:t>
      </w:r>
      <w:r w:rsidR="005E6B7B">
        <w:rPr>
          <w:rFonts w:eastAsia="Times New Roman"/>
          <w:color w:val="000000"/>
          <w:szCs w:val="24"/>
          <w:lang w:eastAsia="de-DE"/>
        </w:rPr>
        <w:t xml:space="preserve"> </w:t>
      </w:r>
      <w:r w:rsidRPr="00D5498D">
        <w:rPr>
          <w:rFonts w:eastAsia="Times New Roman"/>
          <w:color w:val="000000"/>
          <w:szCs w:val="24"/>
          <w:lang w:eastAsia="de-DE"/>
        </w:rPr>
        <w:t>Interesse</w:t>
      </w:r>
      <w:r w:rsidR="005E6B7B">
        <w:rPr>
          <w:rFonts w:eastAsia="Times New Roman"/>
          <w:color w:val="000000"/>
          <w:szCs w:val="24"/>
          <w:lang w:eastAsia="de-DE"/>
        </w:rPr>
        <w:t xml:space="preserve"> </w:t>
      </w:r>
      <w:r w:rsidRPr="00D5498D">
        <w:rPr>
          <w:rFonts w:eastAsia="Times New Roman"/>
          <w:color w:val="000000"/>
          <w:szCs w:val="24"/>
          <w:lang w:eastAsia="de-DE"/>
        </w:rPr>
        <w:t>hat,</w:t>
      </w:r>
      <w:r w:rsidR="005E6B7B">
        <w:rPr>
          <w:rFonts w:eastAsia="Times New Roman"/>
          <w:color w:val="000000"/>
          <w:szCs w:val="24"/>
          <w:lang w:eastAsia="de-DE"/>
        </w:rPr>
        <w:t xml:space="preserve"> </w:t>
      </w:r>
      <w:r w:rsidRPr="00D5498D">
        <w:rPr>
          <w:rFonts w:eastAsia="Times New Roman"/>
          <w:color w:val="000000"/>
          <w:szCs w:val="24"/>
          <w:lang w:eastAsia="de-DE"/>
        </w:rPr>
        <w:t>melde</w:t>
      </w:r>
      <w:r w:rsidR="005E6B7B">
        <w:rPr>
          <w:rFonts w:eastAsia="Times New Roman"/>
          <w:color w:val="000000"/>
          <w:szCs w:val="24"/>
          <w:lang w:eastAsia="de-DE"/>
        </w:rPr>
        <w:t xml:space="preserve"> </w:t>
      </w:r>
      <w:r w:rsidRPr="00D5498D">
        <w:rPr>
          <w:rFonts w:eastAsia="Times New Roman"/>
          <w:color w:val="000000"/>
          <w:szCs w:val="24"/>
          <w:lang w:eastAsia="de-DE"/>
        </w:rPr>
        <w:t>sich</w:t>
      </w:r>
      <w:r w:rsidR="005E6B7B">
        <w:rPr>
          <w:rFonts w:eastAsia="Times New Roman"/>
          <w:color w:val="000000"/>
          <w:szCs w:val="24"/>
          <w:lang w:eastAsia="de-DE"/>
        </w:rPr>
        <w:t xml:space="preserve"> </w:t>
      </w:r>
      <w:r w:rsidRPr="00D5498D">
        <w:rPr>
          <w:rFonts w:eastAsia="Times New Roman"/>
          <w:color w:val="000000"/>
          <w:szCs w:val="24"/>
          <w:lang w:eastAsia="de-DE"/>
        </w:rPr>
        <w:t>bitte.</w:t>
      </w:r>
      <w:r w:rsidR="005E6B7B">
        <w:rPr>
          <w:rFonts w:eastAsia="Times New Roman"/>
          <w:color w:val="000000"/>
          <w:szCs w:val="24"/>
          <w:lang w:eastAsia="de-DE"/>
        </w:rPr>
        <w:t xml:space="preserve"> </w:t>
      </w:r>
      <w:r w:rsidRPr="00D5498D">
        <w:rPr>
          <w:rFonts w:eastAsia="Times New Roman"/>
          <w:color w:val="000000"/>
          <w:szCs w:val="24"/>
          <w:lang w:eastAsia="de-DE"/>
        </w:rPr>
        <w:t>Meine</w:t>
      </w:r>
      <w:r w:rsidR="005E6B7B">
        <w:rPr>
          <w:rFonts w:eastAsia="Times New Roman"/>
          <w:color w:val="000000"/>
          <w:szCs w:val="24"/>
          <w:lang w:eastAsia="de-DE"/>
        </w:rPr>
        <w:t xml:space="preserve"> </w:t>
      </w:r>
      <w:r w:rsidRPr="00D5498D">
        <w:rPr>
          <w:rFonts w:eastAsia="Times New Roman"/>
          <w:color w:val="000000"/>
          <w:szCs w:val="24"/>
          <w:lang w:eastAsia="de-DE"/>
        </w:rPr>
        <w:t>Email-Adresse</w:t>
      </w:r>
      <w:r w:rsidR="005E6B7B">
        <w:rPr>
          <w:rFonts w:eastAsia="Times New Roman"/>
          <w:color w:val="000000"/>
          <w:szCs w:val="24"/>
          <w:lang w:eastAsia="de-DE"/>
        </w:rPr>
        <w:t xml:space="preserve"> </w:t>
      </w:r>
      <w:r w:rsidRPr="00D5498D">
        <w:rPr>
          <w:rFonts w:eastAsia="Times New Roman"/>
          <w:color w:val="000000"/>
          <w:szCs w:val="24"/>
          <w:lang w:eastAsia="de-DE"/>
        </w:rPr>
        <w:t>ist:</w:t>
      </w:r>
      <w:r w:rsidR="005E6B7B">
        <w:rPr>
          <w:rFonts w:eastAsia="Times New Roman"/>
          <w:color w:val="000000"/>
          <w:szCs w:val="24"/>
          <w:lang w:eastAsia="de-DE"/>
        </w:rPr>
        <w:t xml:space="preserve"> </w:t>
      </w:r>
      <w:hyperlink r:id="rId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w:t>
      </w:r>
      <w:r w:rsidR="005E6B7B">
        <w:rPr>
          <w:rFonts w:eastAsia="Times New Roman"/>
          <w:color w:val="000000"/>
          <w:szCs w:val="24"/>
          <w:lang w:eastAsia="de-DE"/>
        </w:rPr>
        <w:t xml:space="preserve"> </w:t>
      </w:r>
      <w:r>
        <w:rPr>
          <w:rFonts w:eastAsia="Times New Roman"/>
          <w:color w:val="000000"/>
          <w:szCs w:val="24"/>
          <w:lang w:eastAsia="de-DE"/>
        </w:rPr>
        <w:t>Insbesondere</w:t>
      </w:r>
      <w:r w:rsidR="005E6B7B">
        <w:rPr>
          <w:rFonts w:eastAsia="Times New Roman"/>
          <w:color w:val="000000"/>
          <w:szCs w:val="24"/>
          <w:lang w:eastAsia="de-DE"/>
        </w:rPr>
        <w:t xml:space="preserve"> </w:t>
      </w:r>
      <w:r>
        <w:rPr>
          <w:rFonts w:eastAsia="Times New Roman"/>
          <w:color w:val="000000"/>
          <w:szCs w:val="24"/>
          <w:lang w:eastAsia="de-DE"/>
        </w:rPr>
        <w:t>suche</w:t>
      </w:r>
      <w:r w:rsidR="005E6B7B">
        <w:rPr>
          <w:rFonts w:eastAsia="Times New Roman"/>
          <w:color w:val="000000"/>
          <w:szCs w:val="24"/>
          <w:lang w:eastAsia="de-DE"/>
        </w:rPr>
        <w:t xml:space="preserve"> </w:t>
      </w:r>
      <w:r>
        <w:rPr>
          <w:rFonts w:eastAsia="Times New Roman"/>
          <w:color w:val="000000"/>
          <w:szCs w:val="24"/>
          <w:lang w:eastAsia="de-DE"/>
        </w:rPr>
        <w:t>ich</w:t>
      </w:r>
      <w:r w:rsidR="005E6B7B">
        <w:rPr>
          <w:rFonts w:eastAsia="Times New Roman"/>
          <w:color w:val="000000"/>
          <w:szCs w:val="24"/>
          <w:lang w:eastAsia="de-DE"/>
        </w:rPr>
        <w:t xml:space="preserve"> </w:t>
      </w:r>
      <w:r>
        <w:rPr>
          <w:rFonts w:eastAsia="Times New Roman"/>
          <w:color w:val="000000"/>
          <w:szCs w:val="24"/>
          <w:lang w:eastAsia="de-DE"/>
        </w:rPr>
        <w:t>Leute,</w:t>
      </w:r>
      <w:r w:rsidR="005E6B7B">
        <w:rPr>
          <w:rFonts w:eastAsia="Times New Roman"/>
          <w:color w:val="000000"/>
          <w:szCs w:val="24"/>
          <w:lang w:eastAsia="de-DE"/>
        </w:rPr>
        <w:t xml:space="preserve"> </w:t>
      </w:r>
      <w:r>
        <w:rPr>
          <w:rFonts w:eastAsia="Times New Roman"/>
          <w:color w:val="000000"/>
          <w:szCs w:val="24"/>
          <w:lang w:eastAsia="de-DE"/>
        </w:rPr>
        <w:t>die</w:t>
      </w:r>
      <w:r w:rsidR="005E6B7B">
        <w:rPr>
          <w:rFonts w:eastAsia="Times New Roman"/>
          <w:color w:val="000000"/>
          <w:szCs w:val="24"/>
          <w:lang w:eastAsia="de-DE"/>
        </w:rPr>
        <w:t xml:space="preserve"> </w:t>
      </w:r>
      <w:r>
        <w:rPr>
          <w:rFonts w:eastAsia="Times New Roman"/>
          <w:color w:val="000000"/>
          <w:szCs w:val="24"/>
          <w:lang w:eastAsia="de-DE"/>
        </w:rPr>
        <w:t>Texte</w:t>
      </w:r>
      <w:r w:rsidR="005E6B7B">
        <w:rPr>
          <w:rFonts w:eastAsia="Times New Roman"/>
          <w:color w:val="000000"/>
          <w:szCs w:val="24"/>
          <w:lang w:eastAsia="de-DE"/>
        </w:rPr>
        <w:t xml:space="preserve"> </w:t>
      </w:r>
      <w:r>
        <w:rPr>
          <w:rFonts w:eastAsia="Times New Roman"/>
          <w:color w:val="000000"/>
          <w:szCs w:val="24"/>
          <w:lang w:eastAsia="de-DE"/>
        </w:rPr>
        <w:t>abschreiben</w:t>
      </w:r>
      <w:r w:rsidR="005E6B7B">
        <w:rPr>
          <w:rFonts w:eastAsia="Times New Roman"/>
          <w:color w:val="000000"/>
          <w:szCs w:val="24"/>
          <w:lang w:eastAsia="de-DE"/>
        </w:rPr>
        <w:t xml:space="preserve"> </w:t>
      </w:r>
      <w:r>
        <w:rPr>
          <w:rFonts w:eastAsia="Times New Roman"/>
          <w:color w:val="000000"/>
          <w:szCs w:val="24"/>
          <w:lang w:eastAsia="de-DE"/>
        </w:rPr>
        <w:t>möchten,</w:t>
      </w:r>
      <w:r w:rsidR="005E6B7B">
        <w:rPr>
          <w:rFonts w:eastAsia="Times New Roman"/>
          <w:color w:val="000000"/>
          <w:szCs w:val="24"/>
          <w:lang w:eastAsia="de-DE"/>
        </w:rPr>
        <w:t xml:space="preserve"> </w:t>
      </w:r>
      <w:r>
        <w:rPr>
          <w:rFonts w:eastAsia="Times New Roman"/>
          <w:color w:val="000000"/>
          <w:szCs w:val="24"/>
          <w:lang w:eastAsia="de-DE"/>
        </w:rPr>
        <w:t>bestehende</w:t>
      </w:r>
      <w:r w:rsidR="005E6B7B">
        <w:rPr>
          <w:rFonts w:eastAsia="Times New Roman"/>
          <w:color w:val="000000"/>
          <w:szCs w:val="24"/>
          <w:lang w:eastAsia="de-DE"/>
        </w:rPr>
        <w:t xml:space="preserve"> </w:t>
      </w:r>
      <w:r>
        <w:rPr>
          <w:rFonts w:eastAsia="Times New Roman"/>
          <w:color w:val="000000"/>
          <w:szCs w:val="24"/>
          <w:lang w:eastAsia="de-DE"/>
        </w:rPr>
        <w:t>Texte</w:t>
      </w:r>
      <w:r w:rsidR="005E6B7B">
        <w:rPr>
          <w:rFonts w:eastAsia="Times New Roman"/>
          <w:color w:val="000000"/>
          <w:szCs w:val="24"/>
          <w:lang w:eastAsia="de-DE"/>
        </w:rPr>
        <w:t xml:space="preserve"> </w:t>
      </w:r>
      <w:r>
        <w:rPr>
          <w:rFonts w:eastAsia="Times New Roman"/>
          <w:color w:val="000000"/>
          <w:szCs w:val="24"/>
          <w:lang w:eastAsia="de-DE"/>
        </w:rPr>
        <w:t>korrigieren</w:t>
      </w:r>
      <w:r w:rsidR="005E6B7B">
        <w:rPr>
          <w:rFonts w:eastAsia="Times New Roman"/>
          <w:color w:val="000000"/>
          <w:szCs w:val="24"/>
          <w:lang w:eastAsia="de-DE"/>
        </w:rPr>
        <w:t xml:space="preserve"> </w:t>
      </w:r>
      <w:r>
        <w:rPr>
          <w:rFonts w:eastAsia="Times New Roman"/>
          <w:color w:val="000000"/>
          <w:szCs w:val="24"/>
          <w:lang w:eastAsia="de-DE"/>
        </w:rPr>
        <w:t>oder</w:t>
      </w:r>
      <w:r w:rsidR="005E6B7B">
        <w:rPr>
          <w:rFonts w:eastAsia="Times New Roman"/>
          <w:color w:val="000000"/>
          <w:szCs w:val="24"/>
          <w:lang w:eastAsia="de-DE"/>
        </w:rPr>
        <w:t xml:space="preserve"> </w:t>
      </w:r>
      <w:r>
        <w:rPr>
          <w:rFonts w:eastAsia="Times New Roman"/>
          <w:color w:val="000000"/>
          <w:szCs w:val="24"/>
          <w:lang w:eastAsia="de-DE"/>
        </w:rPr>
        <w:t>sprachlich</w:t>
      </w:r>
      <w:r w:rsidR="005E6B7B">
        <w:rPr>
          <w:rFonts w:eastAsia="Times New Roman"/>
          <w:color w:val="000000"/>
          <w:szCs w:val="24"/>
          <w:lang w:eastAsia="de-DE"/>
        </w:rPr>
        <w:t xml:space="preserve"> </w:t>
      </w:r>
      <w:r>
        <w:rPr>
          <w:rFonts w:eastAsia="Times New Roman"/>
          <w:color w:val="000000"/>
          <w:szCs w:val="24"/>
          <w:lang w:eastAsia="de-DE"/>
        </w:rPr>
        <w:t>überarbeiten</w:t>
      </w:r>
      <w:r w:rsidR="005E6B7B">
        <w:rPr>
          <w:rFonts w:eastAsia="Times New Roman"/>
          <w:color w:val="000000"/>
          <w:szCs w:val="24"/>
          <w:lang w:eastAsia="de-DE"/>
        </w:rPr>
        <w:t xml:space="preserve"> </w:t>
      </w:r>
      <w:r>
        <w:rPr>
          <w:rFonts w:eastAsia="Times New Roman"/>
          <w:color w:val="000000"/>
          <w:szCs w:val="24"/>
          <w:lang w:eastAsia="de-DE"/>
        </w:rPr>
        <w:t>möchten</w:t>
      </w:r>
      <w:r w:rsidR="005E6B7B">
        <w:rPr>
          <w:rFonts w:eastAsia="Times New Roman"/>
          <w:color w:val="000000"/>
          <w:szCs w:val="24"/>
          <w:lang w:eastAsia="de-DE"/>
        </w:rPr>
        <w:t xml:space="preserve"> </w:t>
      </w:r>
      <w:r>
        <w:rPr>
          <w:rFonts w:eastAsia="Times New Roman"/>
          <w:color w:val="000000"/>
          <w:szCs w:val="24"/>
          <w:lang w:eastAsia="de-DE"/>
        </w:rPr>
        <w:t>oder</w:t>
      </w:r>
      <w:r w:rsidR="005E6B7B">
        <w:rPr>
          <w:rFonts w:eastAsia="Times New Roman"/>
          <w:color w:val="000000"/>
          <w:szCs w:val="24"/>
          <w:lang w:eastAsia="de-DE"/>
        </w:rPr>
        <w:t xml:space="preserve"> </w:t>
      </w:r>
      <w:r>
        <w:rPr>
          <w:rFonts w:eastAsia="Times New Roman"/>
          <w:color w:val="000000"/>
          <w:szCs w:val="24"/>
          <w:lang w:eastAsia="de-DE"/>
        </w:rPr>
        <w:t>die</w:t>
      </w:r>
      <w:r w:rsidR="005E6B7B">
        <w:rPr>
          <w:rFonts w:eastAsia="Times New Roman"/>
          <w:color w:val="000000"/>
          <w:szCs w:val="24"/>
          <w:lang w:eastAsia="de-DE"/>
        </w:rPr>
        <w:t xml:space="preserve"> </w:t>
      </w:r>
      <w:r>
        <w:rPr>
          <w:rFonts w:eastAsia="Times New Roman"/>
          <w:color w:val="000000"/>
          <w:szCs w:val="24"/>
          <w:lang w:eastAsia="de-DE"/>
        </w:rPr>
        <w:t>Programmierkenntnisse</w:t>
      </w:r>
      <w:r w:rsidR="005E6B7B">
        <w:rPr>
          <w:rFonts w:eastAsia="Times New Roman"/>
          <w:color w:val="000000"/>
          <w:szCs w:val="24"/>
          <w:lang w:eastAsia="de-DE"/>
        </w:rPr>
        <w:t xml:space="preserve"> </w:t>
      </w:r>
      <w:r>
        <w:rPr>
          <w:rFonts w:eastAsia="Times New Roman"/>
          <w:color w:val="000000"/>
          <w:szCs w:val="24"/>
          <w:lang w:eastAsia="de-DE"/>
        </w:rPr>
        <w:t>haben</w:t>
      </w:r>
      <w:r w:rsidR="005E6B7B">
        <w:rPr>
          <w:rFonts w:eastAsia="Times New Roman"/>
          <w:color w:val="000000"/>
          <w:szCs w:val="24"/>
          <w:lang w:eastAsia="de-DE"/>
        </w:rPr>
        <w:t xml:space="preserve"> </w:t>
      </w:r>
      <w:r>
        <w:rPr>
          <w:rFonts w:eastAsia="Times New Roman"/>
          <w:color w:val="000000"/>
          <w:szCs w:val="24"/>
          <w:lang w:eastAsia="de-DE"/>
        </w:rPr>
        <w:t>und</w:t>
      </w:r>
      <w:r w:rsidR="005E6B7B">
        <w:rPr>
          <w:rFonts w:eastAsia="Times New Roman"/>
          <w:color w:val="000000"/>
          <w:szCs w:val="24"/>
          <w:lang w:eastAsia="de-DE"/>
        </w:rPr>
        <w:t xml:space="preserve"> </w:t>
      </w:r>
      <w:r>
        <w:rPr>
          <w:rFonts w:eastAsia="Times New Roman"/>
          <w:color w:val="000000"/>
          <w:szCs w:val="24"/>
          <w:lang w:eastAsia="de-DE"/>
        </w:rPr>
        <w:t>das</w:t>
      </w:r>
      <w:r w:rsidR="005E6B7B">
        <w:rPr>
          <w:rFonts w:eastAsia="Times New Roman"/>
          <w:color w:val="000000"/>
          <w:szCs w:val="24"/>
          <w:lang w:eastAsia="de-DE"/>
        </w:rPr>
        <w:t xml:space="preserve"> </w:t>
      </w:r>
      <w:r>
        <w:rPr>
          <w:rFonts w:eastAsia="Times New Roman"/>
          <w:color w:val="000000"/>
          <w:szCs w:val="24"/>
          <w:lang w:eastAsia="de-DE"/>
        </w:rPr>
        <w:t>Design</w:t>
      </w:r>
      <w:r w:rsidR="005E6B7B">
        <w:rPr>
          <w:rFonts w:eastAsia="Times New Roman"/>
          <w:color w:val="000000"/>
          <w:szCs w:val="24"/>
          <w:lang w:eastAsia="de-DE"/>
        </w:rPr>
        <w:t xml:space="preserve"> </w:t>
      </w:r>
      <w:r>
        <w:rPr>
          <w:rFonts w:eastAsia="Times New Roman"/>
          <w:color w:val="000000"/>
          <w:szCs w:val="24"/>
          <w:lang w:eastAsia="de-DE"/>
        </w:rPr>
        <w:t>der</w:t>
      </w:r>
      <w:r w:rsidR="005E6B7B">
        <w:rPr>
          <w:rFonts w:eastAsia="Times New Roman"/>
          <w:color w:val="000000"/>
          <w:szCs w:val="24"/>
          <w:lang w:eastAsia="de-DE"/>
        </w:rPr>
        <w:t xml:space="preserve"> </w:t>
      </w:r>
      <w:r>
        <w:rPr>
          <w:rFonts w:eastAsia="Times New Roman"/>
          <w:color w:val="000000"/>
          <w:szCs w:val="24"/>
          <w:lang w:eastAsia="de-DE"/>
        </w:rPr>
        <w:t>Glaubensstimme</w:t>
      </w:r>
      <w:r w:rsidR="005E6B7B">
        <w:rPr>
          <w:rFonts w:eastAsia="Times New Roman"/>
          <w:color w:val="000000"/>
          <w:szCs w:val="24"/>
          <w:lang w:eastAsia="de-DE"/>
        </w:rPr>
        <w:t xml:space="preserve"> </w:t>
      </w:r>
      <w:r>
        <w:rPr>
          <w:rFonts w:eastAsia="Times New Roman"/>
          <w:color w:val="000000"/>
          <w:szCs w:val="24"/>
          <w:lang w:eastAsia="de-DE"/>
        </w:rPr>
        <w:t>verschönern</w:t>
      </w:r>
      <w:r w:rsidR="005E6B7B">
        <w:rPr>
          <w:rFonts w:eastAsia="Times New Roman"/>
          <w:color w:val="000000"/>
          <w:szCs w:val="24"/>
          <w:lang w:eastAsia="de-DE"/>
        </w:rPr>
        <w:t xml:space="preserve"> </w:t>
      </w:r>
      <w:r>
        <w:rPr>
          <w:rFonts w:eastAsia="Times New Roman"/>
          <w:color w:val="000000"/>
          <w:szCs w:val="24"/>
          <w:lang w:eastAsia="de-DE"/>
        </w:rPr>
        <w:t>können.</w:t>
      </w:r>
    </w:p>
    <w:p w14:paraId="00681DAE" w14:textId="47ACFEC3"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6D2A"/>
    <w:rsid w:val="00066F22"/>
    <w:rsid w:val="00082307"/>
    <w:rsid w:val="000C66E5"/>
    <w:rsid w:val="001F54C4"/>
    <w:rsid w:val="0022039F"/>
    <w:rsid w:val="00272484"/>
    <w:rsid w:val="00297F83"/>
    <w:rsid w:val="002E6D11"/>
    <w:rsid w:val="00381C0C"/>
    <w:rsid w:val="00537F59"/>
    <w:rsid w:val="005A628B"/>
    <w:rsid w:val="005E6B7B"/>
    <w:rsid w:val="005E6D2A"/>
    <w:rsid w:val="007166CE"/>
    <w:rsid w:val="007E1779"/>
    <w:rsid w:val="0083667B"/>
    <w:rsid w:val="008D7463"/>
    <w:rsid w:val="008E417E"/>
    <w:rsid w:val="008E63BE"/>
    <w:rsid w:val="00C35859"/>
    <w:rsid w:val="00CC4EAC"/>
    <w:rsid w:val="00D14D4F"/>
    <w:rsid w:val="00D5498D"/>
    <w:rsid w:val="00E7493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E1478D"/>
  <w15:chartTrackingRefBased/>
  <w15:docId w15:val="{F98D4717-DA14-4216-97EC-6F29B1DA3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5A628B"/>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5E6D2A"/>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5Zchn">
    <w:name w:val="Überschrift 5 Zchn"/>
    <w:basedOn w:val="Absatz-Standardschriftart"/>
    <w:link w:val="berschrift5"/>
    <w:uiPriority w:val="9"/>
    <w:semiHidden/>
    <w:rsid w:val="005E6D2A"/>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5E6D2A"/>
  </w:style>
  <w:style w:type="paragraph" w:styleId="StandardWeb">
    <w:name w:val="Normal (Web)"/>
    <w:basedOn w:val="Standard"/>
    <w:uiPriority w:val="99"/>
    <w:unhideWhenUsed/>
    <w:rsid w:val="005E6D2A"/>
    <w:pPr>
      <w:spacing w:before="100" w:beforeAutospacing="1" w:after="100" w:afterAutospacing="1" w:line="240" w:lineRule="auto"/>
    </w:pPr>
    <w:rPr>
      <w:rFonts w:eastAsia="Times New Roman"/>
      <w:szCs w:val="24"/>
      <w:lang w:eastAsia="de-DE"/>
    </w:rPr>
  </w:style>
  <w:style w:type="character" w:customStyle="1" w:styleId="berschrift3Zchn">
    <w:name w:val="Überschrift 3 Zchn"/>
    <w:basedOn w:val="Absatz-Standardschriftart"/>
    <w:link w:val="berschrift3"/>
    <w:uiPriority w:val="9"/>
    <w:rsid w:val="005A628B"/>
    <w:rPr>
      <w:rFonts w:asciiTheme="majorHAnsi" w:eastAsiaTheme="majorEastAsia" w:hAnsiTheme="majorHAnsi" w:cstheme="majorBidi"/>
      <w:color w:val="1F4D78" w:themeColor="accent1" w:themeShade="7F"/>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38349">
      <w:bodyDiv w:val="1"/>
      <w:marLeft w:val="0"/>
      <w:marRight w:val="0"/>
      <w:marTop w:val="0"/>
      <w:marBottom w:val="0"/>
      <w:divBdr>
        <w:top w:val="none" w:sz="0" w:space="0" w:color="auto"/>
        <w:left w:val="none" w:sz="0" w:space="0" w:color="auto"/>
        <w:bottom w:val="none" w:sz="0" w:space="0" w:color="auto"/>
        <w:right w:val="none" w:sz="0" w:space="0" w:color="auto"/>
      </w:divBdr>
      <w:divsChild>
        <w:div w:id="372001134">
          <w:marLeft w:val="0"/>
          <w:marRight w:val="0"/>
          <w:marTop w:val="0"/>
          <w:marBottom w:val="0"/>
          <w:divBdr>
            <w:top w:val="none" w:sz="0" w:space="0" w:color="auto"/>
            <w:left w:val="none" w:sz="0" w:space="0" w:color="auto"/>
            <w:bottom w:val="none" w:sz="0" w:space="0" w:color="auto"/>
            <w:right w:val="none" w:sz="0" w:space="0" w:color="auto"/>
          </w:divBdr>
        </w:div>
        <w:div w:id="405033686">
          <w:marLeft w:val="0"/>
          <w:marRight w:val="0"/>
          <w:marTop w:val="0"/>
          <w:marBottom w:val="0"/>
          <w:divBdr>
            <w:top w:val="none" w:sz="0" w:space="0" w:color="auto"/>
            <w:left w:val="none" w:sz="0" w:space="0" w:color="auto"/>
            <w:bottom w:val="none" w:sz="0" w:space="0" w:color="auto"/>
            <w:right w:val="none" w:sz="0" w:space="0" w:color="auto"/>
          </w:divBdr>
        </w:div>
      </w:divsChild>
    </w:div>
    <w:div w:id="62460484">
      <w:bodyDiv w:val="1"/>
      <w:marLeft w:val="0"/>
      <w:marRight w:val="0"/>
      <w:marTop w:val="0"/>
      <w:marBottom w:val="0"/>
      <w:divBdr>
        <w:top w:val="none" w:sz="0" w:space="0" w:color="auto"/>
        <w:left w:val="none" w:sz="0" w:space="0" w:color="auto"/>
        <w:bottom w:val="none" w:sz="0" w:space="0" w:color="auto"/>
        <w:right w:val="none" w:sz="0" w:space="0" w:color="auto"/>
      </w:divBdr>
      <w:divsChild>
        <w:div w:id="836187621">
          <w:marLeft w:val="0"/>
          <w:marRight w:val="0"/>
          <w:marTop w:val="0"/>
          <w:marBottom w:val="0"/>
          <w:divBdr>
            <w:top w:val="none" w:sz="0" w:space="0" w:color="auto"/>
            <w:left w:val="none" w:sz="0" w:space="0" w:color="auto"/>
            <w:bottom w:val="none" w:sz="0" w:space="0" w:color="auto"/>
            <w:right w:val="none" w:sz="0" w:space="0" w:color="auto"/>
          </w:divBdr>
        </w:div>
        <w:div w:id="813254207">
          <w:marLeft w:val="0"/>
          <w:marRight w:val="0"/>
          <w:marTop w:val="0"/>
          <w:marBottom w:val="0"/>
          <w:divBdr>
            <w:top w:val="none" w:sz="0" w:space="0" w:color="auto"/>
            <w:left w:val="none" w:sz="0" w:space="0" w:color="auto"/>
            <w:bottom w:val="none" w:sz="0" w:space="0" w:color="auto"/>
            <w:right w:val="none" w:sz="0" w:space="0" w:color="auto"/>
          </w:divBdr>
          <w:divsChild>
            <w:div w:id="462845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260915892">
      <w:bodyDiv w:val="1"/>
      <w:marLeft w:val="0"/>
      <w:marRight w:val="0"/>
      <w:marTop w:val="0"/>
      <w:marBottom w:val="0"/>
      <w:divBdr>
        <w:top w:val="none" w:sz="0" w:space="0" w:color="auto"/>
        <w:left w:val="none" w:sz="0" w:space="0" w:color="auto"/>
        <w:bottom w:val="none" w:sz="0" w:space="0" w:color="auto"/>
        <w:right w:val="none" w:sz="0" w:space="0" w:color="auto"/>
      </w:divBdr>
      <w:divsChild>
        <w:div w:id="1162811631">
          <w:marLeft w:val="0"/>
          <w:marRight w:val="0"/>
          <w:marTop w:val="0"/>
          <w:marBottom w:val="0"/>
          <w:divBdr>
            <w:top w:val="none" w:sz="0" w:space="0" w:color="auto"/>
            <w:left w:val="none" w:sz="0" w:space="0" w:color="auto"/>
            <w:bottom w:val="none" w:sz="0" w:space="0" w:color="auto"/>
            <w:right w:val="none" w:sz="0" w:space="0" w:color="auto"/>
          </w:divBdr>
        </w:div>
        <w:div w:id="492645116">
          <w:marLeft w:val="0"/>
          <w:marRight w:val="0"/>
          <w:marTop w:val="0"/>
          <w:marBottom w:val="0"/>
          <w:divBdr>
            <w:top w:val="none" w:sz="0" w:space="0" w:color="auto"/>
            <w:left w:val="none" w:sz="0" w:space="0" w:color="auto"/>
            <w:bottom w:val="none" w:sz="0" w:space="0" w:color="auto"/>
            <w:right w:val="none" w:sz="0" w:space="0" w:color="auto"/>
          </w:divBdr>
        </w:div>
      </w:divsChild>
    </w:div>
    <w:div w:id="308555812">
      <w:bodyDiv w:val="1"/>
      <w:marLeft w:val="0"/>
      <w:marRight w:val="0"/>
      <w:marTop w:val="0"/>
      <w:marBottom w:val="0"/>
      <w:divBdr>
        <w:top w:val="none" w:sz="0" w:space="0" w:color="auto"/>
        <w:left w:val="none" w:sz="0" w:space="0" w:color="auto"/>
        <w:bottom w:val="none" w:sz="0" w:space="0" w:color="auto"/>
        <w:right w:val="none" w:sz="0" w:space="0" w:color="auto"/>
      </w:divBdr>
      <w:divsChild>
        <w:div w:id="1237782662">
          <w:marLeft w:val="0"/>
          <w:marRight w:val="0"/>
          <w:marTop w:val="0"/>
          <w:marBottom w:val="0"/>
          <w:divBdr>
            <w:top w:val="none" w:sz="0" w:space="0" w:color="auto"/>
            <w:left w:val="none" w:sz="0" w:space="0" w:color="auto"/>
            <w:bottom w:val="none" w:sz="0" w:space="0" w:color="auto"/>
            <w:right w:val="none" w:sz="0" w:space="0" w:color="auto"/>
          </w:divBdr>
        </w:div>
        <w:div w:id="1818952718">
          <w:marLeft w:val="0"/>
          <w:marRight w:val="0"/>
          <w:marTop w:val="0"/>
          <w:marBottom w:val="0"/>
          <w:divBdr>
            <w:top w:val="none" w:sz="0" w:space="0" w:color="auto"/>
            <w:left w:val="none" w:sz="0" w:space="0" w:color="auto"/>
            <w:bottom w:val="none" w:sz="0" w:space="0" w:color="auto"/>
            <w:right w:val="none" w:sz="0" w:space="0" w:color="auto"/>
          </w:divBdr>
        </w:div>
      </w:divsChild>
    </w:div>
    <w:div w:id="335500375">
      <w:bodyDiv w:val="1"/>
      <w:marLeft w:val="0"/>
      <w:marRight w:val="0"/>
      <w:marTop w:val="0"/>
      <w:marBottom w:val="0"/>
      <w:divBdr>
        <w:top w:val="none" w:sz="0" w:space="0" w:color="auto"/>
        <w:left w:val="none" w:sz="0" w:space="0" w:color="auto"/>
        <w:bottom w:val="none" w:sz="0" w:space="0" w:color="auto"/>
        <w:right w:val="none" w:sz="0" w:space="0" w:color="auto"/>
      </w:divBdr>
      <w:divsChild>
        <w:div w:id="229318088">
          <w:marLeft w:val="0"/>
          <w:marRight w:val="0"/>
          <w:marTop w:val="0"/>
          <w:marBottom w:val="0"/>
          <w:divBdr>
            <w:top w:val="none" w:sz="0" w:space="0" w:color="auto"/>
            <w:left w:val="none" w:sz="0" w:space="0" w:color="auto"/>
            <w:bottom w:val="none" w:sz="0" w:space="0" w:color="auto"/>
            <w:right w:val="none" w:sz="0" w:space="0" w:color="auto"/>
          </w:divBdr>
        </w:div>
        <w:div w:id="272635222">
          <w:marLeft w:val="0"/>
          <w:marRight w:val="0"/>
          <w:marTop w:val="0"/>
          <w:marBottom w:val="0"/>
          <w:divBdr>
            <w:top w:val="none" w:sz="0" w:space="0" w:color="auto"/>
            <w:left w:val="none" w:sz="0" w:space="0" w:color="auto"/>
            <w:bottom w:val="none" w:sz="0" w:space="0" w:color="auto"/>
            <w:right w:val="none" w:sz="0" w:space="0" w:color="auto"/>
          </w:divBdr>
        </w:div>
      </w:divsChild>
    </w:div>
    <w:div w:id="365717265">
      <w:bodyDiv w:val="1"/>
      <w:marLeft w:val="0"/>
      <w:marRight w:val="0"/>
      <w:marTop w:val="0"/>
      <w:marBottom w:val="0"/>
      <w:divBdr>
        <w:top w:val="none" w:sz="0" w:space="0" w:color="auto"/>
        <w:left w:val="none" w:sz="0" w:space="0" w:color="auto"/>
        <w:bottom w:val="none" w:sz="0" w:space="0" w:color="auto"/>
        <w:right w:val="none" w:sz="0" w:space="0" w:color="auto"/>
      </w:divBdr>
      <w:divsChild>
        <w:div w:id="620377583">
          <w:marLeft w:val="0"/>
          <w:marRight w:val="0"/>
          <w:marTop w:val="0"/>
          <w:marBottom w:val="0"/>
          <w:divBdr>
            <w:top w:val="none" w:sz="0" w:space="0" w:color="auto"/>
            <w:left w:val="none" w:sz="0" w:space="0" w:color="auto"/>
            <w:bottom w:val="none" w:sz="0" w:space="0" w:color="auto"/>
            <w:right w:val="none" w:sz="0" w:space="0" w:color="auto"/>
          </w:divBdr>
        </w:div>
        <w:div w:id="400181303">
          <w:marLeft w:val="0"/>
          <w:marRight w:val="0"/>
          <w:marTop w:val="0"/>
          <w:marBottom w:val="0"/>
          <w:divBdr>
            <w:top w:val="none" w:sz="0" w:space="0" w:color="auto"/>
            <w:left w:val="none" w:sz="0" w:space="0" w:color="auto"/>
            <w:bottom w:val="none" w:sz="0" w:space="0" w:color="auto"/>
            <w:right w:val="none" w:sz="0" w:space="0" w:color="auto"/>
          </w:divBdr>
        </w:div>
      </w:divsChild>
    </w:div>
    <w:div w:id="368576292">
      <w:bodyDiv w:val="1"/>
      <w:marLeft w:val="0"/>
      <w:marRight w:val="0"/>
      <w:marTop w:val="0"/>
      <w:marBottom w:val="0"/>
      <w:divBdr>
        <w:top w:val="none" w:sz="0" w:space="0" w:color="auto"/>
        <w:left w:val="none" w:sz="0" w:space="0" w:color="auto"/>
        <w:bottom w:val="none" w:sz="0" w:space="0" w:color="auto"/>
        <w:right w:val="none" w:sz="0" w:space="0" w:color="auto"/>
      </w:divBdr>
    </w:div>
    <w:div w:id="591476848">
      <w:bodyDiv w:val="1"/>
      <w:marLeft w:val="0"/>
      <w:marRight w:val="0"/>
      <w:marTop w:val="0"/>
      <w:marBottom w:val="0"/>
      <w:divBdr>
        <w:top w:val="none" w:sz="0" w:space="0" w:color="auto"/>
        <w:left w:val="none" w:sz="0" w:space="0" w:color="auto"/>
        <w:bottom w:val="none" w:sz="0" w:space="0" w:color="auto"/>
        <w:right w:val="none" w:sz="0" w:space="0" w:color="auto"/>
      </w:divBdr>
      <w:divsChild>
        <w:div w:id="1616674622">
          <w:marLeft w:val="0"/>
          <w:marRight w:val="0"/>
          <w:marTop w:val="0"/>
          <w:marBottom w:val="0"/>
          <w:divBdr>
            <w:top w:val="none" w:sz="0" w:space="0" w:color="auto"/>
            <w:left w:val="none" w:sz="0" w:space="0" w:color="auto"/>
            <w:bottom w:val="none" w:sz="0" w:space="0" w:color="auto"/>
            <w:right w:val="none" w:sz="0" w:space="0" w:color="auto"/>
          </w:divBdr>
        </w:div>
      </w:divsChild>
    </w:div>
    <w:div w:id="619996741">
      <w:bodyDiv w:val="1"/>
      <w:marLeft w:val="0"/>
      <w:marRight w:val="0"/>
      <w:marTop w:val="0"/>
      <w:marBottom w:val="0"/>
      <w:divBdr>
        <w:top w:val="none" w:sz="0" w:space="0" w:color="auto"/>
        <w:left w:val="none" w:sz="0" w:space="0" w:color="auto"/>
        <w:bottom w:val="none" w:sz="0" w:space="0" w:color="auto"/>
        <w:right w:val="none" w:sz="0" w:space="0" w:color="auto"/>
      </w:divBdr>
      <w:divsChild>
        <w:div w:id="755328718">
          <w:marLeft w:val="0"/>
          <w:marRight w:val="0"/>
          <w:marTop w:val="0"/>
          <w:marBottom w:val="0"/>
          <w:divBdr>
            <w:top w:val="none" w:sz="0" w:space="0" w:color="auto"/>
            <w:left w:val="none" w:sz="0" w:space="0" w:color="auto"/>
            <w:bottom w:val="none" w:sz="0" w:space="0" w:color="auto"/>
            <w:right w:val="none" w:sz="0" w:space="0" w:color="auto"/>
          </w:divBdr>
        </w:div>
        <w:div w:id="300381847">
          <w:marLeft w:val="0"/>
          <w:marRight w:val="0"/>
          <w:marTop w:val="0"/>
          <w:marBottom w:val="0"/>
          <w:divBdr>
            <w:top w:val="none" w:sz="0" w:space="0" w:color="auto"/>
            <w:left w:val="none" w:sz="0" w:space="0" w:color="auto"/>
            <w:bottom w:val="none" w:sz="0" w:space="0" w:color="auto"/>
            <w:right w:val="none" w:sz="0" w:space="0" w:color="auto"/>
          </w:divBdr>
        </w:div>
      </w:divsChild>
    </w:div>
    <w:div w:id="660236400">
      <w:bodyDiv w:val="1"/>
      <w:marLeft w:val="0"/>
      <w:marRight w:val="0"/>
      <w:marTop w:val="0"/>
      <w:marBottom w:val="0"/>
      <w:divBdr>
        <w:top w:val="none" w:sz="0" w:space="0" w:color="auto"/>
        <w:left w:val="none" w:sz="0" w:space="0" w:color="auto"/>
        <w:bottom w:val="none" w:sz="0" w:space="0" w:color="auto"/>
        <w:right w:val="none" w:sz="0" w:space="0" w:color="auto"/>
      </w:divBdr>
      <w:divsChild>
        <w:div w:id="400636291">
          <w:marLeft w:val="0"/>
          <w:marRight w:val="0"/>
          <w:marTop w:val="0"/>
          <w:marBottom w:val="0"/>
          <w:divBdr>
            <w:top w:val="none" w:sz="0" w:space="0" w:color="auto"/>
            <w:left w:val="none" w:sz="0" w:space="0" w:color="auto"/>
            <w:bottom w:val="none" w:sz="0" w:space="0" w:color="auto"/>
            <w:right w:val="none" w:sz="0" w:space="0" w:color="auto"/>
          </w:divBdr>
        </w:div>
        <w:div w:id="1771973693">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2337236">
      <w:bodyDiv w:val="1"/>
      <w:marLeft w:val="0"/>
      <w:marRight w:val="0"/>
      <w:marTop w:val="0"/>
      <w:marBottom w:val="0"/>
      <w:divBdr>
        <w:top w:val="none" w:sz="0" w:space="0" w:color="auto"/>
        <w:left w:val="none" w:sz="0" w:space="0" w:color="auto"/>
        <w:bottom w:val="none" w:sz="0" w:space="0" w:color="auto"/>
        <w:right w:val="none" w:sz="0" w:space="0" w:color="auto"/>
      </w:divBdr>
      <w:divsChild>
        <w:div w:id="1723862757">
          <w:marLeft w:val="0"/>
          <w:marRight w:val="0"/>
          <w:marTop w:val="0"/>
          <w:marBottom w:val="0"/>
          <w:divBdr>
            <w:top w:val="none" w:sz="0" w:space="0" w:color="auto"/>
            <w:left w:val="none" w:sz="0" w:space="0" w:color="auto"/>
            <w:bottom w:val="none" w:sz="0" w:space="0" w:color="auto"/>
            <w:right w:val="none" w:sz="0" w:space="0" w:color="auto"/>
          </w:divBdr>
        </w:div>
        <w:div w:id="1869492048">
          <w:marLeft w:val="0"/>
          <w:marRight w:val="0"/>
          <w:marTop w:val="0"/>
          <w:marBottom w:val="0"/>
          <w:divBdr>
            <w:top w:val="none" w:sz="0" w:space="0" w:color="auto"/>
            <w:left w:val="none" w:sz="0" w:space="0" w:color="auto"/>
            <w:bottom w:val="none" w:sz="0" w:space="0" w:color="auto"/>
            <w:right w:val="none" w:sz="0" w:space="0" w:color="auto"/>
          </w:divBdr>
        </w:div>
      </w:divsChild>
    </w:div>
    <w:div w:id="833453437">
      <w:bodyDiv w:val="1"/>
      <w:marLeft w:val="0"/>
      <w:marRight w:val="0"/>
      <w:marTop w:val="0"/>
      <w:marBottom w:val="0"/>
      <w:divBdr>
        <w:top w:val="none" w:sz="0" w:space="0" w:color="auto"/>
        <w:left w:val="none" w:sz="0" w:space="0" w:color="auto"/>
        <w:bottom w:val="none" w:sz="0" w:space="0" w:color="auto"/>
        <w:right w:val="none" w:sz="0" w:space="0" w:color="auto"/>
      </w:divBdr>
      <w:divsChild>
        <w:div w:id="585770148">
          <w:marLeft w:val="0"/>
          <w:marRight w:val="0"/>
          <w:marTop w:val="0"/>
          <w:marBottom w:val="0"/>
          <w:divBdr>
            <w:top w:val="none" w:sz="0" w:space="0" w:color="auto"/>
            <w:left w:val="none" w:sz="0" w:space="0" w:color="auto"/>
            <w:bottom w:val="none" w:sz="0" w:space="0" w:color="auto"/>
            <w:right w:val="none" w:sz="0" w:space="0" w:color="auto"/>
          </w:divBdr>
        </w:div>
      </w:divsChild>
    </w:div>
    <w:div w:id="878053664">
      <w:bodyDiv w:val="1"/>
      <w:marLeft w:val="0"/>
      <w:marRight w:val="0"/>
      <w:marTop w:val="0"/>
      <w:marBottom w:val="0"/>
      <w:divBdr>
        <w:top w:val="none" w:sz="0" w:space="0" w:color="auto"/>
        <w:left w:val="none" w:sz="0" w:space="0" w:color="auto"/>
        <w:bottom w:val="none" w:sz="0" w:space="0" w:color="auto"/>
        <w:right w:val="none" w:sz="0" w:space="0" w:color="auto"/>
      </w:divBdr>
      <w:divsChild>
        <w:div w:id="474838716">
          <w:marLeft w:val="0"/>
          <w:marRight w:val="0"/>
          <w:marTop w:val="0"/>
          <w:marBottom w:val="0"/>
          <w:divBdr>
            <w:top w:val="none" w:sz="0" w:space="0" w:color="auto"/>
            <w:left w:val="none" w:sz="0" w:space="0" w:color="auto"/>
            <w:bottom w:val="none" w:sz="0" w:space="0" w:color="auto"/>
            <w:right w:val="none" w:sz="0" w:space="0" w:color="auto"/>
          </w:divBdr>
        </w:div>
        <w:div w:id="764230414">
          <w:marLeft w:val="0"/>
          <w:marRight w:val="0"/>
          <w:marTop w:val="0"/>
          <w:marBottom w:val="0"/>
          <w:divBdr>
            <w:top w:val="none" w:sz="0" w:space="0" w:color="auto"/>
            <w:left w:val="none" w:sz="0" w:space="0" w:color="auto"/>
            <w:bottom w:val="none" w:sz="0" w:space="0" w:color="auto"/>
            <w:right w:val="none" w:sz="0" w:space="0" w:color="auto"/>
          </w:divBdr>
        </w:div>
      </w:divsChild>
    </w:div>
    <w:div w:id="951861567">
      <w:bodyDiv w:val="1"/>
      <w:marLeft w:val="0"/>
      <w:marRight w:val="0"/>
      <w:marTop w:val="0"/>
      <w:marBottom w:val="0"/>
      <w:divBdr>
        <w:top w:val="none" w:sz="0" w:space="0" w:color="auto"/>
        <w:left w:val="none" w:sz="0" w:space="0" w:color="auto"/>
        <w:bottom w:val="none" w:sz="0" w:space="0" w:color="auto"/>
        <w:right w:val="none" w:sz="0" w:space="0" w:color="auto"/>
      </w:divBdr>
    </w:div>
    <w:div w:id="1075055773">
      <w:bodyDiv w:val="1"/>
      <w:marLeft w:val="0"/>
      <w:marRight w:val="0"/>
      <w:marTop w:val="0"/>
      <w:marBottom w:val="0"/>
      <w:divBdr>
        <w:top w:val="none" w:sz="0" w:space="0" w:color="auto"/>
        <w:left w:val="none" w:sz="0" w:space="0" w:color="auto"/>
        <w:bottom w:val="none" w:sz="0" w:space="0" w:color="auto"/>
        <w:right w:val="none" w:sz="0" w:space="0" w:color="auto"/>
      </w:divBdr>
      <w:divsChild>
        <w:div w:id="220755393">
          <w:marLeft w:val="0"/>
          <w:marRight w:val="0"/>
          <w:marTop w:val="0"/>
          <w:marBottom w:val="0"/>
          <w:divBdr>
            <w:top w:val="none" w:sz="0" w:space="0" w:color="auto"/>
            <w:left w:val="none" w:sz="0" w:space="0" w:color="auto"/>
            <w:bottom w:val="none" w:sz="0" w:space="0" w:color="auto"/>
            <w:right w:val="none" w:sz="0" w:space="0" w:color="auto"/>
          </w:divBdr>
        </w:div>
        <w:div w:id="445853110">
          <w:marLeft w:val="0"/>
          <w:marRight w:val="0"/>
          <w:marTop w:val="0"/>
          <w:marBottom w:val="0"/>
          <w:divBdr>
            <w:top w:val="none" w:sz="0" w:space="0" w:color="auto"/>
            <w:left w:val="none" w:sz="0" w:space="0" w:color="auto"/>
            <w:bottom w:val="none" w:sz="0" w:space="0" w:color="auto"/>
            <w:right w:val="none" w:sz="0" w:space="0" w:color="auto"/>
          </w:divBdr>
          <w:divsChild>
            <w:div w:id="128866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1024397">
      <w:bodyDiv w:val="1"/>
      <w:marLeft w:val="0"/>
      <w:marRight w:val="0"/>
      <w:marTop w:val="0"/>
      <w:marBottom w:val="0"/>
      <w:divBdr>
        <w:top w:val="none" w:sz="0" w:space="0" w:color="auto"/>
        <w:left w:val="none" w:sz="0" w:space="0" w:color="auto"/>
        <w:bottom w:val="none" w:sz="0" w:space="0" w:color="auto"/>
        <w:right w:val="none" w:sz="0" w:space="0" w:color="auto"/>
      </w:divBdr>
      <w:divsChild>
        <w:div w:id="455879503">
          <w:marLeft w:val="0"/>
          <w:marRight w:val="0"/>
          <w:marTop w:val="0"/>
          <w:marBottom w:val="0"/>
          <w:divBdr>
            <w:top w:val="none" w:sz="0" w:space="0" w:color="auto"/>
            <w:left w:val="none" w:sz="0" w:space="0" w:color="auto"/>
            <w:bottom w:val="none" w:sz="0" w:space="0" w:color="auto"/>
            <w:right w:val="none" w:sz="0" w:space="0" w:color="auto"/>
          </w:divBdr>
        </w:div>
        <w:div w:id="206132370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54369003">
      <w:bodyDiv w:val="1"/>
      <w:marLeft w:val="0"/>
      <w:marRight w:val="0"/>
      <w:marTop w:val="0"/>
      <w:marBottom w:val="0"/>
      <w:divBdr>
        <w:top w:val="none" w:sz="0" w:space="0" w:color="auto"/>
        <w:left w:val="none" w:sz="0" w:space="0" w:color="auto"/>
        <w:bottom w:val="none" w:sz="0" w:space="0" w:color="auto"/>
        <w:right w:val="none" w:sz="0" w:space="0" w:color="auto"/>
      </w:divBdr>
      <w:divsChild>
        <w:div w:id="1798404046">
          <w:marLeft w:val="0"/>
          <w:marRight w:val="0"/>
          <w:marTop w:val="0"/>
          <w:marBottom w:val="0"/>
          <w:divBdr>
            <w:top w:val="none" w:sz="0" w:space="0" w:color="auto"/>
            <w:left w:val="none" w:sz="0" w:space="0" w:color="auto"/>
            <w:bottom w:val="none" w:sz="0" w:space="0" w:color="auto"/>
            <w:right w:val="none" w:sz="0" w:space="0" w:color="auto"/>
          </w:divBdr>
        </w:div>
        <w:div w:id="1243635997">
          <w:marLeft w:val="0"/>
          <w:marRight w:val="0"/>
          <w:marTop w:val="0"/>
          <w:marBottom w:val="0"/>
          <w:divBdr>
            <w:top w:val="none" w:sz="0" w:space="0" w:color="auto"/>
            <w:left w:val="none" w:sz="0" w:space="0" w:color="auto"/>
            <w:bottom w:val="none" w:sz="0" w:space="0" w:color="auto"/>
            <w:right w:val="none" w:sz="0" w:space="0" w:color="auto"/>
          </w:divBdr>
        </w:div>
      </w:divsChild>
    </w:div>
    <w:div w:id="1198009725">
      <w:bodyDiv w:val="1"/>
      <w:marLeft w:val="0"/>
      <w:marRight w:val="0"/>
      <w:marTop w:val="0"/>
      <w:marBottom w:val="0"/>
      <w:divBdr>
        <w:top w:val="none" w:sz="0" w:space="0" w:color="auto"/>
        <w:left w:val="none" w:sz="0" w:space="0" w:color="auto"/>
        <w:bottom w:val="none" w:sz="0" w:space="0" w:color="auto"/>
        <w:right w:val="none" w:sz="0" w:space="0" w:color="auto"/>
      </w:divBdr>
      <w:divsChild>
        <w:div w:id="33695645">
          <w:marLeft w:val="0"/>
          <w:marRight w:val="0"/>
          <w:marTop w:val="0"/>
          <w:marBottom w:val="0"/>
          <w:divBdr>
            <w:top w:val="none" w:sz="0" w:space="0" w:color="auto"/>
            <w:left w:val="none" w:sz="0" w:space="0" w:color="auto"/>
            <w:bottom w:val="none" w:sz="0" w:space="0" w:color="auto"/>
            <w:right w:val="none" w:sz="0" w:space="0" w:color="auto"/>
          </w:divBdr>
        </w:div>
        <w:div w:id="1096748925">
          <w:marLeft w:val="0"/>
          <w:marRight w:val="0"/>
          <w:marTop w:val="0"/>
          <w:marBottom w:val="0"/>
          <w:divBdr>
            <w:top w:val="none" w:sz="0" w:space="0" w:color="auto"/>
            <w:left w:val="none" w:sz="0" w:space="0" w:color="auto"/>
            <w:bottom w:val="none" w:sz="0" w:space="0" w:color="auto"/>
            <w:right w:val="none" w:sz="0" w:space="0" w:color="auto"/>
          </w:divBdr>
          <w:divsChild>
            <w:div w:id="11206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4721692">
      <w:bodyDiv w:val="1"/>
      <w:marLeft w:val="0"/>
      <w:marRight w:val="0"/>
      <w:marTop w:val="0"/>
      <w:marBottom w:val="0"/>
      <w:divBdr>
        <w:top w:val="none" w:sz="0" w:space="0" w:color="auto"/>
        <w:left w:val="none" w:sz="0" w:space="0" w:color="auto"/>
        <w:bottom w:val="none" w:sz="0" w:space="0" w:color="auto"/>
        <w:right w:val="none" w:sz="0" w:space="0" w:color="auto"/>
      </w:divBdr>
      <w:divsChild>
        <w:div w:id="1478257774">
          <w:marLeft w:val="0"/>
          <w:marRight w:val="0"/>
          <w:marTop w:val="0"/>
          <w:marBottom w:val="0"/>
          <w:divBdr>
            <w:top w:val="none" w:sz="0" w:space="0" w:color="auto"/>
            <w:left w:val="none" w:sz="0" w:space="0" w:color="auto"/>
            <w:bottom w:val="none" w:sz="0" w:space="0" w:color="auto"/>
            <w:right w:val="none" w:sz="0" w:space="0" w:color="auto"/>
          </w:divBdr>
        </w:div>
      </w:divsChild>
    </w:div>
    <w:div w:id="1593202086">
      <w:bodyDiv w:val="1"/>
      <w:marLeft w:val="0"/>
      <w:marRight w:val="0"/>
      <w:marTop w:val="0"/>
      <w:marBottom w:val="0"/>
      <w:divBdr>
        <w:top w:val="none" w:sz="0" w:space="0" w:color="auto"/>
        <w:left w:val="none" w:sz="0" w:space="0" w:color="auto"/>
        <w:bottom w:val="none" w:sz="0" w:space="0" w:color="auto"/>
        <w:right w:val="none" w:sz="0" w:space="0" w:color="auto"/>
      </w:divBdr>
      <w:divsChild>
        <w:div w:id="1466503178">
          <w:marLeft w:val="0"/>
          <w:marRight w:val="0"/>
          <w:marTop w:val="0"/>
          <w:marBottom w:val="0"/>
          <w:divBdr>
            <w:top w:val="none" w:sz="0" w:space="0" w:color="auto"/>
            <w:left w:val="none" w:sz="0" w:space="0" w:color="auto"/>
            <w:bottom w:val="none" w:sz="0" w:space="0" w:color="auto"/>
            <w:right w:val="none" w:sz="0" w:space="0" w:color="auto"/>
          </w:divBdr>
        </w:div>
        <w:div w:id="512959082">
          <w:marLeft w:val="0"/>
          <w:marRight w:val="0"/>
          <w:marTop w:val="0"/>
          <w:marBottom w:val="0"/>
          <w:divBdr>
            <w:top w:val="none" w:sz="0" w:space="0" w:color="auto"/>
            <w:left w:val="none" w:sz="0" w:space="0" w:color="auto"/>
            <w:bottom w:val="none" w:sz="0" w:space="0" w:color="auto"/>
            <w:right w:val="none" w:sz="0" w:space="0" w:color="auto"/>
          </w:divBdr>
          <w:divsChild>
            <w:div w:id="1782802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7738656">
      <w:bodyDiv w:val="1"/>
      <w:marLeft w:val="0"/>
      <w:marRight w:val="0"/>
      <w:marTop w:val="0"/>
      <w:marBottom w:val="0"/>
      <w:divBdr>
        <w:top w:val="none" w:sz="0" w:space="0" w:color="auto"/>
        <w:left w:val="none" w:sz="0" w:space="0" w:color="auto"/>
        <w:bottom w:val="none" w:sz="0" w:space="0" w:color="auto"/>
        <w:right w:val="none" w:sz="0" w:space="0" w:color="auto"/>
      </w:divBdr>
    </w:div>
    <w:div w:id="1641381700">
      <w:bodyDiv w:val="1"/>
      <w:marLeft w:val="0"/>
      <w:marRight w:val="0"/>
      <w:marTop w:val="0"/>
      <w:marBottom w:val="0"/>
      <w:divBdr>
        <w:top w:val="none" w:sz="0" w:space="0" w:color="auto"/>
        <w:left w:val="none" w:sz="0" w:space="0" w:color="auto"/>
        <w:bottom w:val="none" w:sz="0" w:space="0" w:color="auto"/>
        <w:right w:val="none" w:sz="0" w:space="0" w:color="auto"/>
      </w:divBdr>
      <w:divsChild>
        <w:div w:id="1640958946">
          <w:marLeft w:val="0"/>
          <w:marRight w:val="0"/>
          <w:marTop w:val="0"/>
          <w:marBottom w:val="0"/>
          <w:divBdr>
            <w:top w:val="none" w:sz="0" w:space="0" w:color="auto"/>
            <w:left w:val="none" w:sz="0" w:space="0" w:color="auto"/>
            <w:bottom w:val="none" w:sz="0" w:space="0" w:color="auto"/>
            <w:right w:val="none" w:sz="0" w:space="0" w:color="auto"/>
          </w:divBdr>
        </w:div>
      </w:divsChild>
    </w:div>
    <w:div w:id="1732847908">
      <w:bodyDiv w:val="1"/>
      <w:marLeft w:val="0"/>
      <w:marRight w:val="0"/>
      <w:marTop w:val="0"/>
      <w:marBottom w:val="0"/>
      <w:divBdr>
        <w:top w:val="none" w:sz="0" w:space="0" w:color="auto"/>
        <w:left w:val="none" w:sz="0" w:space="0" w:color="auto"/>
        <w:bottom w:val="none" w:sz="0" w:space="0" w:color="auto"/>
        <w:right w:val="none" w:sz="0" w:space="0" w:color="auto"/>
      </w:divBdr>
      <w:divsChild>
        <w:div w:id="918296257">
          <w:marLeft w:val="0"/>
          <w:marRight w:val="0"/>
          <w:marTop w:val="0"/>
          <w:marBottom w:val="0"/>
          <w:divBdr>
            <w:top w:val="none" w:sz="0" w:space="0" w:color="auto"/>
            <w:left w:val="none" w:sz="0" w:space="0" w:color="auto"/>
            <w:bottom w:val="none" w:sz="0" w:space="0" w:color="auto"/>
            <w:right w:val="none" w:sz="0" w:space="0" w:color="auto"/>
          </w:divBdr>
        </w:div>
      </w:divsChild>
    </w:div>
    <w:div w:id="1798642331">
      <w:bodyDiv w:val="1"/>
      <w:marLeft w:val="0"/>
      <w:marRight w:val="0"/>
      <w:marTop w:val="0"/>
      <w:marBottom w:val="0"/>
      <w:divBdr>
        <w:top w:val="none" w:sz="0" w:space="0" w:color="auto"/>
        <w:left w:val="none" w:sz="0" w:space="0" w:color="auto"/>
        <w:bottom w:val="none" w:sz="0" w:space="0" w:color="auto"/>
        <w:right w:val="none" w:sz="0" w:space="0" w:color="auto"/>
      </w:divBdr>
      <w:divsChild>
        <w:div w:id="917137169">
          <w:marLeft w:val="0"/>
          <w:marRight w:val="0"/>
          <w:marTop w:val="0"/>
          <w:marBottom w:val="0"/>
          <w:divBdr>
            <w:top w:val="none" w:sz="0" w:space="0" w:color="auto"/>
            <w:left w:val="none" w:sz="0" w:space="0" w:color="auto"/>
            <w:bottom w:val="none" w:sz="0" w:space="0" w:color="auto"/>
            <w:right w:val="none" w:sz="0" w:space="0" w:color="auto"/>
          </w:divBdr>
        </w:div>
        <w:div w:id="1962299904">
          <w:marLeft w:val="0"/>
          <w:marRight w:val="0"/>
          <w:marTop w:val="0"/>
          <w:marBottom w:val="0"/>
          <w:divBdr>
            <w:top w:val="none" w:sz="0" w:space="0" w:color="auto"/>
            <w:left w:val="none" w:sz="0" w:space="0" w:color="auto"/>
            <w:bottom w:val="none" w:sz="0" w:space="0" w:color="auto"/>
            <w:right w:val="none" w:sz="0" w:space="0" w:color="auto"/>
          </w:divBdr>
          <w:divsChild>
            <w:div w:id="421072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827284">
      <w:bodyDiv w:val="1"/>
      <w:marLeft w:val="0"/>
      <w:marRight w:val="0"/>
      <w:marTop w:val="0"/>
      <w:marBottom w:val="0"/>
      <w:divBdr>
        <w:top w:val="none" w:sz="0" w:space="0" w:color="auto"/>
        <w:left w:val="none" w:sz="0" w:space="0" w:color="auto"/>
        <w:bottom w:val="none" w:sz="0" w:space="0" w:color="auto"/>
        <w:right w:val="none" w:sz="0" w:space="0" w:color="auto"/>
      </w:divBdr>
      <w:divsChild>
        <w:div w:id="907619514">
          <w:marLeft w:val="0"/>
          <w:marRight w:val="0"/>
          <w:marTop w:val="0"/>
          <w:marBottom w:val="0"/>
          <w:divBdr>
            <w:top w:val="none" w:sz="0" w:space="0" w:color="auto"/>
            <w:left w:val="none" w:sz="0" w:space="0" w:color="auto"/>
            <w:bottom w:val="none" w:sz="0" w:space="0" w:color="auto"/>
            <w:right w:val="none" w:sz="0" w:space="0" w:color="auto"/>
          </w:divBdr>
        </w:div>
      </w:divsChild>
    </w:div>
    <w:div w:id="1907450326">
      <w:bodyDiv w:val="1"/>
      <w:marLeft w:val="0"/>
      <w:marRight w:val="0"/>
      <w:marTop w:val="0"/>
      <w:marBottom w:val="0"/>
      <w:divBdr>
        <w:top w:val="none" w:sz="0" w:space="0" w:color="auto"/>
        <w:left w:val="none" w:sz="0" w:space="0" w:color="auto"/>
        <w:bottom w:val="none" w:sz="0" w:space="0" w:color="auto"/>
        <w:right w:val="none" w:sz="0" w:space="0" w:color="auto"/>
      </w:divBdr>
      <w:divsChild>
        <w:div w:id="1573394974">
          <w:marLeft w:val="0"/>
          <w:marRight w:val="0"/>
          <w:marTop w:val="0"/>
          <w:marBottom w:val="0"/>
          <w:divBdr>
            <w:top w:val="none" w:sz="0" w:space="0" w:color="auto"/>
            <w:left w:val="none" w:sz="0" w:space="0" w:color="auto"/>
            <w:bottom w:val="none" w:sz="0" w:space="0" w:color="auto"/>
            <w:right w:val="none" w:sz="0" w:space="0" w:color="auto"/>
          </w:divBdr>
        </w:div>
        <w:div w:id="231819455">
          <w:marLeft w:val="0"/>
          <w:marRight w:val="0"/>
          <w:marTop w:val="0"/>
          <w:marBottom w:val="0"/>
          <w:divBdr>
            <w:top w:val="none" w:sz="0" w:space="0" w:color="auto"/>
            <w:left w:val="none" w:sz="0" w:space="0" w:color="auto"/>
            <w:bottom w:val="none" w:sz="0" w:space="0" w:color="auto"/>
            <w:right w:val="none" w:sz="0" w:space="0" w:color="auto"/>
          </w:divBdr>
        </w:div>
      </w:divsChild>
    </w:div>
    <w:div w:id="1917200848">
      <w:bodyDiv w:val="1"/>
      <w:marLeft w:val="0"/>
      <w:marRight w:val="0"/>
      <w:marTop w:val="0"/>
      <w:marBottom w:val="0"/>
      <w:divBdr>
        <w:top w:val="none" w:sz="0" w:space="0" w:color="auto"/>
        <w:left w:val="none" w:sz="0" w:space="0" w:color="auto"/>
        <w:bottom w:val="none" w:sz="0" w:space="0" w:color="auto"/>
        <w:right w:val="none" w:sz="0" w:space="0" w:color="auto"/>
      </w:divBdr>
      <w:divsChild>
        <w:div w:id="477192434">
          <w:marLeft w:val="0"/>
          <w:marRight w:val="0"/>
          <w:marTop w:val="0"/>
          <w:marBottom w:val="0"/>
          <w:divBdr>
            <w:top w:val="none" w:sz="0" w:space="0" w:color="auto"/>
            <w:left w:val="none" w:sz="0" w:space="0" w:color="auto"/>
            <w:bottom w:val="none" w:sz="0" w:space="0" w:color="auto"/>
            <w:right w:val="none" w:sz="0" w:space="0" w:color="auto"/>
          </w:divBdr>
        </w:div>
        <w:div w:id="1049888011">
          <w:marLeft w:val="0"/>
          <w:marRight w:val="0"/>
          <w:marTop w:val="0"/>
          <w:marBottom w:val="0"/>
          <w:divBdr>
            <w:top w:val="none" w:sz="0" w:space="0" w:color="auto"/>
            <w:left w:val="none" w:sz="0" w:space="0" w:color="auto"/>
            <w:bottom w:val="none" w:sz="0" w:space="0" w:color="auto"/>
            <w:right w:val="none" w:sz="0" w:space="0" w:color="auto"/>
          </w:divBdr>
        </w:div>
      </w:divsChild>
    </w:div>
    <w:div w:id="1957567300">
      <w:bodyDiv w:val="1"/>
      <w:marLeft w:val="0"/>
      <w:marRight w:val="0"/>
      <w:marTop w:val="0"/>
      <w:marBottom w:val="0"/>
      <w:divBdr>
        <w:top w:val="none" w:sz="0" w:space="0" w:color="auto"/>
        <w:left w:val="none" w:sz="0" w:space="0" w:color="auto"/>
        <w:bottom w:val="none" w:sz="0" w:space="0" w:color="auto"/>
        <w:right w:val="none" w:sz="0" w:space="0" w:color="auto"/>
      </w:divBdr>
      <w:divsChild>
        <w:div w:id="1034382849">
          <w:marLeft w:val="0"/>
          <w:marRight w:val="0"/>
          <w:marTop w:val="0"/>
          <w:marBottom w:val="0"/>
          <w:divBdr>
            <w:top w:val="none" w:sz="0" w:space="0" w:color="auto"/>
            <w:left w:val="none" w:sz="0" w:space="0" w:color="auto"/>
            <w:bottom w:val="none" w:sz="0" w:space="0" w:color="auto"/>
            <w:right w:val="none" w:sz="0" w:space="0" w:color="auto"/>
          </w:divBdr>
        </w:div>
        <w:div w:id="851065106">
          <w:marLeft w:val="0"/>
          <w:marRight w:val="0"/>
          <w:marTop w:val="0"/>
          <w:marBottom w:val="0"/>
          <w:divBdr>
            <w:top w:val="none" w:sz="0" w:space="0" w:color="auto"/>
            <w:left w:val="none" w:sz="0" w:space="0" w:color="auto"/>
            <w:bottom w:val="none" w:sz="0" w:space="0" w:color="auto"/>
            <w:right w:val="none" w:sz="0" w:space="0" w:color="auto"/>
          </w:divBdr>
        </w:div>
      </w:divsChild>
    </w:div>
    <w:div w:id="2032561942">
      <w:bodyDiv w:val="1"/>
      <w:marLeft w:val="0"/>
      <w:marRight w:val="0"/>
      <w:marTop w:val="0"/>
      <w:marBottom w:val="0"/>
      <w:divBdr>
        <w:top w:val="none" w:sz="0" w:space="0" w:color="auto"/>
        <w:left w:val="none" w:sz="0" w:space="0" w:color="auto"/>
        <w:bottom w:val="none" w:sz="0" w:space="0" w:color="auto"/>
        <w:right w:val="none" w:sz="0" w:space="0" w:color="auto"/>
      </w:divBdr>
      <w:divsChild>
        <w:div w:id="681005999">
          <w:marLeft w:val="0"/>
          <w:marRight w:val="0"/>
          <w:marTop w:val="0"/>
          <w:marBottom w:val="0"/>
          <w:divBdr>
            <w:top w:val="none" w:sz="0" w:space="0" w:color="auto"/>
            <w:left w:val="none" w:sz="0" w:space="0" w:color="auto"/>
            <w:bottom w:val="none" w:sz="0" w:space="0" w:color="auto"/>
            <w:right w:val="none" w:sz="0" w:space="0" w:color="auto"/>
          </w:divBdr>
        </w:div>
      </w:divsChild>
    </w:div>
    <w:div w:id="2063365898">
      <w:bodyDiv w:val="1"/>
      <w:marLeft w:val="0"/>
      <w:marRight w:val="0"/>
      <w:marTop w:val="0"/>
      <w:marBottom w:val="0"/>
      <w:divBdr>
        <w:top w:val="none" w:sz="0" w:space="0" w:color="auto"/>
        <w:left w:val="none" w:sz="0" w:space="0" w:color="auto"/>
        <w:bottom w:val="none" w:sz="0" w:space="0" w:color="auto"/>
        <w:right w:val="none" w:sz="0" w:space="0" w:color="auto"/>
      </w:divBdr>
      <w:divsChild>
        <w:div w:id="1568299777">
          <w:marLeft w:val="0"/>
          <w:marRight w:val="0"/>
          <w:marTop w:val="0"/>
          <w:marBottom w:val="0"/>
          <w:divBdr>
            <w:top w:val="none" w:sz="0" w:space="0" w:color="auto"/>
            <w:left w:val="none" w:sz="0" w:space="0" w:color="auto"/>
            <w:bottom w:val="none" w:sz="0" w:space="0" w:color="auto"/>
            <w:right w:val="none" w:sz="0" w:space="0" w:color="auto"/>
          </w:divBdr>
        </w:div>
        <w:div w:id="1248805839">
          <w:marLeft w:val="0"/>
          <w:marRight w:val="0"/>
          <w:marTop w:val="0"/>
          <w:marBottom w:val="0"/>
          <w:divBdr>
            <w:top w:val="none" w:sz="0" w:space="0" w:color="auto"/>
            <w:left w:val="none" w:sz="0" w:space="0" w:color="auto"/>
            <w:bottom w:val="none" w:sz="0" w:space="0" w:color="auto"/>
            <w:right w:val="none" w:sz="0" w:space="0" w:color="auto"/>
          </w:divBdr>
        </w:div>
      </w:divsChild>
    </w:div>
    <w:div w:id="2097289551">
      <w:bodyDiv w:val="1"/>
      <w:marLeft w:val="0"/>
      <w:marRight w:val="0"/>
      <w:marTop w:val="0"/>
      <w:marBottom w:val="0"/>
      <w:divBdr>
        <w:top w:val="none" w:sz="0" w:space="0" w:color="auto"/>
        <w:left w:val="none" w:sz="0" w:space="0" w:color="auto"/>
        <w:bottom w:val="none" w:sz="0" w:space="0" w:color="auto"/>
        <w:right w:val="none" w:sz="0" w:space="0" w:color="auto"/>
      </w:divBdr>
      <w:divsChild>
        <w:div w:id="1044910167">
          <w:marLeft w:val="0"/>
          <w:marRight w:val="0"/>
          <w:marTop w:val="0"/>
          <w:marBottom w:val="0"/>
          <w:divBdr>
            <w:top w:val="none" w:sz="0" w:space="0" w:color="auto"/>
            <w:left w:val="none" w:sz="0" w:space="0" w:color="auto"/>
            <w:bottom w:val="none" w:sz="0" w:space="0" w:color="auto"/>
            <w:right w:val="none" w:sz="0" w:space="0" w:color="auto"/>
          </w:divBdr>
        </w:div>
        <w:div w:id="1963615466">
          <w:marLeft w:val="0"/>
          <w:marRight w:val="0"/>
          <w:marTop w:val="0"/>
          <w:marBottom w:val="0"/>
          <w:divBdr>
            <w:top w:val="none" w:sz="0" w:space="0" w:color="auto"/>
            <w:left w:val="none" w:sz="0" w:space="0" w:color="auto"/>
            <w:bottom w:val="none" w:sz="0" w:space="0" w:color="auto"/>
            <w:right w:val="none" w:sz="0" w:space="0" w:color="auto"/>
          </w:divBdr>
        </w:div>
      </w:divsChild>
    </w:div>
    <w:div w:id="2101287671">
      <w:bodyDiv w:val="1"/>
      <w:marLeft w:val="0"/>
      <w:marRight w:val="0"/>
      <w:marTop w:val="0"/>
      <w:marBottom w:val="0"/>
      <w:divBdr>
        <w:top w:val="none" w:sz="0" w:space="0" w:color="auto"/>
        <w:left w:val="none" w:sz="0" w:space="0" w:color="auto"/>
        <w:bottom w:val="none" w:sz="0" w:space="0" w:color="auto"/>
        <w:right w:val="none" w:sz="0" w:space="0" w:color="auto"/>
      </w:divBdr>
      <w:divsChild>
        <w:div w:id="37358181">
          <w:marLeft w:val="0"/>
          <w:marRight w:val="0"/>
          <w:marTop w:val="0"/>
          <w:marBottom w:val="0"/>
          <w:divBdr>
            <w:top w:val="none" w:sz="0" w:space="0" w:color="auto"/>
            <w:left w:val="none" w:sz="0" w:space="0" w:color="auto"/>
            <w:bottom w:val="none" w:sz="0" w:space="0" w:color="auto"/>
            <w:right w:val="none" w:sz="0" w:space="0" w:color="auto"/>
          </w:divBdr>
        </w:div>
        <w:div w:id="14734030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webmaster@glaubensstimme.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glaubensstimme.de/" TargetMode="External"/><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2045BB-2560-4062-9991-F413A25427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Buecher2020.dotx</Template>
  <TotalTime>0</TotalTime>
  <Pages>32</Pages>
  <Words>11851</Words>
  <Characters>74663</Characters>
  <Application>Microsoft Office Word</Application>
  <DocSecurity>0</DocSecurity>
  <Lines>622</Lines>
  <Paragraphs>172</Paragraphs>
  <ScaleCrop>false</ScaleCrop>
  <HeadingPairs>
    <vt:vector size="4" baseType="variant">
      <vt:variant>
        <vt:lpstr>Titel</vt:lpstr>
      </vt:variant>
      <vt:variant>
        <vt:i4>1</vt:i4>
      </vt:variant>
      <vt:variant>
        <vt:lpstr>Überschriften</vt:lpstr>
      </vt:variant>
      <vt:variant>
        <vt:i4>43</vt:i4>
      </vt:variant>
    </vt:vector>
  </HeadingPairs>
  <TitlesOfParts>
    <vt:vector size="44" baseType="lpstr">
      <vt:lpstr/>
      <vt:lpstr>Zwingli, Huldrych – Briefe von und an ihn</vt:lpstr>
      <vt:lpstr>Vorwort</vt:lpstr>
      <vt:lpstr>Briefe Zwinglis</vt:lpstr>
      <vt:lpstr>    An Vadian – 1513</vt:lpstr>
      <vt:lpstr>    An Erasmus von Rotterdam - 1515</vt:lpstr>
      <vt:lpstr>    An Luther - 1519</vt:lpstr>
      <vt:lpstr>    An Joachim Vadianus - 19. Januar 1520.</vt:lpstr>
      <vt:lpstr>    An Myconius - 1520.</vt:lpstr>
      <vt:lpstr>    An Albrecht von Landenberg</vt:lpstr>
      <vt:lpstr>    An Werner Steiner (Lapidanus) – 19. Febr. 1523.</vt:lpstr>
      <vt:lpstr>    An Herrn Nikolausen von Wattenwyl, Propst zu Bern im Uechtland,</vt:lpstr>
      <vt:lpstr>    An Berthold Haller - 29.12.1523</vt:lpstr>
      <vt:lpstr>    An Erasmus, Bischof in Schaffhausen - 1. Jan. 1524</vt:lpstr>
      <vt:lpstr>    An die Drei Bünde von Rhatien - 14. Jan. 1525.</vt:lpstr>
      <vt:lpstr>    An Michael Cellarius, Prediger zu Augsburg - 17. Sept. 1526</vt:lpstr>
      <vt:lpstr>    An Johannes Vannius, Prediger zu Constanz. - 29. Oktbr. 1526.</vt:lpstr>
      <vt:lpstr>    An den Pfarrer Blarer – 1528</vt:lpstr>
      <vt:lpstr>    An den Rath zu Memmingen. - 10. Okt. 1530.</vt:lpstr>
      <vt:lpstr>    An Balthasar Stapfer, Landschreiber zu Schweitz</vt:lpstr>
      <vt:lpstr>Briefe an Zwingli</vt:lpstr>
      <vt:lpstr>    Jakobus, Leo (Oeconomus Capellae).</vt:lpstr>
      <vt:lpstr>        Ohne Datum</vt:lpstr>
      <vt:lpstr>    Farel, Wilhelm</vt:lpstr>
      <vt:lpstr>        Orba, a. 1531</vt:lpstr>
      <vt:lpstr>        Grandisson, d. 1. Oktbr, 1531</vt:lpstr>
      <vt:lpstr>    Bucer, Martin </vt:lpstr>
      <vt:lpstr>        Straßburg, den 24. März 1531</vt:lpstr>
      <vt:lpstr>        9.6.1523</vt:lpstr>
      <vt:lpstr>    Johann Oekolampad</vt:lpstr>
      <vt:lpstr>        September 1530</vt:lpstr>
      <vt:lpstr>        Basel, d. 12. Juni 1526</vt:lpstr>
      <vt:lpstr>        Basel, d. 6. Dez. 1525</vt:lpstr>
      <vt:lpstr>        Basel, 27. April 1523</vt:lpstr>
      <vt:lpstr>    Berthold Haller</vt:lpstr>
      <vt:lpstr>        7.10.1528</vt:lpstr>
      <vt:lpstr>        31.3.1528</vt:lpstr>
      <vt:lpstr>        2. Dezember 1527</vt:lpstr>
      <vt:lpstr>    Blarer, Ambrosius</vt:lpstr>
      <vt:lpstr>        Konstanz 1523 Juli 27</vt:lpstr>
      <vt:lpstr>    Brassicanus, Johann Alexander</vt:lpstr>
      <vt:lpstr>        20.2.1523</vt:lpstr>
      <vt:lpstr>Quellen:</vt:lpstr>
      <vt:lpstr>Endnoten</vt:lpstr>
    </vt:vector>
  </TitlesOfParts>
  <LinksUpToDate>false</LinksUpToDate>
  <CharactersWithSpaces>86342</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2</cp:revision>
  <dcterms:created xsi:type="dcterms:W3CDTF">2020-10-17T09:14:00Z</dcterms:created>
  <dcterms:modified xsi:type="dcterms:W3CDTF">2020-10-31T20:56:00Z</dcterms:modified>
  <dc:title>Briefe von und an ihn</dc:title>
  <dc:creator>Zwingli, Huldrych</dc:creator>
  <cp:keywords>Briefe</cp:keywords>
  <dc:language>de</dc:language>
</cp:coreProperties>
</file>